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90" w:rsidRDefault="00272C90" w:rsidP="00272C90">
      <w:pPr>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Приложение 1  </w:t>
      </w:r>
    </w:p>
    <w:p w:rsidR="00272C90" w:rsidRPr="00E21470" w:rsidRDefault="00163E75" w:rsidP="00272C90">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к АО</w:t>
      </w:r>
      <w:r w:rsidR="00272C90">
        <w:rPr>
          <w:rFonts w:ascii="Times New Roman" w:hAnsi="Times New Roman" w:cs="Times New Roman"/>
          <w:sz w:val="24"/>
          <w:szCs w:val="24"/>
          <w:lang w:val="ru-RU"/>
        </w:rPr>
        <w:t>ОП Н</w:t>
      </w:r>
      <w:r w:rsidR="00272C90" w:rsidRPr="00E21470">
        <w:rPr>
          <w:rFonts w:ascii="Times New Roman" w:hAnsi="Times New Roman" w:cs="Times New Roman"/>
          <w:sz w:val="24"/>
          <w:szCs w:val="24"/>
          <w:lang w:val="ru-RU"/>
        </w:rPr>
        <w:t xml:space="preserve">ОО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rPr>
          <w:rFonts w:ascii="Times New Roman" w:hAnsi="Times New Roman" w:cs="Times New Roman"/>
          <w:sz w:val="24"/>
          <w:szCs w:val="24"/>
          <w:lang w:val="ru-RU"/>
        </w:rPr>
      </w:pP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«Русский язык»</w:t>
      </w: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1-4 классов)</w:t>
      </w: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Pr="002009B3" w:rsidRDefault="00272C90" w:rsidP="00272C90">
      <w:pPr>
        <w:widowControl w:val="0"/>
        <w:spacing w:before="0" w:beforeAutospacing="0" w:after="0" w:afterAutospacing="0" w:line="280" w:lineRule="exact"/>
        <w:ind w:left="160"/>
        <w:jc w:val="both"/>
        <w:outlineLvl w:val="0"/>
        <w:rPr>
          <w:rFonts w:ascii="Times New Roman" w:eastAsia="Times New Roman" w:hAnsi="Times New Roman" w:cs="Times New Roman"/>
          <w:b/>
          <w:bCs/>
          <w:color w:val="000000"/>
          <w:sz w:val="24"/>
          <w:szCs w:val="24"/>
          <w:lang w:val="ru-RU" w:eastAsia="ru-RU" w:bidi="ru-RU"/>
        </w:rPr>
      </w:pPr>
      <w:bookmarkStart w:id="0" w:name="bookmark11"/>
      <w:r w:rsidRPr="002009B3">
        <w:rPr>
          <w:rFonts w:ascii="Times New Roman" w:eastAsia="Times New Roman" w:hAnsi="Times New Roman" w:cs="Times New Roman"/>
          <w:b/>
          <w:bCs/>
          <w:color w:val="000000"/>
          <w:sz w:val="24"/>
          <w:szCs w:val="24"/>
          <w:lang w:val="ru-RU" w:eastAsia="ru-RU" w:bidi="ru-RU"/>
        </w:rPr>
        <w:lastRenderedPageBreak/>
        <w:t>СОДЕРЖАНИЕ УЧЕБНОГО ПРЕДМЕТА</w:t>
      </w:r>
      <w:bookmarkEnd w:id="0"/>
    </w:p>
    <w:p w:rsidR="00272C90" w:rsidRPr="002009B3" w:rsidRDefault="00272C90" w:rsidP="00FE3FBC">
      <w:pPr>
        <w:widowControl w:val="0"/>
        <w:numPr>
          <w:ilvl w:val="0"/>
          <w:numId w:val="3"/>
        </w:numPr>
        <w:tabs>
          <w:tab w:val="left" w:pos="426"/>
        </w:tabs>
        <w:spacing w:before="0" w:beforeAutospacing="0" w:after="281" w:afterAutospacing="0" w:line="280" w:lineRule="exact"/>
        <w:ind w:left="160"/>
        <w:jc w:val="both"/>
        <w:outlineLvl w:val="0"/>
        <w:rPr>
          <w:rFonts w:ascii="Times New Roman" w:eastAsia="Times New Roman" w:hAnsi="Times New Roman" w:cs="Times New Roman"/>
          <w:b/>
          <w:bCs/>
          <w:color w:val="000000"/>
          <w:sz w:val="24"/>
          <w:szCs w:val="24"/>
          <w:lang w:val="ru-RU" w:eastAsia="ru-RU" w:bidi="ru-RU"/>
        </w:rPr>
      </w:pPr>
      <w:bookmarkStart w:id="1" w:name="bookmark12"/>
      <w:r w:rsidRPr="002009B3">
        <w:rPr>
          <w:rFonts w:ascii="Times New Roman" w:eastAsia="Times New Roman" w:hAnsi="Times New Roman" w:cs="Times New Roman"/>
          <w:b/>
          <w:bCs/>
          <w:color w:val="000000"/>
          <w:sz w:val="24"/>
          <w:szCs w:val="24"/>
          <w:lang w:val="ru-RU" w:eastAsia="ru-RU" w:bidi="ru-RU"/>
        </w:rPr>
        <w:t>КЛАСС</w:t>
      </w:r>
      <w:bookmarkEnd w:id="1"/>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color w:val="000000"/>
          <w:sz w:val="24"/>
          <w:szCs w:val="24"/>
          <w:lang w:val="ru-RU" w:eastAsia="ru-RU" w:bidi="ru-RU"/>
        </w:rPr>
      </w:pPr>
      <w:bookmarkStart w:id="2" w:name="bookmark13"/>
      <w:r w:rsidRPr="002009B3">
        <w:rPr>
          <w:rFonts w:ascii="Times New Roman" w:eastAsia="Times New Roman" w:hAnsi="Times New Roman" w:cs="Times New Roman"/>
          <w:b/>
          <w:bCs/>
          <w:color w:val="000000"/>
          <w:sz w:val="24"/>
          <w:szCs w:val="24"/>
          <w:lang w:val="ru-RU" w:eastAsia="ru-RU" w:bidi="ru-RU"/>
        </w:rPr>
        <w:t>Обучение грамот</w:t>
      </w:r>
      <w:hyperlink w:anchor="bookmark24" w:tooltip="Current Document">
        <w:r w:rsidRPr="002009B3">
          <w:rPr>
            <w:rFonts w:ascii="Times New Roman" w:eastAsia="Times New Roman" w:hAnsi="Times New Roman" w:cs="Times New Roman"/>
            <w:b/>
            <w:bCs/>
            <w:color w:val="000000"/>
            <w:sz w:val="24"/>
            <w:szCs w:val="24"/>
            <w:lang w:val="ru-RU" w:eastAsia="ru-RU" w:bidi="ru-RU"/>
          </w:rPr>
          <w:t>е[1]</w:t>
        </w:r>
        <w:bookmarkEnd w:id="2"/>
      </w:hyperlink>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b/>
          <w:bCs/>
          <w:color w:val="000000"/>
          <w:sz w:val="24"/>
          <w:szCs w:val="24"/>
          <w:lang w:val="ru-RU" w:eastAsia="ru-RU" w:bidi="ru-RU"/>
        </w:rPr>
        <w:t>Развитие речи</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Составление небольших рассказов на основе собственных игр, занятий.</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b/>
          <w:bCs/>
          <w:color w:val="000000"/>
          <w:sz w:val="24"/>
          <w:szCs w:val="24"/>
          <w:lang w:val="ru-RU" w:eastAsia="ru-RU" w:bidi="ru-RU"/>
        </w:rPr>
        <w:t>Слово и предложение</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Различение слова и предложения. Работа с предложением: выделение слов, изменение их порядка.</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b/>
          <w:bCs/>
          <w:color w:val="000000"/>
          <w:sz w:val="24"/>
          <w:szCs w:val="24"/>
          <w:lang w:val="ru-RU" w:eastAsia="ru-RU" w:bidi="ru-RU"/>
        </w:rPr>
        <w:t>Фонетика</w:t>
      </w:r>
    </w:p>
    <w:p w:rsidR="00272C90" w:rsidRPr="006425EB"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Звуки речи. Единство звукового состава слова и его значения.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Графи</w:t>
      </w:r>
      <w:r w:rsidRPr="00163E75">
        <w:rPr>
          <w:rFonts w:ascii="Times New Roman" w:eastAsia="Times New Roman" w:hAnsi="Times New Roman" w:cs="Times New Roman"/>
          <w:b/>
          <w:bCs/>
          <w:sz w:val="24"/>
          <w:szCs w:val="24"/>
          <w:lang w:val="ru-RU" w:eastAsia="ru-RU" w:bidi="ru-RU"/>
        </w:rPr>
        <w:t>к</w:t>
      </w:r>
      <w:hyperlink r:id="rId6" w:history="1">
        <w:r w:rsidRPr="00163E75">
          <w:rPr>
            <w:rFonts w:ascii="Times New Roman" w:eastAsia="Times New Roman" w:hAnsi="Times New Roman" w:cs="Times New Roman"/>
            <w:b/>
            <w:bCs/>
            <w:sz w:val="24"/>
            <w:szCs w:val="24"/>
            <w:lang w:val="ru-RU" w:eastAsia="ru-RU" w:bidi="ru-RU"/>
          </w:rPr>
          <w:t>а[2]</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w:t>
      </w:r>
      <w:r w:rsidRPr="0020250D">
        <w:rPr>
          <w:rFonts w:ascii="Times New Roman" w:eastAsia="Times New Roman" w:hAnsi="Times New Roman" w:cs="Times New Roman"/>
          <w:sz w:val="24"/>
          <w:szCs w:val="24"/>
          <w:lang w:val="ru-RU" w:eastAsia="ru-RU" w:bidi="ru-RU"/>
        </w:rPr>
        <w:br/>
        <w:t>Последовательность букв в русском алфавите.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Письмо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w:t>
      </w:r>
      <w:hyperlink r:id="rId7" w:history="1">
        <w:r w:rsidRPr="00163E75">
          <w:rPr>
            <w:rFonts w:ascii="Times New Roman" w:eastAsia="Times New Roman" w:hAnsi="Times New Roman" w:cs="Times New Roman"/>
            <w:b/>
            <w:bCs/>
            <w:sz w:val="24"/>
            <w:szCs w:val="24"/>
            <w:lang w:val="ru-RU" w:eastAsia="ru-RU" w:bidi="ru-RU"/>
          </w:rPr>
          <w:t>я [3]</w:t>
        </w:r>
      </w:hyperlink>
    </w:p>
    <w:p w:rsidR="00272C90" w:rsidRPr="0020250D" w:rsidRDefault="00272C90" w:rsidP="00272C90">
      <w:pPr>
        <w:spacing w:before="0" w:after="300" w:line="355"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272C90" w:rsidRPr="0020250D" w:rsidRDefault="00272C90" w:rsidP="00272C90">
      <w:pPr>
        <w:widowControl w:val="0"/>
        <w:spacing w:before="0" w:beforeAutospacing="0" w:after="281" w:afterAutospacing="0" w:line="280" w:lineRule="exact"/>
        <w:ind w:left="160"/>
        <w:outlineLvl w:val="0"/>
        <w:rPr>
          <w:rFonts w:ascii="Times New Roman" w:eastAsia="Times New Roman" w:hAnsi="Times New Roman" w:cs="Times New Roman"/>
          <w:b/>
          <w:bCs/>
          <w:sz w:val="24"/>
          <w:szCs w:val="24"/>
          <w:lang w:val="ru-RU" w:eastAsia="ru-RU" w:bidi="ru-RU"/>
        </w:rPr>
      </w:pPr>
      <w:bookmarkStart w:id="3" w:name="bookmark14"/>
      <w:r w:rsidRPr="0020250D">
        <w:rPr>
          <w:rFonts w:ascii="Times New Roman" w:eastAsia="Times New Roman" w:hAnsi="Times New Roman" w:cs="Times New Roman"/>
          <w:b/>
          <w:bCs/>
          <w:sz w:val="24"/>
          <w:szCs w:val="24"/>
          <w:lang w:val="ru-RU" w:eastAsia="ru-RU" w:bidi="ru-RU"/>
        </w:rPr>
        <w:t>СИСТЕМАТИЧЕСКИЙ КУРС</w:t>
      </w:r>
      <w:bookmarkEnd w:id="3"/>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sz w:val="24"/>
          <w:szCs w:val="24"/>
          <w:lang w:val="ru-RU" w:eastAsia="ru-RU" w:bidi="ru-RU"/>
        </w:rPr>
      </w:pPr>
      <w:bookmarkStart w:id="4" w:name="bookmark15"/>
      <w:r w:rsidRPr="0020250D">
        <w:rPr>
          <w:rFonts w:ascii="Times New Roman" w:eastAsia="Times New Roman" w:hAnsi="Times New Roman" w:cs="Times New Roman"/>
          <w:b/>
          <w:bCs/>
          <w:sz w:val="24"/>
          <w:szCs w:val="24"/>
          <w:lang w:val="ru-RU" w:eastAsia="ru-RU" w:bidi="ru-RU"/>
        </w:rPr>
        <w:t>Общие сведения о языке</w:t>
      </w:r>
      <w:bookmarkEnd w:id="4"/>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Язык как основное средство человеческого общения. Цели и ситуации общения.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Слог. Количество слогов в слове. Ударный слог. Деление слов на слоги (простые случаи, без стечения согласных).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lastRenderedPageBreak/>
        <w:t>Графика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Звук и буква. Различение звуков и букв. Обозначение на письме твёрдости согласных звуков буквами а, о, у, ы, э; слова с буквой э.</w:t>
      </w:r>
      <w:r w:rsidRPr="0020250D">
        <w:rPr>
          <w:rFonts w:ascii="Times New Roman" w:eastAsia="Times New Roman" w:hAnsi="Times New Roman" w:cs="Times New Roman"/>
          <w:sz w:val="24"/>
          <w:szCs w:val="24"/>
          <w:lang w:val="ru-RU" w:eastAsia="ru-RU" w:bidi="ru-RU"/>
        </w:rPr>
        <w:br/>
        <w:t>Обозначение на письме мягкости согласных звуков буквами е, ё, ю, я, и.</w:t>
      </w:r>
      <w:r w:rsidRPr="0020250D">
        <w:rPr>
          <w:rFonts w:ascii="Times New Roman" w:eastAsia="Times New Roman" w:hAnsi="Times New Roman" w:cs="Times New Roman"/>
          <w:sz w:val="24"/>
          <w:szCs w:val="24"/>
          <w:lang w:val="ru-RU" w:eastAsia="ru-RU" w:bidi="ru-RU"/>
        </w:rPr>
        <w:br/>
        <w:t>Функции букв е, ё, ю, я. Мягкий знак как показатель мягкости предшествующего согласного звука в конце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Установление соотношения звукового и буквенного состава слова в словах типа стол, конь.</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Небуквенные графические средства: пробел между словами, знак переноса.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Русский алфавит: правильное название букв, их последовательность. Использование алфавита для упорядочения списка слов.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Орфоэпи</w:t>
      </w:r>
      <w:hyperlink r:id="rId8" w:history="1">
        <w:r w:rsidRPr="00163E75">
          <w:rPr>
            <w:rFonts w:ascii="Times New Roman" w:eastAsia="Times New Roman" w:hAnsi="Times New Roman" w:cs="Times New Roman"/>
            <w:b/>
            <w:bCs/>
            <w:sz w:val="24"/>
            <w:szCs w:val="24"/>
            <w:lang w:val="ru-RU" w:eastAsia="ru-RU" w:bidi="ru-RU"/>
          </w:rPr>
          <w:t>я [4]</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как единица языка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как название предмета, признака предмета, действия предмета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Выявление слов, значение которых требует уточнения.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Предложение как единица языка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предложение (наблюдение над сходством и различием). Установление связи слов в предложении при помощи смысловых вопросов.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Восстановление деформированных предложений. Составление предложений из набора форм слов.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слов в предложении;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прописная буква в начале предложения и в именах собственных: в именах и фамилиях людей, кличках животных;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перенос слов (без учёта морфемного членения слова); гласные после шипящих в сочетаниях жи, ши (в положении под ударением), ча, ща, чу, щу; сочетания чк, чн;</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слова с непроверяемыми гласными и согласными (перечень слов в орфографическом словаре учебника);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конце предложения: точка, вопросительный и восклицательный знаки.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Алгоритм списывания текста.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Речь как основная форма общения между людьми. Текст как единица речи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Нормы речевого этикета в ситуациях учебного и бытового общения (приветствие, прощание, извинение, благодарность, обращение с просьбой). Составление небольших рассказов на основе наблюдений.</w:t>
      </w:r>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p>
    <w:p w:rsidR="00272C90" w:rsidRPr="0020250D" w:rsidRDefault="00272C90" w:rsidP="00FE3FBC">
      <w:pPr>
        <w:widowControl w:val="0"/>
        <w:numPr>
          <w:ilvl w:val="0"/>
          <w:numId w:val="3"/>
        </w:numPr>
        <w:tabs>
          <w:tab w:val="left" w:pos="476"/>
        </w:tabs>
        <w:spacing w:before="0" w:beforeAutospacing="0" w:after="281" w:afterAutospacing="0" w:line="280" w:lineRule="exact"/>
        <w:ind w:left="160"/>
        <w:outlineLvl w:val="0"/>
        <w:rPr>
          <w:rFonts w:ascii="Times New Roman" w:eastAsia="Times New Roman" w:hAnsi="Times New Roman" w:cs="Times New Roman"/>
          <w:b/>
          <w:bCs/>
          <w:sz w:val="24"/>
          <w:szCs w:val="24"/>
          <w:lang w:val="ru-RU" w:eastAsia="ru-RU" w:bidi="ru-RU"/>
        </w:rPr>
      </w:pPr>
      <w:bookmarkStart w:id="5" w:name="bookmark16"/>
      <w:r w:rsidRPr="0020250D">
        <w:rPr>
          <w:rFonts w:ascii="Times New Roman" w:eastAsia="Times New Roman" w:hAnsi="Times New Roman" w:cs="Times New Roman"/>
          <w:b/>
          <w:bCs/>
          <w:sz w:val="24"/>
          <w:szCs w:val="24"/>
          <w:lang w:val="ru-RU" w:eastAsia="ru-RU" w:bidi="ru-RU"/>
        </w:rPr>
        <w:lastRenderedPageBreak/>
        <w:t>КЛАСС</w:t>
      </w:r>
      <w:bookmarkEnd w:id="5"/>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sz w:val="24"/>
          <w:szCs w:val="24"/>
          <w:lang w:val="ru-RU" w:eastAsia="ru-RU" w:bidi="ru-RU"/>
        </w:rPr>
      </w:pPr>
      <w:bookmarkStart w:id="6" w:name="bookmark17"/>
      <w:r w:rsidRPr="0020250D">
        <w:rPr>
          <w:rFonts w:ascii="Times New Roman" w:eastAsia="Times New Roman" w:hAnsi="Times New Roman" w:cs="Times New Roman"/>
          <w:b/>
          <w:bCs/>
          <w:sz w:val="24"/>
          <w:szCs w:val="24"/>
          <w:lang w:val="ru-RU" w:eastAsia="ru-RU" w:bidi="ru-RU"/>
        </w:rPr>
        <w:t>Общие сведения о языке</w:t>
      </w:r>
      <w:bookmarkEnd w:id="6"/>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 и графика</w:t>
      </w:r>
    </w:p>
    <w:p w:rsidR="00272C90" w:rsidRPr="0020250D" w:rsidRDefault="00272C90" w:rsidP="00272C90">
      <w:pPr>
        <w:spacing w:before="0" w:after="0" w:line="350"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Парные и непарные по твёрдости - мягкости согласные звуки.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Парные и непарные по звонкости - глухости согласные звуки.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Соотношение звукового и буквенного состава в словах с буквами е, ё, ю, я (в начале слова и после гласных).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Деление слов на слоги (в том числе при стечении согласных).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знания алфавита при работе со словарями.</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250D">
        <w:rPr>
          <w:rFonts w:ascii="Times New Roman" w:eastAsia="Times New Roman" w:hAnsi="Times New Roman" w:cs="Times New Roman"/>
          <w:sz w:val="24"/>
          <w:szCs w:val="24"/>
          <w:lang w:val="ru-RU" w:eastAsia="ru-RU" w:bidi="ru-RU"/>
        </w:rPr>
        <w:t>Небуквенные графические средства: пробел между словами, знак переноса, абзац (красная строка), пунктуационные знаки (в пределах изученного)</w:t>
      </w:r>
      <w:r w:rsidRPr="002009B3">
        <w:rPr>
          <w:rFonts w:ascii="Times New Roman" w:eastAsia="Times New Roman" w:hAnsi="Times New Roman" w:cs="Times New Roman"/>
          <w:color w:val="000000"/>
          <w:sz w:val="24"/>
          <w:szCs w:val="24"/>
          <w:lang w:val="ru-RU" w:eastAsia="ru-RU" w:bidi="ru-RU"/>
        </w:rPr>
        <w:t>.</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Орфоэпи</w:t>
      </w:r>
      <w:hyperlink r:id="rId9" w:history="1">
        <w:r w:rsidRPr="00163E75">
          <w:rPr>
            <w:rFonts w:ascii="Times New Roman" w:eastAsia="Times New Roman" w:hAnsi="Times New Roman" w:cs="Times New Roman"/>
            <w:b/>
            <w:bCs/>
            <w:sz w:val="24"/>
            <w:szCs w:val="24"/>
            <w:lang w:val="ru-RU" w:eastAsia="ru-RU" w:bidi="ru-RU"/>
          </w:rPr>
          <w:t>я [4]</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Однозначные и многозначные слова (простые случаи, наблюдение).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Наблюдение за использованием в речи синонимов, антонимов.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Состав слова (морфемика)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Окончание как изменяемая часть слова. Изменение формы слова с помощью окончания. Различение изменяемых и неизменяемых слов.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Суффикс как часть слова (наблюдение). Приставка как часть слова (наблюдение).</w:t>
      </w:r>
    </w:p>
    <w:p w:rsidR="00272C90" w:rsidRPr="0020250D" w:rsidRDefault="00272C90" w:rsidP="00272C90">
      <w:pPr>
        <w:widowControl w:val="0"/>
        <w:spacing w:before="0" w:beforeAutospacing="0" w:after="0" w:afterAutospacing="0" w:line="350" w:lineRule="exact"/>
        <w:ind w:firstLine="620"/>
        <w:outlineLvl w:val="0"/>
        <w:rPr>
          <w:rFonts w:ascii="Times New Roman" w:eastAsia="Times New Roman" w:hAnsi="Times New Roman" w:cs="Times New Roman"/>
          <w:b/>
          <w:bCs/>
          <w:sz w:val="24"/>
          <w:szCs w:val="24"/>
          <w:lang w:val="ru-RU" w:eastAsia="ru-RU" w:bidi="ru-RU"/>
        </w:rPr>
      </w:pPr>
      <w:bookmarkStart w:id="7" w:name="bookmark18"/>
      <w:r w:rsidRPr="0020250D">
        <w:rPr>
          <w:rFonts w:ascii="Times New Roman" w:eastAsia="Times New Roman" w:hAnsi="Times New Roman" w:cs="Times New Roman"/>
          <w:b/>
          <w:bCs/>
          <w:sz w:val="24"/>
          <w:szCs w:val="24"/>
          <w:lang w:val="ru-RU" w:eastAsia="ru-RU" w:bidi="ru-RU"/>
        </w:rPr>
        <w:t>Морфология</w:t>
      </w:r>
      <w:bookmarkEnd w:id="7"/>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Имя существительное (ознакомление): общее значение, вопросы («кто?», «что?»), </w:t>
      </w:r>
      <w:r w:rsidRPr="0020250D">
        <w:rPr>
          <w:rFonts w:ascii="Times New Roman" w:eastAsia="Times New Roman" w:hAnsi="Times New Roman" w:cs="Times New Roman"/>
          <w:sz w:val="24"/>
          <w:szCs w:val="24"/>
          <w:lang w:val="ru-RU" w:eastAsia="ru-RU" w:bidi="ru-RU"/>
        </w:rPr>
        <w:lastRenderedPageBreak/>
        <w:t>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Глагол (ознакомление): общее значение, вопросы («что делать?», «что сделать?» и другие), 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прилагательное (ознакомление): общее значение, вопросы («какой?», «какая?», «какое?», «какие?»), 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Предлог. Отличие предлогов от приставок. Наиболее распространённые предлоги: в, на, из, без, над, до, у, о, об и другое.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Порядок слов в предложении; связь слов в предложении (повторение).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Виды предложений по цели высказывания: повествовательные, вопросительные, побудительные предложения.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Виды предложений по эмоциональной окраске (по интонации): восклицательные и невосклицательные предложения.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разделительный мягкий знак;</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сочетания чт, щн, нч;</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проверяемые безударные гласные в корне слова;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парные звонкие и глухие согласные в корне слова;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непроверяемые гласные и согласные (перечень слов в орфографическом словаре учебника);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прописная буква в именах собственных: имена, фамилии, отчества людей, клички животных, географические названия;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предлогов с именами существительными.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другое).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Составление устного рассказа по репродукции картины. Составление устного рассказа с опорой на личные наблюдения и на вопросы.</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Типы текстов: описание, повествование, рассуждение, их особенности</w:t>
      </w:r>
      <w:r w:rsidRPr="0020250D">
        <w:rPr>
          <w:rFonts w:ascii="Times New Roman" w:eastAsia="Times New Roman" w:hAnsi="Times New Roman" w:cs="Times New Roman"/>
          <w:sz w:val="24"/>
          <w:szCs w:val="24"/>
          <w:lang w:val="ru-RU" w:eastAsia="ru-RU" w:bidi="ru-RU"/>
        </w:rPr>
        <w:br/>
        <w:t>(первичное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Поздравление и поздравительная открытка.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Понимание текста: развитие умения формулировать простые выводы на</w:t>
      </w:r>
      <w:r w:rsidRPr="0020250D">
        <w:rPr>
          <w:rFonts w:ascii="Times New Roman" w:eastAsia="Times New Roman" w:hAnsi="Times New Roman" w:cs="Times New Roman"/>
          <w:sz w:val="24"/>
          <w:szCs w:val="24"/>
          <w:lang w:val="ru-RU" w:eastAsia="ru-RU" w:bidi="ru-RU"/>
        </w:rPr>
        <w:br/>
        <w:t>основе информации, содержащейся в тексте. Выразительное чтение текста вслух с соблюдением правильной интонации.</w:t>
      </w:r>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Подробное изложение повествовательного текста объёмом 30-45 слов с опорой на вопросы.</w:t>
      </w:r>
    </w:p>
    <w:p w:rsidR="00272C90" w:rsidRPr="0020250D" w:rsidRDefault="00272C90" w:rsidP="00FE3FBC">
      <w:pPr>
        <w:widowControl w:val="0"/>
        <w:numPr>
          <w:ilvl w:val="0"/>
          <w:numId w:val="3"/>
        </w:numPr>
        <w:tabs>
          <w:tab w:val="left" w:pos="439"/>
        </w:tabs>
        <w:spacing w:before="0" w:beforeAutospacing="0" w:after="276" w:afterAutospacing="0" w:line="280" w:lineRule="exact"/>
        <w:ind w:left="160"/>
        <w:outlineLvl w:val="0"/>
        <w:rPr>
          <w:rFonts w:ascii="Times New Roman" w:eastAsia="Times New Roman" w:hAnsi="Times New Roman" w:cs="Times New Roman"/>
          <w:b/>
          <w:bCs/>
          <w:sz w:val="24"/>
          <w:szCs w:val="24"/>
          <w:lang w:val="ru-RU" w:eastAsia="ru-RU" w:bidi="ru-RU"/>
        </w:rPr>
      </w:pPr>
      <w:bookmarkStart w:id="8" w:name="bookmark19"/>
      <w:r w:rsidRPr="0020250D">
        <w:rPr>
          <w:rFonts w:ascii="Times New Roman" w:eastAsia="Times New Roman" w:hAnsi="Times New Roman" w:cs="Times New Roman"/>
          <w:b/>
          <w:bCs/>
          <w:sz w:val="24"/>
          <w:szCs w:val="24"/>
          <w:lang w:val="ru-RU" w:eastAsia="ru-RU" w:bidi="ru-RU"/>
        </w:rPr>
        <w:t>КЛАСС</w:t>
      </w:r>
      <w:bookmarkEnd w:id="8"/>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sz w:val="24"/>
          <w:szCs w:val="24"/>
          <w:lang w:val="ru-RU" w:eastAsia="ru-RU" w:bidi="ru-RU"/>
        </w:rPr>
      </w:pPr>
      <w:bookmarkStart w:id="9" w:name="bookmark20"/>
      <w:r w:rsidRPr="0020250D">
        <w:rPr>
          <w:rFonts w:ascii="Times New Roman" w:eastAsia="Times New Roman" w:hAnsi="Times New Roman" w:cs="Times New Roman"/>
          <w:b/>
          <w:bCs/>
          <w:sz w:val="24"/>
          <w:szCs w:val="24"/>
          <w:lang w:val="ru-RU" w:eastAsia="ru-RU" w:bidi="ru-RU"/>
        </w:rPr>
        <w:t>Сведения о русском языке</w:t>
      </w:r>
      <w:bookmarkEnd w:id="9"/>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Русский язык как государственный язык Российской Федерации. Методы познания языка: наблюдение, анализ, лингвистический эксперимент.</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 и графика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Соотношение звукового и буквенного состава в словах с разделительными ь и ъ, в словах с непроизносимыми согласными.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алфавита при работе со словарями, справочниками, каталогами.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Орфоэпи</w:t>
      </w:r>
      <w:hyperlink r:id="rId10" w:history="1">
        <w:r w:rsidRPr="00163E75">
          <w:rPr>
            <w:rFonts w:ascii="Times New Roman" w:eastAsia="Times New Roman" w:hAnsi="Times New Roman" w:cs="Times New Roman"/>
            <w:b/>
            <w:bCs/>
            <w:sz w:val="24"/>
            <w:szCs w:val="24"/>
            <w:lang w:val="ru-RU" w:eastAsia="ru-RU" w:bidi="ru-RU"/>
          </w:rPr>
          <w:t>я [4]</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орфоэпического словаря для решения практических задач.</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лексическое значение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Прямое и переносное значение слова (ознакомление). Устаревшие слова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Состав слова (морфемика)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Морфология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w:t>
      </w:r>
      <w:r w:rsidRPr="0020250D">
        <w:rPr>
          <w:rFonts w:ascii="Times New Roman" w:eastAsia="Times New Roman" w:hAnsi="Times New Roman" w:cs="Times New Roman"/>
          <w:sz w:val="24"/>
          <w:szCs w:val="24"/>
          <w:lang w:val="ru-RU" w:eastAsia="ru-RU" w:bidi="ru-RU"/>
        </w:rPr>
        <w:lastRenderedPageBreak/>
        <w:t>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Частица не, её значение.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Наблюдение за однородными членами предложения с союзами и, а, но и без союзов.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орфографического словаря для определения (уточнения) написания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разделительный твёрдый знак;</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непроизносимые согласные в корне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мягкий знак после шипящих на конце имён существительных;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гласные в падежных окончаниях имён существительных (на уровне наблюдения);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гласные в падежных окончаниях имён прилагательных (на уровне наблюдения);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предлогов с личными местоимениями;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непроверяемые гласные и согласные (перечень слов в орфографическом словаре учебника); </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частицы не с глаголами.</w:t>
      </w:r>
    </w:p>
    <w:p w:rsidR="00272C90" w:rsidRPr="0020250D" w:rsidRDefault="00272C90" w:rsidP="00272C90">
      <w:pPr>
        <w:widowControl w:val="0"/>
        <w:spacing w:before="0" w:beforeAutospacing="0" w:after="0" w:afterAutospacing="0" w:line="350" w:lineRule="exact"/>
        <w:ind w:firstLine="640"/>
        <w:jc w:val="both"/>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spacing w:before="0" w:after="0" w:line="350"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Нормы речевого этикета: устное и письменное приглашение, просьба, извинение, благодарность, отказ и другое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Особенности речевого этикета в условиях общения с людьми, плохо владеющими русским языком.</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Определение типов текстов (повествование, описание, рассуждение) и создание собственных текстов заданного типа.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Жанр письма, объявления.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Изложение текста по коллективно или самостоятельно составленному плану.</w:t>
      </w:r>
    </w:p>
    <w:p w:rsidR="00272C90" w:rsidRPr="0020250D" w:rsidRDefault="00272C90" w:rsidP="00272C90">
      <w:pPr>
        <w:widowControl w:val="0"/>
        <w:spacing w:before="0" w:beforeAutospacing="0" w:after="296"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Изучающее чтение. Функции ознакомительного чтения, ситуации применения.</w:t>
      </w:r>
    </w:p>
    <w:p w:rsidR="00272C90" w:rsidRPr="0020250D" w:rsidRDefault="00272C90" w:rsidP="00FE3FBC">
      <w:pPr>
        <w:widowControl w:val="0"/>
        <w:numPr>
          <w:ilvl w:val="0"/>
          <w:numId w:val="3"/>
        </w:numPr>
        <w:tabs>
          <w:tab w:val="left" w:pos="466"/>
        </w:tabs>
        <w:spacing w:before="0" w:beforeAutospacing="0" w:after="276" w:afterAutospacing="0" w:line="280" w:lineRule="exact"/>
        <w:ind w:left="160"/>
        <w:outlineLvl w:val="0"/>
        <w:rPr>
          <w:rFonts w:ascii="Times New Roman" w:eastAsia="Times New Roman" w:hAnsi="Times New Roman" w:cs="Times New Roman"/>
          <w:b/>
          <w:bCs/>
          <w:sz w:val="24"/>
          <w:szCs w:val="24"/>
          <w:lang w:val="ru-RU" w:eastAsia="ru-RU" w:bidi="ru-RU"/>
        </w:rPr>
      </w:pPr>
      <w:bookmarkStart w:id="10" w:name="bookmark21"/>
      <w:r w:rsidRPr="0020250D">
        <w:rPr>
          <w:rFonts w:ascii="Times New Roman" w:eastAsia="Times New Roman" w:hAnsi="Times New Roman" w:cs="Times New Roman"/>
          <w:b/>
          <w:bCs/>
          <w:sz w:val="24"/>
          <w:szCs w:val="24"/>
          <w:lang w:val="ru-RU" w:eastAsia="ru-RU" w:bidi="ru-RU"/>
        </w:rPr>
        <w:t>КЛАСС</w:t>
      </w:r>
      <w:bookmarkEnd w:id="10"/>
    </w:p>
    <w:p w:rsidR="00272C90" w:rsidRPr="0020250D" w:rsidRDefault="00272C90" w:rsidP="00272C90">
      <w:pPr>
        <w:widowControl w:val="0"/>
        <w:spacing w:before="0" w:beforeAutospacing="0" w:after="0" w:afterAutospacing="0" w:line="350" w:lineRule="exact"/>
        <w:ind w:firstLine="620"/>
        <w:outlineLvl w:val="0"/>
        <w:rPr>
          <w:rFonts w:ascii="Times New Roman" w:eastAsia="Times New Roman" w:hAnsi="Times New Roman" w:cs="Times New Roman"/>
          <w:b/>
          <w:bCs/>
          <w:sz w:val="24"/>
          <w:szCs w:val="24"/>
          <w:lang w:val="ru-RU" w:eastAsia="ru-RU" w:bidi="ru-RU"/>
        </w:rPr>
      </w:pPr>
      <w:bookmarkStart w:id="11" w:name="bookmark22"/>
      <w:r w:rsidRPr="0020250D">
        <w:rPr>
          <w:rFonts w:ascii="Times New Roman" w:eastAsia="Times New Roman" w:hAnsi="Times New Roman" w:cs="Times New Roman"/>
          <w:b/>
          <w:bCs/>
          <w:sz w:val="24"/>
          <w:szCs w:val="24"/>
          <w:lang w:val="ru-RU" w:eastAsia="ru-RU" w:bidi="ru-RU"/>
        </w:rPr>
        <w:t>Сведения о русском языке</w:t>
      </w:r>
      <w:bookmarkEnd w:id="11"/>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 и графика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bookmarkStart w:id="12" w:name="bookmark23"/>
      <w:r w:rsidRPr="0020250D">
        <w:rPr>
          <w:rFonts w:ascii="Times New Roman" w:eastAsia="Times New Roman" w:hAnsi="Times New Roman" w:cs="Times New Roman"/>
          <w:b/>
          <w:bCs/>
          <w:sz w:val="24"/>
          <w:szCs w:val="24"/>
          <w:lang w:val="ru-RU" w:eastAsia="ru-RU" w:bidi="ru-RU"/>
        </w:rPr>
        <w:t>Орфоэпи</w:t>
      </w:r>
      <w:hyperlink r:id="rId11" w:history="1">
        <w:r w:rsidRPr="00163E75">
          <w:rPr>
            <w:rFonts w:ascii="Times New Roman" w:eastAsia="Times New Roman" w:hAnsi="Times New Roman" w:cs="Times New Roman"/>
            <w:b/>
            <w:bCs/>
            <w:sz w:val="24"/>
            <w:szCs w:val="24"/>
            <w:lang w:val="ru-RU" w:eastAsia="ru-RU" w:bidi="ru-RU"/>
          </w:rPr>
          <w:t>я [4]</w:t>
        </w:r>
        <w:bookmarkEnd w:id="12"/>
      </w:hyperlink>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орфоэпических словарей русского языка при определении правильного произношения слов.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и продолжение работы: наблюдение за использованием в речи синонимов, антонимов, устаревших слов (простые случаи).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Наблюдение за использованием в речи фразеологизмов (простые случаи).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Состав слова (морфемика)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Основа слова.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Состав неизменяемых слов (ознакомление).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Значение наиболее употребляемых суффиксов изученных частей речи (ознакомление).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Морфология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 речи самостоятельные и служебные.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существительное. Склонение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Местоимение. Личные местоимения (повторение). Личные местоимения 1-го и 3-го лица </w:t>
      </w:r>
      <w:r w:rsidRPr="0020250D">
        <w:rPr>
          <w:rFonts w:ascii="Times New Roman" w:eastAsia="Times New Roman" w:hAnsi="Times New Roman" w:cs="Times New Roman"/>
          <w:sz w:val="24"/>
          <w:szCs w:val="24"/>
          <w:lang w:val="ru-RU" w:eastAsia="ru-RU" w:bidi="ru-RU"/>
        </w:rPr>
        <w:lastRenderedPageBreak/>
        <w:t>единственного и множественного числа; склонение личных местоимений.</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Наречие (общее представление). Значение, вопросы, 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Предлог. Отличие предлогов от приставок (повторение).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Союз; союзы и, а, но в простых и сложных предложениях.</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Частица не, её значение (повторение).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w:t>
      </w:r>
    </w:p>
    <w:p w:rsidR="00272C90" w:rsidRPr="0020250D" w:rsidRDefault="00272C90" w:rsidP="00272C90">
      <w:pPr>
        <w:widowControl w:val="0"/>
        <w:spacing w:before="0" w:beforeAutospacing="0" w:after="0" w:afterAutospacing="0" w:line="350"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вопросов); распространённые и нераспространённые предложения</w:t>
      </w:r>
      <w:r w:rsidRPr="0020250D">
        <w:rPr>
          <w:rFonts w:ascii="Times New Roman" w:eastAsia="Times New Roman" w:hAnsi="Times New Roman" w:cs="Times New Roman"/>
          <w:sz w:val="24"/>
          <w:szCs w:val="24"/>
          <w:lang w:val="ru-RU" w:eastAsia="ru-RU" w:bidi="ru-RU"/>
        </w:rPr>
        <w:br/>
        <w:t>(повторение изученного).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Предложения с однородными членами: без союзов, с союзами а, но, с</w:t>
      </w:r>
      <w:r w:rsidRPr="0020250D">
        <w:rPr>
          <w:rFonts w:ascii="Times New Roman" w:eastAsia="Times New Roman" w:hAnsi="Times New Roman" w:cs="Times New Roman"/>
          <w:sz w:val="24"/>
          <w:szCs w:val="24"/>
          <w:lang w:val="ru-RU" w:eastAsia="ru-RU" w:bidi="ru-RU"/>
        </w:rPr>
        <w:br/>
        <w:t>одиночным союзом и. Интонация перечисления в предложениях с</w:t>
      </w:r>
      <w:r w:rsidRPr="0020250D">
        <w:rPr>
          <w:rFonts w:ascii="Times New Roman" w:eastAsia="Times New Roman" w:hAnsi="Times New Roman" w:cs="Times New Roman"/>
          <w:sz w:val="24"/>
          <w:szCs w:val="24"/>
          <w:lang w:val="ru-RU" w:eastAsia="ru-RU" w:bidi="ru-RU"/>
        </w:rPr>
        <w:br/>
        <w:t>однородными членами.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Простое и сложное предложение (ознакомление). Сложные</w:t>
      </w:r>
      <w:r w:rsidRPr="0020250D">
        <w:rPr>
          <w:rFonts w:ascii="Times New Roman" w:eastAsia="Times New Roman" w:hAnsi="Times New Roman" w:cs="Times New Roman"/>
          <w:sz w:val="24"/>
          <w:szCs w:val="24"/>
          <w:lang w:val="ru-RU" w:eastAsia="ru-RU" w:bidi="ru-RU"/>
        </w:rPr>
        <w:br/>
        <w:t>предложения: сложносочинённые с союзами и, а, но; бессоюзные сложные</w:t>
      </w:r>
      <w:r w:rsidRPr="0020250D">
        <w:rPr>
          <w:rFonts w:ascii="Times New Roman" w:eastAsia="Times New Roman" w:hAnsi="Times New Roman" w:cs="Times New Roman"/>
          <w:sz w:val="24"/>
          <w:szCs w:val="24"/>
          <w:lang w:val="ru-RU" w:eastAsia="ru-RU" w:bidi="ru-RU"/>
        </w:rPr>
        <w:br/>
        <w:t>предложения (без называния терминов).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орфографического словаря для определения (уточнения) написания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падежные окончания имён прилагательных;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мягкий знак после шипящих на конце глаголов в форме 2-го лица единственного числа;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наличие или отсутствие мягкого знака в глаголах на -ться и -тся;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личные окончания глаголов;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предложениях с однородными членами, соединёнными союзами и, а, но и без союзов.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сложном предложении, состоящем из двух простых (наблюдение).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предложении с прямой речью после слов автора (наблюдение).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другое); диалог; монолог; отражение темы текста или основной мысли в заголовке.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Корректирование текстов (заданных и собственных) с учётом точности, правильности, богатства и выразительности письменной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Изложение (подробный устный и письменный пересказ текста; выборочный устный пересказ текста).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Сочинение как вид письменной работы.</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 данной рабочей программе отражено только то содержание периода «Обучение грамоте» из Федеральной рабочей программы «Русский язык», которое прописывается в предмете «Русский язык», остальное содержание прописывается в рабочей программе предмета «Литературное чтение».</w:t>
      </w:r>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 «Графика» изучается параллельно с разделом «Чтение», поэтому на этот раздел отдельные часы не предусмотрены</w:t>
      </w:r>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bookmarkStart w:id="13" w:name="bookmark24"/>
      <w:r w:rsidRPr="0020250D">
        <w:rPr>
          <w:rFonts w:ascii="Times New Roman" w:eastAsia="Times New Roman" w:hAnsi="Times New Roman" w:cs="Times New Roman"/>
          <w:sz w:val="24"/>
          <w:szCs w:val="24"/>
          <w:lang w:val="ru-RU" w:eastAsia="ru-RU" w:bidi="ru-RU"/>
        </w:rPr>
        <w:t>Раздел «Орфография и пунктуация» в период «Обучения грамоте» изучается параллельно с разделом «Письмо», поэтому на этот раздел отдельные часы не предусмотрены</w:t>
      </w:r>
      <w:bookmarkEnd w:id="13"/>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Программное содержание раздела «Орфоэпия» изучается во всех разделах курса, поэтому на этот раздел отдельные часы не предусмотрены</w:t>
      </w:r>
    </w:p>
    <w:p w:rsidR="00272C90"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bookmarkStart w:id="14" w:name="bookmark3"/>
    </w:p>
    <w:p w:rsidR="00272C90"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p>
    <w:p w:rsidR="00272C90"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p>
    <w:p w:rsidR="00272C90" w:rsidRPr="0020250D"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p>
    <w:p w:rsidR="00272C90" w:rsidRPr="0020250D" w:rsidRDefault="00272C90" w:rsidP="00272C90">
      <w:pPr>
        <w:widowControl w:val="0"/>
        <w:spacing w:before="0" w:beforeAutospacing="0" w:after="0" w:afterAutospacing="0" w:line="280" w:lineRule="exact"/>
        <w:outlineLvl w:val="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ПЛАНИРУЕМЫЕ ОБРАЗОВАТЕЛЬНЫЕ РЕЗУЛЬТАТЫ</w:t>
      </w:r>
      <w:bookmarkEnd w:id="14"/>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Изучение русского языка на уровне начального общего образования</w:t>
      </w:r>
      <w:r w:rsidRPr="0020250D">
        <w:rPr>
          <w:rFonts w:ascii="Times New Roman" w:eastAsia="Times New Roman" w:hAnsi="Times New Roman" w:cs="Times New Roman"/>
          <w:sz w:val="24"/>
          <w:szCs w:val="24"/>
          <w:lang w:val="ru-RU" w:eastAsia="ru-RU" w:bidi="ru-RU"/>
        </w:rPr>
        <w:br/>
        <w:t>направлено на достижение обучающимися личностных, метапредметных и</w:t>
      </w:r>
      <w:r w:rsidRPr="0020250D">
        <w:rPr>
          <w:rFonts w:ascii="Times New Roman" w:eastAsia="Times New Roman" w:hAnsi="Times New Roman" w:cs="Times New Roman"/>
          <w:sz w:val="24"/>
          <w:szCs w:val="24"/>
          <w:lang w:val="ru-RU" w:eastAsia="ru-RU" w:bidi="ru-RU"/>
        </w:rPr>
        <w:br/>
        <w:t>предметных результатов освоения учебного предмета.</w:t>
      </w:r>
      <w:bookmarkStart w:id="15" w:name="bookmark4"/>
    </w:p>
    <w:p w:rsidR="00272C90" w:rsidRPr="0020250D" w:rsidRDefault="00272C90" w:rsidP="00272C90">
      <w:pPr>
        <w:widowControl w:val="0"/>
        <w:spacing w:before="0" w:beforeAutospacing="0" w:after="271" w:afterAutospacing="0" w:line="280" w:lineRule="exact"/>
        <w:ind w:left="140"/>
        <w:outlineLvl w:val="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ЛИЧНОСТНЫЕ РЕЗУЛЬТАТЫ</w:t>
      </w:r>
      <w:bookmarkEnd w:id="15"/>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 результате изучения предмета «Русский язык» в начальной школе у</w:t>
      </w:r>
      <w:r w:rsidRPr="0020250D">
        <w:rPr>
          <w:rFonts w:ascii="Times New Roman" w:eastAsia="Times New Roman" w:hAnsi="Times New Roman" w:cs="Times New Roman"/>
          <w:sz w:val="24"/>
          <w:szCs w:val="24"/>
          <w:lang w:val="ru-RU" w:eastAsia="ru-RU" w:bidi="ru-RU"/>
        </w:rPr>
        <w:br/>
        <w:t>обучающегося будут сформированы следующие личностные результаты:</w:t>
      </w:r>
      <w:r w:rsidRPr="0020250D">
        <w:rPr>
          <w:rFonts w:ascii="Times New Roman" w:eastAsia="Times New Roman" w:hAnsi="Times New Roman" w:cs="Times New Roman"/>
          <w:sz w:val="24"/>
          <w:szCs w:val="24"/>
          <w:lang w:val="ru-RU" w:eastAsia="ru-RU" w:bidi="ru-RU"/>
        </w:rPr>
        <w:br/>
      </w:r>
      <w:r w:rsidRPr="0020250D">
        <w:rPr>
          <w:rFonts w:ascii="Times New Roman" w:eastAsia="Times New Roman" w:hAnsi="Times New Roman" w:cs="Times New Roman"/>
          <w:b/>
          <w:bCs/>
          <w:sz w:val="24"/>
          <w:szCs w:val="24"/>
          <w:lang w:val="ru-RU" w:eastAsia="ru-RU" w:bidi="ru-RU"/>
        </w:rPr>
        <w:t>гражданско-патриотического воспитания</w:t>
      </w:r>
      <w:r w:rsidRPr="0020250D">
        <w:rPr>
          <w:rFonts w:ascii="Times New Roman" w:eastAsia="Times New Roman" w:hAnsi="Times New Roman" w:cs="Times New Roman"/>
          <w:sz w:val="24"/>
          <w:szCs w:val="24"/>
          <w:lang w:val="ru-RU" w:eastAsia="ru-RU" w:bidi="ru-RU"/>
        </w:rPr>
        <w:t>:</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становление ценностного отношения к своей Родине, в том числе через изучение русского языка, отражающего историю и культуру страны;</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w:t>
      </w:r>
      <w:r w:rsidRPr="0020250D">
        <w:rPr>
          <w:rFonts w:ascii="Times New Roman" w:eastAsia="Times New Roman" w:hAnsi="Times New Roman" w:cs="Times New Roman"/>
          <w:sz w:val="24"/>
          <w:szCs w:val="24"/>
          <w:lang w:val="ru-RU" w:eastAsia="ru-RU" w:bidi="ru-RU"/>
        </w:rPr>
        <w:br/>
        <w:t>которыми идёт работа на уроках русского языка;</w:t>
      </w:r>
    </w:p>
    <w:p w:rsidR="00272C90" w:rsidRPr="0020250D" w:rsidRDefault="00272C90" w:rsidP="00272C90">
      <w:pPr>
        <w:widowControl w:val="0"/>
        <w:spacing w:before="0" w:beforeAutospacing="0" w:after="0" w:afterAutospacing="0" w:line="350" w:lineRule="exact"/>
        <w:ind w:left="1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духовно-нравственного воспитания</w:t>
      </w:r>
      <w:r w:rsidRPr="0020250D">
        <w:rPr>
          <w:rFonts w:ascii="Times New Roman" w:eastAsia="Times New Roman" w:hAnsi="Times New Roman" w:cs="Times New Roman"/>
          <w:sz w:val="24"/>
          <w:szCs w:val="24"/>
          <w:lang w:val="ru-RU" w:eastAsia="ru-RU" w:bidi="ru-RU"/>
        </w:rPr>
        <w:t>:</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осознание языка как одной из главных духовно-нравственных ценностей народа;</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признание индивидуальности каждого человека с опорой на собственный жизненный и читательский опыт;</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Style w:val="13"/>
          <w:rFonts w:eastAsiaTheme="minorHAnsi"/>
          <w:b w:val="0"/>
          <w:bCs w:val="0"/>
          <w:color w:val="auto"/>
          <w:sz w:val="24"/>
          <w:szCs w:val="24"/>
          <w:lang w:eastAsia="en-US" w:bidi="ar-SA"/>
        </w:rPr>
      </w:pPr>
      <w:r w:rsidRPr="0020250D">
        <w:rPr>
          <w:rStyle w:val="25"/>
          <w:rFonts w:eastAsiaTheme="minorHAnsi"/>
          <w:color w:val="auto"/>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bookmarkStart w:id="16" w:name="bookmark5"/>
    </w:p>
    <w:p w:rsidR="00272C90" w:rsidRPr="0020250D" w:rsidRDefault="00272C90" w:rsidP="00272C90">
      <w:pPr>
        <w:spacing w:after="0" w:line="350" w:lineRule="exact"/>
        <w:ind w:left="140"/>
        <w:rPr>
          <w:rFonts w:ascii="Times New Roman" w:hAnsi="Times New Roman" w:cs="Times New Roman"/>
          <w:sz w:val="24"/>
          <w:szCs w:val="24"/>
        </w:rPr>
      </w:pPr>
      <w:r w:rsidRPr="0020250D">
        <w:rPr>
          <w:rStyle w:val="13"/>
          <w:rFonts w:eastAsiaTheme="minorHAnsi"/>
          <w:color w:val="auto"/>
          <w:sz w:val="24"/>
          <w:szCs w:val="24"/>
        </w:rPr>
        <w:t>эстетического воспитания</w:t>
      </w:r>
      <w:r w:rsidRPr="0020250D">
        <w:rPr>
          <w:rStyle w:val="14"/>
          <w:rFonts w:eastAsiaTheme="minorHAnsi"/>
          <w:color w:val="auto"/>
          <w:sz w:val="24"/>
          <w:szCs w:val="24"/>
        </w:rPr>
        <w:t>:</w:t>
      </w:r>
      <w:bookmarkEnd w:id="16"/>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Style w:val="34"/>
          <w:rFonts w:eastAsiaTheme="minorHAnsi"/>
          <w:b w:val="0"/>
          <w:bCs w:val="0"/>
          <w:color w:val="auto"/>
          <w:sz w:val="24"/>
          <w:szCs w:val="24"/>
          <w:lang w:eastAsia="en-US" w:bidi="ar-SA"/>
        </w:rPr>
      </w:pPr>
      <w:r w:rsidRPr="0020250D">
        <w:rPr>
          <w:rStyle w:val="25"/>
          <w:rFonts w:eastAsiaTheme="minorHAnsi"/>
          <w:color w:val="auto"/>
          <w:sz w:val="24"/>
          <w:szCs w:val="24"/>
        </w:rPr>
        <w:t>стремление к самовыражению в искусстве слова; осознание важности русского языка как средства общения и самовыражения;</w:t>
      </w:r>
    </w:p>
    <w:p w:rsidR="00272C90" w:rsidRPr="0020250D" w:rsidRDefault="00272C90" w:rsidP="00272C90">
      <w:pPr>
        <w:spacing w:after="0" w:line="350" w:lineRule="exact"/>
        <w:rPr>
          <w:rFonts w:ascii="Times New Roman" w:hAnsi="Times New Roman" w:cs="Times New Roman"/>
          <w:sz w:val="24"/>
          <w:szCs w:val="24"/>
          <w:lang w:val="ru-RU"/>
        </w:rPr>
      </w:pPr>
      <w:r w:rsidRPr="0020250D">
        <w:rPr>
          <w:rStyle w:val="34"/>
          <w:rFonts w:eastAsiaTheme="minorHAnsi"/>
          <w:color w:val="auto"/>
          <w:sz w:val="24"/>
          <w:szCs w:val="24"/>
        </w:rPr>
        <w:t>физического воспитания, формирования культуры здоровья иэмоционального благополучия</w:t>
      </w:r>
      <w:r w:rsidRPr="0020250D">
        <w:rPr>
          <w:rStyle w:val="35"/>
          <w:rFonts w:eastAsiaTheme="minorHAnsi"/>
          <w:color w:val="auto"/>
          <w:sz w:val="24"/>
          <w:szCs w:val="24"/>
        </w:rPr>
        <w:t>:</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соблюдение правил безопасного поиска в информационной среде дополнительной информации в процессе языкового образования;</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272C90" w:rsidRPr="0020250D" w:rsidRDefault="00272C90" w:rsidP="00272C90">
      <w:pPr>
        <w:spacing w:after="0" w:line="350" w:lineRule="exact"/>
        <w:ind w:left="140"/>
        <w:rPr>
          <w:rFonts w:ascii="Times New Roman" w:hAnsi="Times New Roman" w:cs="Times New Roman"/>
          <w:sz w:val="24"/>
          <w:szCs w:val="24"/>
        </w:rPr>
      </w:pPr>
      <w:r w:rsidRPr="0020250D">
        <w:rPr>
          <w:rStyle w:val="34"/>
          <w:rFonts w:eastAsiaTheme="minorHAnsi"/>
          <w:color w:val="auto"/>
          <w:sz w:val="24"/>
          <w:szCs w:val="24"/>
        </w:rPr>
        <w:t>трудового воспитания</w:t>
      </w:r>
      <w:r w:rsidRPr="0020250D">
        <w:rPr>
          <w:rStyle w:val="35"/>
          <w:rFonts w:eastAsiaTheme="minorHAnsi"/>
          <w:color w:val="auto"/>
          <w:sz w:val="24"/>
          <w:szCs w:val="24"/>
        </w:rPr>
        <w:t>:</w:t>
      </w:r>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 xml:space="preserve">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w:t>
      </w:r>
      <w:r w:rsidRPr="002009B3">
        <w:rPr>
          <w:rStyle w:val="25"/>
          <w:rFonts w:eastAsiaTheme="minorHAnsi"/>
          <w:sz w:val="24"/>
          <w:szCs w:val="24"/>
        </w:rPr>
        <w:t>идёт работа науроках русского языка;</w:t>
      </w:r>
    </w:p>
    <w:p w:rsidR="00272C90" w:rsidRPr="002009B3" w:rsidRDefault="00272C90" w:rsidP="00272C90">
      <w:pPr>
        <w:spacing w:after="0" w:line="350" w:lineRule="exact"/>
        <w:ind w:left="140"/>
        <w:rPr>
          <w:rFonts w:ascii="Times New Roman" w:hAnsi="Times New Roman" w:cs="Times New Roman"/>
          <w:sz w:val="24"/>
          <w:szCs w:val="24"/>
        </w:rPr>
      </w:pPr>
      <w:bookmarkStart w:id="17" w:name="bookmark6"/>
      <w:r w:rsidRPr="002009B3">
        <w:rPr>
          <w:rStyle w:val="13"/>
          <w:rFonts w:eastAsiaTheme="minorHAnsi"/>
          <w:sz w:val="24"/>
          <w:szCs w:val="24"/>
        </w:rPr>
        <w:t>экологического воспитания</w:t>
      </w:r>
      <w:r w:rsidRPr="002009B3">
        <w:rPr>
          <w:rStyle w:val="14"/>
          <w:rFonts w:eastAsiaTheme="minorHAnsi"/>
          <w:sz w:val="24"/>
          <w:szCs w:val="24"/>
        </w:rPr>
        <w:t>:</w:t>
      </w:r>
      <w:bookmarkEnd w:id="17"/>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бережное отношение к природе, формируемое в процессе работы стекстами;</w:t>
      </w:r>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неприятие действий, приносящих вред природе;</w:t>
      </w:r>
    </w:p>
    <w:p w:rsidR="00272C90" w:rsidRPr="002009B3" w:rsidRDefault="00272C90" w:rsidP="00272C90">
      <w:pPr>
        <w:spacing w:after="0" w:line="350" w:lineRule="exact"/>
        <w:ind w:left="140"/>
        <w:rPr>
          <w:rFonts w:ascii="Times New Roman" w:hAnsi="Times New Roman" w:cs="Times New Roman"/>
          <w:sz w:val="24"/>
          <w:szCs w:val="24"/>
        </w:rPr>
      </w:pPr>
      <w:r w:rsidRPr="002009B3">
        <w:rPr>
          <w:rStyle w:val="34"/>
          <w:rFonts w:eastAsiaTheme="minorHAnsi"/>
          <w:sz w:val="24"/>
          <w:szCs w:val="24"/>
        </w:rPr>
        <w:t>ценности научного познания</w:t>
      </w:r>
      <w:r w:rsidRPr="002009B3">
        <w:rPr>
          <w:rStyle w:val="35"/>
          <w:rFonts w:eastAsiaTheme="minorHAnsi"/>
          <w:sz w:val="24"/>
          <w:szCs w:val="24"/>
        </w:rPr>
        <w:t>:</w:t>
      </w:r>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первоначальные представления о научной картине мира, в том числепервоначальные представления о системе языка как одной изсоставляющих целостной научной картины мира;</w:t>
      </w:r>
    </w:p>
    <w:p w:rsidR="00272C90" w:rsidRPr="002009B3" w:rsidRDefault="00272C90" w:rsidP="00FE3FBC">
      <w:pPr>
        <w:widowControl w:val="0"/>
        <w:numPr>
          <w:ilvl w:val="0"/>
          <w:numId w:val="1"/>
        </w:numPr>
        <w:tabs>
          <w:tab w:val="left" w:pos="977"/>
        </w:tabs>
        <w:spacing w:before="0" w:beforeAutospacing="0" w:after="296"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познавательные интересы, активность, инициативность,любознательность и самостоятельность в познании, в том числепознавательный интерес к изучению русского языка, активность исамостоятельность в его познании.</w:t>
      </w:r>
    </w:p>
    <w:p w:rsidR="00272C90" w:rsidRPr="002009B3" w:rsidRDefault="00272C90" w:rsidP="00272C90">
      <w:pPr>
        <w:spacing w:after="282" w:line="280" w:lineRule="exact"/>
        <w:ind w:left="140"/>
        <w:rPr>
          <w:rFonts w:ascii="Times New Roman" w:hAnsi="Times New Roman" w:cs="Times New Roman"/>
          <w:sz w:val="24"/>
          <w:szCs w:val="24"/>
          <w:lang w:val="ru-RU"/>
        </w:rPr>
      </w:pPr>
      <w:bookmarkStart w:id="18" w:name="bookmark7"/>
      <w:r w:rsidRPr="002009B3">
        <w:rPr>
          <w:rStyle w:val="13"/>
          <w:rFonts w:eastAsiaTheme="minorHAnsi"/>
          <w:b w:val="0"/>
          <w:bCs w:val="0"/>
          <w:sz w:val="24"/>
          <w:szCs w:val="24"/>
        </w:rPr>
        <w:t>МЕТАПРЕДМЕТНЫЕ РЕЗУЛЬТАТЫ</w:t>
      </w:r>
      <w:bookmarkEnd w:id="18"/>
    </w:p>
    <w:p w:rsidR="00272C90" w:rsidRPr="002009B3" w:rsidRDefault="00272C90" w:rsidP="00272C90">
      <w:pPr>
        <w:spacing w:before="0" w:after="0" w:line="350" w:lineRule="exact"/>
        <w:rPr>
          <w:rFonts w:ascii="Times New Roman" w:eastAsia="Times New Roman" w:hAnsi="Times New Roman" w:cs="Times New Roman"/>
          <w:color w:val="000000"/>
          <w:sz w:val="24"/>
          <w:szCs w:val="24"/>
          <w:lang w:val="ru-RU" w:eastAsia="ru-RU" w:bidi="ru-RU"/>
        </w:rPr>
      </w:pPr>
      <w:r w:rsidRPr="002009B3">
        <w:rPr>
          <w:rStyle w:val="25"/>
          <w:rFonts w:eastAsiaTheme="minorHAnsi"/>
          <w:sz w:val="24"/>
          <w:szCs w:val="24"/>
        </w:rPr>
        <w:lastRenderedPageBreak/>
        <w:t xml:space="preserve">     В результате изучения русского языка на уровне начального общего образования у обучающегося будут сформированы познавательные </w:t>
      </w:r>
      <w:r w:rsidRPr="002009B3">
        <w:rPr>
          <w:rFonts w:ascii="Times New Roman" w:eastAsia="Times New Roman" w:hAnsi="Times New Roman" w:cs="Times New Roman"/>
          <w:color w:val="000000"/>
          <w:sz w:val="24"/>
          <w:szCs w:val="24"/>
          <w:lang w:val="ru-RU" w:eastAsia="ru-RU" w:bidi="ru-RU"/>
        </w:rPr>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У обучающегося будут сформированы следующие </w:t>
      </w:r>
      <w:r w:rsidRPr="002009B3">
        <w:rPr>
          <w:rFonts w:ascii="Times New Roman" w:eastAsia="Times New Roman" w:hAnsi="Times New Roman" w:cs="Times New Roman"/>
          <w:b/>
          <w:bCs/>
          <w:color w:val="000000"/>
          <w:sz w:val="24"/>
          <w:szCs w:val="24"/>
          <w:lang w:val="ru-RU" w:eastAsia="ru-RU" w:bidi="ru-RU"/>
        </w:rPr>
        <w:t>базовые логические</w:t>
      </w:r>
      <w:r w:rsidRPr="002009B3">
        <w:rPr>
          <w:rFonts w:ascii="Times New Roman" w:eastAsia="Times New Roman" w:hAnsi="Times New Roman" w:cs="Times New Roman"/>
          <w:b/>
          <w:bCs/>
          <w:color w:val="000000"/>
          <w:sz w:val="24"/>
          <w:szCs w:val="24"/>
          <w:lang w:val="ru-RU" w:eastAsia="ru-RU" w:bidi="ru-RU"/>
        </w:rPr>
        <w:br/>
        <w:t>действия как часть познавательных универсальных учебных действий</w:t>
      </w:r>
      <w:r w:rsidRPr="002009B3">
        <w:rPr>
          <w:rFonts w:ascii="Times New Roman" w:eastAsia="Times New Roman" w:hAnsi="Times New Roman" w:cs="Times New Roman"/>
          <w:color w:val="000000"/>
          <w:sz w:val="24"/>
          <w:szCs w:val="24"/>
          <w:lang w:val="ru-RU" w:eastAsia="ru-RU" w:bidi="ru-RU"/>
        </w:rPr>
        <w:t>:</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объединять объекты (языковые единицы) по определённому признаку;</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существенный признак для классификации языковыхединиц</w:t>
      </w:r>
      <w:r w:rsidRPr="002009B3">
        <w:rPr>
          <w:rFonts w:ascii="Times New Roman" w:eastAsia="Times New Roman" w:hAnsi="Times New Roman" w:cs="Times New Roman"/>
          <w:color w:val="000000"/>
          <w:sz w:val="24"/>
          <w:szCs w:val="24"/>
          <w:lang w:val="ru-RU" w:eastAsia="ru-RU" w:bidi="ru-RU"/>
        </w:rPr>
        <w:tab/>
        <w:t>(звуков, частей речи, предложений, текстов);классифицировать языковые единицы;</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в языковом материале закономерности и противоречия на основе предложенного учителем алгоритма наблюдения;</w:t>
      </w:r>
    </w:p>
    <w:p w:rsidR="00272C90" w:rsidRPr="002009B3" w:rsidRDefault="00272C90" w:rsidP="00FE3FBC">
      <w:pPr>
        <w:pStyle w:val="a5"/>
        <w:widowControl w:val="0"/>
        <w:numPr>
          <w:ilvl w:val="0"/>
          <w:numId w:val="2"/>
        </w:numPr>
        <w:spacing w:before="0" w:beforeAutospacing="0" w:after="0" w:afterAutospacing="0" w:line="350" w:lineRule="exact"/>
        <w:ind w:left="993" w:hanging="284"/>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анализировать алгоритм действий при работе с языковыми единицами, самостоятельно выделять учебные операции при анализе языковых единиц;</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устанавливать причинно-следственные связи в ситуациях наблюдения за языковым материалом, делать выводы.</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У обучающегося будут сформированы следующие </w:t>
      </w:r>
      <w:r w:rsidRPr="002009B3">
        <w:rPr>
          <w:rFonts w:ascii="Times New Roman" w:eastAsia="Times New Roman" w:hAnsi="Times New Roman" w:cs="Times New Roman"/>
          <w:b/>
          <w:bCs/>
          <w:color w:val="000000"/>
          <w:sz w:val="24"/>
          <w:szCs w:val="24"/>
          <w:lang w:val="ru-RU" w:eastAsia="ru-RU" w:bidi="ru-RU"/>
        </w:rPr>
        <w:t>базовые исследовательские действия как часть познавательных универсальных учебных действий</w:t>
      </w:r>
      <w:r w:rsidRPr="002009B3">
        <w:rPr>
          <w:rFonts w:ascii="Times New Roman" w:eastAsia="Times New Roman" w:hAnsi="Times New Roman" w:cs="Times New Roman"/>
          <w:color w:val="000000"/>
          <w:sz w:val="24"/>
          <w:szCs w:val="24"/>
          <w:lang w:val="ru-RU" w:eastAsia="ru-RU" w:bidi="ru-RU"/>
        </w:rPr>
        <w:t>:</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 помощью учителя формулировать цель, планировать изменения языкового объекта, речевой ситуации;</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сравнивать несколько вариантов выполнения задания, выбирать наиболее целесообразный (на основе предложенных критериев);</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проводить по предложенному плану несложное лингвистическое мини-исследование, выполнять по предложенному плану проектное задание;</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Style w:val="25"/>
          <w:rFonts w:eastAsiaTheme="minorHAnsi"/>
          <w:sz w:val="24"/>
          <w:szCs w:val="24"/>
        </w:rPr>
        <w:t>формулировать с помощью учителя вопросы в процессе анализа предложенного языкового материала;</w:t>
      </w:r>
    </w:p>
    <w:p w:rsidR="00272C90" w:rsidRPr="002009B3" w:rsidRDefault="00272C90" w:rsidP="00FE3FBC">
      <w:pPr>
        <w:widowControl w:val="0"/>
        <w:numPr>
          <w:ilvl w:val="0"/>
          <w:numId w:val="1"/>
        </w:numPr>
        <w:tabs>
          <w:tab w:val="left" w:pos="997"/>
        </w:tabs>
        <w:spacing w:before="0" w:beforeAutospacing="0" w:after="0" w:afterAutospacing="0"/>
        <w:ind w:left="1000" w:hanging="360"/>
        <w:rPr>
          <w:rFonts w:ascii="Times New Roman" w:hAnsi="Times New Roman" w:cs="Times New Roman"/>
          <w:sz w:val="24"/>
          <w:szCs w:val="24"/>
          <w:lang w:val="ru-RU"/>
        </w:rPr>
      </w:pPr>
      <w:r w:rsidRPr="002009B3">
        <w:rPr>
          <w:rStyle w:val="25"/>
          <w:rFonts w:eastAsiaTheme="minorHAnsi"/>
          <w:sz w:val="24"/>
          <w:szCs w:val="24"/>
        </w:rPr>
        <w:t>прогнозировать возможное развитие процессов, событий и их последствия в аналогичных или сходных ситуациях.</w:t>
      </w:r>
    </w:p>
    <w:p w:rsidR="00272C90" w:rsidRPr="002009B3" w:rsidRDefault="00272C90" w:rsidP="00272C90">
      <w:pPr>
        <w:spacing w:after="0" w:line="350" w:lineRule="exact"/>
        <w:ind w:firstLine="640"/>
        <w:rPr>
          <w:rFonts w:ascii="Times New Roman" w:hAnsi="Times New Roman" w:cs="Times New Roman"/>
          <w:sz w:val="24"/>
          <w:szCs w:val="24"/>
          <w:lang w:val="ru-RU"/>
        </w:rPr>
      </w:pPr>
      <w:r w:rsidRPr="002009B3">
        <w:rPr>
          <w:rStyle w:val="35"/>
          <w:rFonts w:eastAsiaTheme="minorHAnsi"/>
          <w:sz w:val="24"/>
          <w:szCs w:val="24"/>
        </w:rPr>
        <w:t xml:space="preserve">У обучающегося будут сформированы следующие умения </w:t>
      </w:r>
      <w:r w:rsidRPr="002009B3">
        <w:rPr>
          <w:rStyle w:val="34"/>
          <w:rFonts w:eastAsiaTheme="minorHAnsi"/>
          <w:b w:val="0"/>
          <w:bCs w:val="0"/>
          <w:sz w:val="24"/>
          <w:szCs w:val="24"/>
        </w:rPr>
        <w:t>работать с</w:t>
      </w:r>
      <w:r w:rsidRPr="002009B3">
        <w:rPr>
          <w:rStyle w:val="34"/>
          <w:rFonts w:eastAsiaTheme="minorHAnsi"/>
          <w:b w:val="0"/>
          <w:bCs w:val="0"/>
          <w:sz w:val="24"/>
          <w:szCs w:val="24"/>
        </w:rPr>
        <w:br/>
        <w:t>информацией как часть познавательных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выбирать источник получения информации: нужный словарь для получения запрашиваемой информации, для уточнения;</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272C90" w:rsidRPr="002009B3" w:rsidRDefault="00272C90" w:rsidP="00FE3FBC">
      <w:pPr>
        <w:widowControl w:val="0"/>
        <w:numPr>
          <w:ilvl w:val="0"/>
          <w:numId w:val="1"/>
        </w:numPr>
        <w:tabs>
          <w:tab w:val="left" w:pos="2934"/>
          <w:tab w:val="left" w:pos="4850"/>
          <w:tab w:val="left" w:pos="7686"/>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 xml:space="preserve"> распознавать достоверную и недостоверную информациюсамостоятельно или на основании предложенного учителем способа её проверки (обращаясь к словарям, </w:t>
      </w:r>
      <w:r w:rsidRPr="002009B3">
        <w:rPr>
          <w:rStyle w:val="25"/>
          <w:rFonts w:eastAsiaTheme="minorHAnsi"/>
          <w:sz w:val="24"/>
          <w:szCs w:val="24"/>
        </w:rPr>
        <w:lastRenderedPageBreak/>
        <w:t>справочникам, учебнику);</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 -телекоммуникационной сети «Интернет» (информации о написании и произношении слова, о значении слова, о происхождении слова, о синонимах слова);</w:t>
      </w:r>
    </w:p>
    <w:p w:rsidR="00272C90" w:rsidRPr="002009B3" w:rsidRDefault="00272C90" w:rsidP="00FE3FBC">
      <w:pPr>
        <w:widowControl w:val="0"/>
        <w:numPr>
          <w:ilvl w:val="0"/>
          <w:numId w:val="1"/>
        </w:numPr>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 xml:space="preserve"> анализировать и создавать текстовую, видео-, графическую, звуковую информацию в соответствии с учебной задачей;</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272C90" w:rsidRPr="002009B3" w:rsidRDefault="00272C90" w:rsidP="00272C90">
      <w:pPr>
        <w:spacing w:after="0" w:line="350" w:lineRule="exact"/>
        <w:ind w:firstLine="640"/>
        <w:rPr>
          <w:rFonts w:ascii="Times New Roman" w:hAnsi="Times New Roman" w:cs="Times New Roman"/>
          <w:sz w:val="24"/>
          <w:szCs w:val="24"/>
          <w:lang w:val="ru-RU"/>
        </w:rPr>
      </w:pPr>
      <w:r w:rsidRPr="002009B3">
        <w:rPr>
          <w:rStyle w:val="35"/>
          <w:rFonts w:eastAsiaTheme="minorHAnsi"/>
          <w:sz w:val="24"/>
          <w:szCs w:val="24"/>
        </w:rPr>
        <w:t xml:space="preserve">У обучающегося будут сформированы следующие умения </w:t>
      </w:r>
      <w:r w:rsidRPr="002009B3">
        <w:rPr>
          <w:rStyle w:val="34"/>
          <w:rFonts w:eastAsiaTheme="minorHAnsi"/>
          <w:b w:val="0"/>
          <w:bCs w:val="0"/>
          <w:sz w:val="24"/>
          <w:szCs w:val="24"/>
        </w:rPr>
        <w:t>общения как часть коммуникативных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воспринимать и формулировать суждения, выражать эмоции в соответствии с целями и условиями общения в знакомой среде;</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проявлять уважительное отношение к собеседнику, соблюдать правила ведения диалоги и дискуссии;</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признавать возможность существования разных точек зрения;</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корректно и аргументированно высказывать своё мнение;</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строить речевое высказывание в соответствии с поставленной задачей;</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создавать устные и письменные тексты (описание, рассуждение, повествование) в соответствии с речевой ситуацией;</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готовить небольшие публичные выступления о результатах парной игрупповой работы, о результатах наблюдения, выполненногомини-исследования, проектного задания;</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подбирать иллюстративный материал (рисунки, фото, плакаты) ктексту выступления.</w:t>
      </w:r>
    </w:p>
    <w:p w:rsidR="00272C90" w:rsidRPr="002009B3" w:rsidRDefault="00272C90" w:rsidP="00272C90">
      <w:pPr>
        <w:tabs>
          <w:tab w:val="left" w:pos="1026"/>
          <w:tab w:val="left" w:pos="3342"/>
          <w:tab w:val="left" w:pos="4466"/>
          <w:tab w:val="left" w:pos="6645"/>
          <w:tab w:val="left" w:pos="8474"/>
        </w:tabs>
        <w:spacing w:before="0" w:after="0" w:line="350" w:lineRule="exact"/>
        <w:ind w:left="1000"/>
        <w:rPr>
          <w:rFonts w:ascii="Times New Roman" w:hAnsi="Times New Roman" w:cs="Times New Roman"/>
          <w:sz w:val="24"/>
          <w:szCs w:val="24"/>
          <w:lang w:val="ru-RU"/>
        </w:rPr>
      </w:pPr>
      <w:r w:rsidRPr="002009B3">
        <w:rPr>
          <w:rStyle w:val="25"/>
          <w:rFonts w:eastAsiaTheme="minorHAnsi"/>
          <w:sz w:val="24"/>
          <w:szCs w:val="24"/>
        </w:rPr>
        <w:t>У обучающегося будут сформированы следующие умения</w:t>
      </w:r>
      <w:r w:rsidRPr="002009B3">
        <w:rPr>
          <w:rStyle w:val="34"/>
          <w:rFonts w:eastAsiaTheme="minorHAnsi"/>
          <w:sz w:val="24"/>
          <w:szCs w:val="24"/>
        </w:rPr>
        <w:t>самоорганизации как части регулятивных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планировать действия по решению учебной задачи для получения результата;</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rPr>
      </w:pPr>
      <w:r w:rsidRPr="002009B3">
        <w:rPr>
          <w:rStyle w:val="25"/>
          <w:rFonts w:eastAsiaTheme="minorHAnsi"/>
          <w:sz w:val="24"/>
          <w:szCs w:val="24"/>
        </w:rPr>
        <w:t>выстраивать последовательность выбранных действий.</w:t>
      </w:r>
    </w:p>
    <w:p w:rsidR="00272C90" w:rsidRPr="002009B3" w:rsidRDefault="00272C90" w:rsidP="00272C90">
      <w:pPr>
        <w:tabs>
          <w:tab w:val="left" w:pos="1026"/>
          <w:tab w:val="left" w:pos="3342"/>
          <w:tab w:val="left" w:pos="4466"/>
          <w:tab w:val="left" w:pos="6645"/>
          <w:tab w:val="left" w:pos="8474"/>
        </w:tabs>
        <w:spacing w:before="0" w:after="0" w:line="350" w:lineRule="exact"/>
        <w:ind w:left="1000"/>
        <w:rPr>
          <w:rFonts w:ascii="Times New Roman" w:hAnsi="Times New Roman" w:cs="Times New Roman"/>
          <w:sz w:val="24"/>
          <w:szCs w:val="24"/>
          <w:lang w:val="ru-RU"/>
        </w:rPr>
      </w:pPr>
      <w:r w:rsidRPr="002009B3">
        <w:rPr>
          <w:rStyle w:val="25"/>
          <w:rFonts w:eastAsiaTheme="minorHAnsi"/>
          <w:sz w:val="24"/>
          <w:szCs w:val="24"/>
        </w:rPr>
        <w:t>У обучающегося будут сформированы следующие умения</w:t>
      </w:r>
      <w:r w:rsidRPr="002009B3">
        <w:rPr>
          <w:rStyle w:val="34"/>
          <w:rFonts w:eastAsiaTheme="minorHAnsi"/>
          <w:sz w:val="24"/>
          <w:szCs w:val="24"/>
        </w:rPr>
        <w:t>самоконтроля как части регулятивных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устанавливать причины успеха (неудач) учебной деятельности;</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корректировать свои учебные действия для преодоления речевых и орфографических ошибок;</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находить ошибку, допущенную при работе с языковым материалом, находить орфографическую и пунктуационную ошибку;</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272C90" w:rsidRPr="002009B3" w:rsidRDefault="00272C90" w:rsidP="00272C90">
      <w:pPr>
        <w:spacing w:before="0" w:after="0" w:line="350" w:lineRule="exact"/>
        <w:ind w:firstLine="640"/>
        <w:rPr>
          <w:rFonts w:ascii="Times New Roman" w:hAnsi="Times New Roman" w:cs="Times New Roman"/>
          <w:sz w:val="24"/>
          <w:szCs w:val="24"/>
          <w:lang w:val="ru-RU"/>
        </w:rPr>
      </w:pPr>
      <w:r w:rsidRPr="002009B3">
        <w:rPr>
          <w:rStyle w:val="25"/>
          <w:rFonts w:eastAsiaTheme="minorHAnsi"/>
          <w:sz w:val="24"/>
          <w:szCs w:val="24"/>
        </w:rPr>
        <w:lastRenderedPageBreak/>
        <w:t xml:space="preserve">У обучающегося будут сформированы следующие умения </w:t>
      </w:r>
      <w:r w:rsidRPr="002009B3">
        <w:rPr>
          <w:rStyle w:val="26"/>
          <w:rFonts w:eastAsiaTheme="minorHAnsi"/>
          <w:sz w:val="24"/>
          <w:szCs w:val="24"/>
        </w:rPr>
        <w:t>совместной деятельности:</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проявлять готовность руководить, выполнять поручения, подчиняться, самостоятельно разрешать конфликты;</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ответственно выполнять свою часть работы;</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оценивать свой вклад в общий результат;</w:t>
      </w:r>
    </w:p>
    <w:p w:rsidR="00272C90" w:rsidRPr="002009B3" w:rsidRDefault="00272C90" w:rsidP="00FE3FBC">
      <w:pPr>
        <w:pStyle w:val="a5"/>
        <w:numPr>
          <w:ilvl w:val="0"/>
          <w:numId w:val="1"/>
        </w:numPr>
        <w:spacing w:before="0" w:after="0" w:line="360" w:lineRule="exact"/>
        <w:ind w:left="709" w:hanging="142"/>
        <w:rPr>
          <w:rFonts w:ascii="Times New Roman" w:hAnsi="Times New Roman" w:cs="Times New Roman"/>
          <w:sz w:val="24"/>
          <w:szCs w:val="24"/>
          <w:lang w:val="ru-RU"/>
        </w:rPr>
      </w:pPr>
      <w:r w:rsidRPr="002009B3">
        <w:rPr>
          <w:rStyle w:val="25"/>
          <w:rFonts w:eastAsiaTheme="minorHAnsi"/>
          <w:sz w:val="24"/>
          <w:szCs w:val="24"/>
        </w:rPr>
        <w:t xml:space="preserve">    выполнять совместные проектные задания с опорой на предложенные образцы.</w:t>
      </w:r>
    </w:p>
    <w:p w:rsidR="00272C90" w:rsidRPr="002009B3" w:rsidRDefault="00272C90" w:rsidP="00272C90">
      <w:pPr>
        <w:spacing w:after="0" w:line="653" w:lineRule="exact"/>
        <w:ind w:right="2200"/>
        <w:rPr>
          <w:rFonts w:ascii="Times New Roman" w:hAnsi="Times New Roman" w:cs="Times New Roman"/>
          <w:sz w:val="24"/>
          <w:szCs w:val="24"/>
          <w:lang w:val="ru-RU"/>
        </w:rPr>
      </w:pPr>
      <w:bookmarkStart w:id="19" w:name="bookmark8"/>
      <w:r w:rsidRPr="002009B3">
        <w:rPr>
          <w:rStyle w:val="13"/>
          <w:rFonts w:eastAsiaTheme="minorHAnsi"/>
          <w:sz w:val="24"/>
          <w:szCs w:val="24"/>
        </w:rPr>
        <w:t>ПРЕДМЕТНЫЕ РЕЗУЛЬТАТЫ</w:t>
      </w:r>
      <w:r w:rsidRPr="002009B3">
        <w:rPr>
          <w:rStyle w:val="13"/>
          <w:rFonts w:eastAsiaTheme="minorHAnsi"/>
          <w:b w:val="0"/>
          <w:bCs w:val="0"/>
          <w:sz w:val="24"/>
          <w:szCs w:val="24"/>
        </w:rPr>
        <w:br/>
      </w:r>
      <w:r w:rsidRPr="002009B3">
        <w:rPr>
          <w:rStyle w:val="13"/>
          <w:rFonts w:eastAsiaTheme="minorHAnsi"/>
          <w:sz w:val="24"/>
          <w:szCs w:val="24"/>
        </w:rPr>
        <w:t>1 КЛАСС</w:t>
      </w:r>
      <w:bookmarkEnd w:id="19"/>
    </w:p>
    <w:p w:rsidR="00272C90" w:rsidRPr="002009B3" w:rsidRDefault="00272C90" w:rsidP="00272C90">
      <w:pPr>
        <w:spacing w:before="0" w:after="0" w:line="350" w:lineRule="exact"/>
        <w:rPr>
          <w:rFonts w:ascii="Times New Roman" w:hAnsi="Times New Roman" w:cs="Times New Roman"/>
          <w:sz w:val="24"/>
          <w:szCs w:val="24"/>
          <w:lang w:val="ru-RU"/>
        </w:rPr>
      </w:pPr>
      <w:r w:rsidRPr="002009B3">
        <w:rPr>
          <w:rStyle w:val="25"/>
          <w:rFonts w:eastAsiaTheme="minorHAnsi"/>
          <w:sz w:val="24"/>
          <w:szCs w:val="24"/>
        </w:rPr>
        <w:t>К концу обучения в первом классе обучающийся научится: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слово и предложение; вычленять слова из предложений;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вычленять звуки из слова;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гласные и согласные звуки (в том числе различать в словах</w:t>
      </w:r>
      <w:r w:rsidRPr="002009B3">
        <w:rPr>
          <w:rStyle w:val="25"/>
          <w:rFonts w:eastAsiaTheme="minorHAnsi"/>
          <w:sz w:val="24"/>
          <w:szCs w:val="24"/>
        </w:rPr>
        <w:br/>
        <w:t>согласный звук [й’] и гласный звук [и]);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ударные и безударные гласные звуки;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согласные звуки: мягкие и твёрдые, звонкие и глухие (вне слова и в слове);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понятия «звук» и «буква»;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обозначать на письме мягкость согласных звуков буквами е, ё, ю, я и буквой ь в конце слова;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аккуратным разборчивым почерком без искажений прописные и строчные буквы, соединения букв, слова;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непроверяемые гласные и согласные (перечень слов в орфографическом словаре учебника);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правильно списывать (без пропусков и искажений букв) слова и предложения, тексты объёмом не более 25 слов;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писать под диктовку (без пропусков и искажений букв) слова, предложения из 3-5 слов, </w:t>
      </w:r>
      <w:r w:rsidRPr="002009B3">
        <w:rPr>
          <w:rStyle w:val="25"/>
          <w:rFonts w:eastAsiaTheme="minorHAnsi"/>
          <w:sz w:val="24"/>
          <w:szCs w:val="24"/>
        </w:rPr>
        <w:lastRenderedPageBreak/>
        <w:t>тексты объёмом не более 20 слов, правописание которых не расходится с произношением;</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находить и исправлять ошибки на изученные правила, описки;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rPr>
        <w:t>понимать прослушанный текст;</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находить в тексте слова, значение которых требует уточнения;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составлять предложение из набора форм слов;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устно составлять текст из 3-5 предложений по сюжетным картинкам и на основе наблюдений;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использовать изученные понятия в процессе решения учебных задач.</w:t>
      </w:r>
    </w:p>
    <w:p w:rsidR="00272C90" w:rsidRPr="002009B3" w:rsidRDefault="00272C90" w:rsidP="00272C90">
      <w:pPr>
        <w:widowControl w:val="0"/>
        <w:tabs>
          <w:tab w:val="left" w:pos="874"/>
        </w:tabs>
        <w:spacing w:before="0" w:beforeAutospacing="0" w:after="0" w:afterAutospacing="0" w:line="658" w:lineRule="exact"/>
        <w:ind w:left="520"/>
        <w:rPr>
          <w:rFonts w:ascii="Times New Roman" w:hAnsi="Times New Roman" w:cs="Times New Roman"/>
          <w:sz w:val="24"/>
          <w:szCs w:val="24"/>
          <w:lang w:val="ru-RU"/>
        </w:rPr>
      </w:pPr>
      <w:r w:rsidRPr="002009B3">
        <w:rPr>
          <w:rStyle w:val="26"/>
          <w:rFonts w:eastAsiaTheme="minorHAnsi"/>
          <w:sz w:val="24"/>
          <w:szCs w:val="24"/>
        </w:rPr>
        <w:t>2 КЛАСС</w:t>
      </w:r>
    </w:p>
    <w:p w:rsidR="00272C90" w:rsidRPr="002009B3" w:rsidRDefault="00272C90" w:rsidP="00272C90">
      <w:pPr>
        <w:spacing w:before="0" w:after="0" w:line="350" w:lineRule="exact"/>
        <w:rPr>
          <w:rFonts w:ascii="Times New Roman" w:hAnsi="Times New Roman" w:cs="Times New Roman"/>
          <w:sz w:val="24"/>
          <w:szCs w:val="24"/>
          <w:lang w:val="ru-RU"/>
        </w:rPr>
      </w:pPr>
      <w:r w:rsidRPr="002009B3">
        <w:rPr>
          <w:rStyle w:val="25"/>
          <w:rFonts w:eastAsiaTheme="minorHAnsi"/>
          <w:sz w:val="24"/>
          <w:szCs w:val="24"/>
        </w:rPr>
        <w:t xml:space="preserve">К концу обучения во </w:t>
      </w:r>
      <w:r w:rsidRPr="002009B3">
        <w:rPr>
          <w:rStyle w:val="26"/>
          <w:rFonts w:eastAsiaTheme="minorHAnsi"/>
          <w:sz w:val="24"/>
          <w:szCs w:val="24"/>
        </w:rPr>
        <w:t xml:space="preserve">втором классе </w:t>
      </w:r>
      <w:r w:rsidRPr="002009B3">
        <w:rPr>
          <w:rStyle w:val="25"/>
          <w:rFonts w:eastAsiaTheme="minorHAnsi"/>
          <w:sz w:val="24"/>
          <w:szCs w:val="24"/>
        </w:rPr>
        <w:t>обучающийся научится:</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осознавать язык как основное средство общения;</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количество слогов в слове; делить слово на слоги (в том числе слова со стечением согласных);</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устанавливать соотношение звукового и буквенного состава слова, в том числе с учётом функций букв е, ё, ю, я;</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обозначать на письме мягкость согласных звуков буквой мягкий знак в середине слова;</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находить однокоренные слова;</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выделять в слове корень (простые случаи);</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выделять в слове окончание;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выявлять в тексте случаи употребления многозначных слов, понимать их значения и уточнять значение по учебным словарям;</w:t>
      </w:r>
      <w:r w:rsidRPr="002009B3">
        <w:rPr>
          <w:rStyle w:val="25"/>
          <w:rFonts w:eastAsiaTheme="minorHAnsi"/>
          <w:sz w:val="24"/>
          <w:szCs w:val="24"/>
        </w:rPr>
        <w:br/>
        <w:t>выявлять случаи употребления синонимов и антонимов (без называния терминов);</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отвечающие на вопросы «кто?», «что?»;</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отвечающие на вопросы «что делать?», «что сделать?» и другие;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отвечающие на вопросы «какой?», «какая?», «какое?», «какие?»;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вид предложения по цели высказывания и по эмоциональной окраске;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находить место орфограммы в слове и между словами на изученные правила;</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 xml:space="preserve">применять изученные правила правописания, в том числе: сочетания чк, чн, чт; щн, нч; </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проверяемые безударные гласные в корне слова</w:t>
      </w:r>
      <w:r w:rsidRPr="002009B3">
        <w:rPr>
          <w:rFonts w:ascii="Times New Roman" w:eastAsia="Times New Roman" w:hAnsi="Times New Roman" w:cs="Times New Roman"/>
          <w:color w:val="000000"/>
          <w:sz w:val="24"/>
          <w:szCs w:val="24"/>
          <w:lang w:val="ru-RU" w:eastAsia="ru-RU" w:bidi="ru-RU"/>
        </w:rPr>
        <w:t xml:space="preserve">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правильно списывать (без пропусков и искажений букв) слова и предложения, тексты объёмом не более 50 слов;</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lastRenderedPageBreak/>
        <w:t>находить и исправлять ошибки на изученные правила, описки;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пользоваться толковым, орфографическим, орфоэпическим словарями учебника;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формулировать простые выводы на основе прочитанного (услышанного) устно и письменно (1-2 предложения);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составлять предложения из слов, устанавливая между ними смысловую связь по вопросам;</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тему текста и озаглавливать текст, отражая его тему;</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составлять текст из разрозненных предложений, частей текста;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подробное изложение повествовательного текста объёмом 30-45 слов с опорой на вопросы;</w:t>
      </w:r>
    </w:p>
    <w:p w:rsidR="00272C90" w:rsidRPr="002009B3" w:rsidRDefault="00272C90" w:rsidP="00FE3FBC">
      <w:pPr>
        <w:widowControl w:val="0"/>
        <w:numPr>
          <w:ilvl w:val="0"/>
          <w:numId w:val="1"/>
        </w:numPr>
        <w:tabs>
          <w:tab w:val="left" w:pos="878"/>
        </w:tabs>
        <w:spacing w:before="0" w:beforeAutospacing="0" w:after="24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своими словами значение изученных понятий; использовать изученные понятия в процессе решения учебных задач.</w:t>
      </w:r>
    </w:p>
    <w:p w:rsidR="00272C90" w:rsidRPr="002009B3" w:rsidRDefault="00272C90" w:rsidP="00272C90">
      <w:pPr>
        <w:spacing w:after="0" w:line="350" w:lineRule="exact"/>
        <w:rPr>
          <w:rFonts w:ascii="Times New Roman" w:hAnsi="Times New Roman" w:cs="Times New Roman"/>
          <w:sz w:val="24"/>
          <w:szCs w:val="24"/>
          <w:lang w:val="ru-RU"/>
        </w:rPr>
      </w:pPr>
      <w:bookmarkStart w:id="20" w:name="bookmark9"/>
      <w:r w:rsidRPr="002009B3">
        <w:rPr>
          <w:rStyle w:val="13"/>
          <w:rFonts w:eastAsiaTheme="minorHAnsi"/>
          <w:sz w:val="24"/>
          <w:szCs w:val="24"/>
        </w:rPr>
        <w:t>3 КЛАСС</w:t>
      </w:r>
      <w:bookmarkEnd w:id="20"/>
    </w:p>
    <w:p w:rsidR="00272C90" w:rsidRPr="002009B3" w:rsidRDefault="00272C90" w:rsidP="00272C90">
      <w:pPr>
        <w:spacing w:before="0" w:after="0" w:line="350" w:lineRule="exact"/>
        <w:rPr>
          <w:rFonts w:ascii="Times New Roman" w:hAnsi="Times New Roman" w:cs="Times New Roman"/>
          <w:sz w:val="24"/>
          <w:szCs w:val="24"/>
          <w:lang w:val="ru-RU"/>
        </w:rPr>
      </w:pPr>
      <w:r w:rsidRPr="002009B3">
        <w:rPr>
          <w:rStyle w:val="25"/>
          <w:rFonts w:eastAsiaTheme="minorHAnsi"/>
          <w:sz w:val="24"/>
          <w:szCs w:val="24"/>
        </w:rPr>
        <w:t xml:space="preserve">К концу обучения в </w:t>
      </w:r>
      <w:r w:rsidRPr="002009B3">
        <w:rPr>
          <w:rStyle w:val="26"/>
          <w:rFonts w:eastAsiaTheme="minorHAnsi"/>
          <w:sz w:val="24"/>
          <w:szCs w:val="24"/>
        </w:rPr>
        <w:t xml:space="preserve">третьем классе </w:t>
      </w:r>
      <w:r w:rsidRPr="002009B3">
        <w:rPr>
          <w:rStyle w:val="25"/>
          <w:rFonts w:eastAsiaTheme="minorHAnsi"/>
          <w:sz w:val="24"/>
          <w:szCs w:val="24"/>
        </w:rPr>
        <w:t>обучающийся научится: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значение русского языка как государственного языка Российской Федерации;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характеризовать, сравнивать, классифицировать звуки вне слова и в слове по заданным параметрам;</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производить звуко-буквенный анализ слова (в словах с орфограммами; без транскрибирования);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 xml:space="preserve">различать однокоренные слова и формы одного и того же слова; </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однокоренные слова и слова с омонимичными корнями (без называния термина); различать однокоренные слова и синонимы;</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находить в словах с однозначно выделяемыми морфемами окончание, корень, приставку, суффикс;</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выявлять случаи употребления синонимов и антонимов; подбирать синонимы и антонимы к словам разных частей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употреблённые в прямом и переносном значении (простые случаи);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значение слова в тексте;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имена прилагательные; определять грамматические признаки имён прилагательных: род, число, падеж;</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w:t>
      </w:r>
      <w:r w:rsidRPr="002009B3">
        <w:rPr>
          <w:rStyle w:val="25"/>
          <w:rFonts w:eastAsiaTheme="minorHAnsi"/>
          <w:sz w:val="24"/>
          <w:szCs w:val="24"/>
        </w:rPr>
        <w:lastRenderedPageBreak/>
        <w:t>прошедшем времени); изменять глагол по временам (простые случаи), в прошедшем времени - по родам;</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личные местоимения (в начальной форме);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использовать личные местоимения для устранения неоправданных повторов в тексте;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различать предлоги и приставки;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вид предложения по цели высказывания и по эмоциональной окраске;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находить главные и второстепенные (без деления на виды) члены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распространённые и нераспространённые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находить место орфограммы в слове и между словами на изученные правила;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непроизносимые согласные в корне слова; разделительный твёрдый знак;</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мягкий знак после</w:t>
      </w:r>
      <w:r w:rsidRPr="002009B3">
        <w:rPr>
          <w:rFonts w:ascii="Times New Roman" w:eastAsia="Times New Roman" w:hAnsi="Times New Roman" w:cs="Times New Roman"/>
          <w:color w:val="000000"/>
          <w:sz w:val="24"/>
          <w:szCs w:val="24"/>
          <w:lang w:val="ru-RU" w:eastAsia="ru-RU" w:bidi="ru-RU"/>
        </w:rPr>
        <w:t xml:space="preserve"> шипящих на конце имён существительных; не с глаголами;</w:t>
      </w:r>
      <w:r w:rsidRPr="002009B3">
        <w:rPr>
          <w:rFonts w:ascii="Times New Roman" w:eastAsia="Times New Roman" w:hAnsi="Times New Roman" w:cs="Times New Roman"/>
          <w:color w:val="000000"/>
          <w:sz w:val="24"/>
          <w:szCs w:val="24"/>
          <w:lang w:val="ru-RU" w:eastAsia="ru-RU" w:bidi="ru-RU"/>
        </w:rPr>
        <w:br/>
        <w:t>раздельное написание предлогов со словами;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правильно списывать слова, предложения, тексты объёмом не более 70 слов;</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писать под диктовку тексты объёмом не более 65 слов с учётом изученных правил правописания;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и исправлять ошибки на изученные правила, описки;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понимать тексты разных типов, находить в тексте заданную информацию;</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формулировать устно и письменно на основе прочитанной (услышанной) информации простые выводы (1-2 предложения);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связь предложений в тексте (с помощью личных местоимений, синонимов, союзов и, а, но);</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ключевые слова в тексте;</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тему текста и основную мысль текста;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выявлять части текста (абзацы) и отражать с помощью ключевых слов или предложений их смысловое содержание;</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составлять план текста, создавать по нему текст и корректировать текст;</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писать подробное изложение по заданному, коллективно или самостоятельно составленному плану;</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объяснять своими словами значение изученных понятий, использовать изученные понятия в процессе решения учебных задач;</w:t>
      </w:r>
    </w:p>
    <w:p w:rsidR="00272C90" w:rsidRPr="002009B3" w:rsidRDefault="00272C90" w:rsidP="00FE3FBC">
      <w:pPr>
        <w:widowControl w:val="0"/>
        <w:numPr>
          <w:ilvl w:val="0"/>
          <w:numId w:val="1"/>
        </w:numPr>
        <w:tabs>
          <w:tab w:val="left" w:pos="876"/>
        </w:tabs>
        <w:spacing w:before="0" w:beforeAutospacing="0" w:after="296"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уточнять значение слова с помощью толкового словаря.</w:t>
      </w:r>
    </w:p>
    <w:p w:rsidR="00272C90" w:rsidRPr="002009B3" w:rsidRDefault="00272C90" w:rsidP="00272C90">
      <w:pPr>
        <w:spacing w:after="37" w:line="280" w:lineRule="exact"/>
        <w:rPr>
          <w:rFonts w:ascii="Times New Roman" w:hAnsi="Times New Roman" w:cs="Times New Roman"/>
          <w:sz w:val="24"/>
          <w:szCs w:val="24"/>
          <w:lang w:val="ru-RU"/>
        </w:rPr>
      </w:pPr>
      <w:bookmarkStart w:id="21" w:name="bookmark10"/>
      <w:r w:rsidRPr="002009B3">
        <w:rPr>
          <w:rStyle w:val="13"/>
          <w:rFonts w:eastAsiaTheme="minorHAnsi"/>
          <w:sz w:val="24"/>
          <w:szCs w:val="24"/>
        </w:rPr>
        <w:t>4 КЛАСС</w:t>
      </w:r>
      <w:bookmarkEnd w:id="21"/>
    </w:p>
    <w:p w:rsidR="00272C90" w:rsidRPr="002009B3" w:rsidRDefault="00272C90" w:rsidP="00272C90">
      <w:pPr>
        <w:spacing w:before="0" w:after="281" w:line="280" w:lineRule="exact"/>
        <w:rPr>
          <w:rFonts w:ascii="Times New Roman" w:hAnsi="Times New Roman" w:cs="Times New Roman"/>
          <w:sz w:val="24"/>
          <w:szCs w:val="24"/>
          <w:lang w:val="ru-RU"/>
        </w:rPr>
      </w:pPr>
      <w:r w:rsidRPr="002009B3">
        <w:rPr>
          <w:rStyle w:val="25"/>
          <w:rFonts w:eastAsiaTheme="minorHAnsi"/>
          <w:sz w:val="24"/>
          <w:szCs w:val="24"/>
        </w:rPr>
        <w:t xml:space="preserve">К концу обучения </w:t>
      </w:r>
      <w:r w:rsidRPr="002009B3">
        <w:rPr>
          <w:rStyle w:val="26"/>
          <w:rFonts w:eastAsiaTheme="minorHAnsi"/>
          <w:sz w:val="24"/>
          <w:szCs w:val="24"/>
        </w:rPr>
        <w:t xml:space="preserve">в четвёртом классе </w:t>
      </w:r>
      <w:r w:rsidRPr="002009B3">
        <w:rPr>
          <w:rStyle w:val="25"/>
          <w:rFonts w:eastAsiaTheme="minorHAnsi"/>
          <w:sz w:val="24"/>
          <w:szCs w:val="24"/>
        </w:rPr>
        <w:t>обучающийся научится: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роль языка как основного средства общения;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lastRenderedPageBreak/>
        <w:t>объяснять роль русского языка как государственного языка Российской Федерации и языка межнационального общения;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осознавать правильную устную и письменную речь как показатель общей культуры человека;</w:t>
      </w:r>
    </w:p>
    <w:p w:rsidR="00272C90" w:rsidRPr="002009B3" w:rsidRDefault="00272C90" w:rsidP="00FE3FBC">
      <w:pPr>
        <w:widowControl w:val="0"/>
        <w:numPr>
          <w:ilvl w:val="0"/>
          <w:numId w:val="1"/>
        </w:numPr>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 проводить звуко-буквенный разбор слов (в соответствии с предложенным в учебнике алгоритмом);</w:t>
      </w:r>
    </w:p>
    <w:p w:rsidR="00272C90" w:rsidRPr="002009B3" w:rsidRDefault="00272C90" w:rsidP="00FE3FBC">
      <w:pPr>
        <w:widowControl w:val="0"/>
        <w:numPr>
          <w:ilvl w:val="0"/>
          <w:numId w:val="1"/>
        </w:numPr>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 подбирать к предложенным словам синонимы; подбирать к предложенным словам антонимы;</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выявлять в речи слова, значение которых требует уточнения, определять значение слова по контексту;</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предложение, словосочетание и слово;</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классифицировать предложения по цели высказывания и по эмоциональной окраске;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распространённые и нераспространённые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разграничивать простые распространённые и сложные предложения, состоящие из двух простых (сложносочинённые с союзами и, а, но и</w:t>
      </w:r>
      <w:r w:rsidRPr="002009B3">
        <w:rPr>
          <w:rFonts w:ascii="Times New Roman" w:eastAsia="Times New Roman" w:hAnsi="Times New Roman" w:cs="Times New Roman"/>
          <w:color w:val="000000"/>
          <w:sz w:val="24"/>
          <w:szCs w:val="24"/>
          <w:lang w:val="ru-RU" w:eastAsia="ru-RU" w:bidi="ru-RU"/>
        </w:rPr>
        <w:t xml:space="preserve">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производить синтаксический разбор простого предложения;</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место орфограммы в слове и между словами на изученные правила;</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w:t>
      </w:r>
      <w:r w:rsidRPr="002009B3">
        <w:rPr>
          <w:rFonts w:ascii="Times New Roman" w:eastAsia="Times New Roman" w:hAnsi="Times New Roman" w:cs="Times New Roman"/>
          <w:color w:val="000000"/>
          <w:sz w:val="24"/>
          <w:szCs w:val="24"/>
          <w:lang w:val="ru-RU" w:eastAsia="ru-RU" w:bidi="ru-RU"/>
        </w:rPr>
        <w:lastRenderedPageBreak/>
        <w:t>соединёнными союзами и, а, но и без союзов;</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правильно списывать тексты объёмом не более 85 слов;</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писать под диктовку тексты объёмом не более 80 слов с учётом изученных правил правописания;</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и исправлять орфографические и пунктуационные ошибки на изученные правила, описки;</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осознавать ситуацию общения (с какой целью, с кем, где происходит общение); выбирать адекватные языковые средства в ситуации общения;</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272C90" w:rsidRPr="002009B3" w:rsidRDefault="00272C90" w:rsidP="00FE3FBC">
      <w:pPr>
        <w:widowControl w:val="0"/>
        <w:numPr>
          <w:ilvl w:val="0"/>
          <w:numId w:val="1"/>
        </w:numPr>
        <w:tabs>
          <w:tab w:val="left" w:pos="5152"/>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 создавать небольшие устные</w:t>
      </w:r>
      <w:r w:rsidRPr="002009B3">
        <w:rPr>
          <w:rFonts w:ascii="Times New Roman" w:eastAsia="Times New Roman" w:hAnsi="Times New Roman" w:cs="Times New Roman"/>
          <w:color w:val="000000"/>
          <w:sz w:val="24"/>
          <w:szCs w:val="24"/>
          <w:lang w:val="ru-RU" w:eastAsia="ru-RU" w:bidi="ru-RU"/>
        </w:rPr>
        <w:tab/>
        <w:t>и письменные тексты (3-5 предложений) для конкретной ситуации письменного общения (письма, поздравительные открытки, объявления и другие);</w:t>
      </w:r>
    </w:p>
    <w:p w:rsidR="00272C90" w:rsidRPr="002009B3" w:rsidRDefault="00272C90" w:rsidP="00FE3FBC">
      <w:pPr>
        <w:widowControl w:val="0"/>
        <w:numPr>
          <w:ilvl w:val="0"/>
          <w:numId w:val="1"/>
        </w:numPr>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 определять тему и основную мысль текста; самостоятельно озаглавливать текст с опорой на тему или основную мысль;</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корректировать порядок предложений и частей текста;</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составлять план к заданным текстам;</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осуществлять подробный пересказ текста (устно и письменно);</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осуществлять выборочный пересказ текста (устно);</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(после предварительной подготовки) сочинения по заданным темам;</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своими словами значение изученных понятий; использовать изученные понятия;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272C90" w:rsidRPr="002009B3" w:rsidRDefault="00272C90" w:rsidP="00272C90">
      <w:pPr>
        <w:widowControl w:val="0"/>
        <w:tabs>
          <w:tab w:val="left" w:pos="876"/>
        </w:tabs>
        <w:spacing w:before="0" w:beforeAutospacing="0" w:after="0" w:afterAutospacing="0" w:line="350" w:lineRule="exact"/>
        <w:ind w:left="880"/>
        <w:rPr>
          <w:rFonts w:ascii="Times New Roman" w:hAnsi="Times New Roman" w:cs="Times New Roman"/>
          <w:sz w:val="24"/>
          <w:szCs w:val="24"/>
          <w:lang w:val="ru-RU"/>
        </w:rPr>
      </w:pPr>
    </w:p>
    <w:p w:rsidR="00272C90" w:rsidRPr="002E38FA"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8"/>
          <w:szCs w:val="28"/>
          <w:lang w:val="ru-RU" w:eastAsia="ru-RU" w:bidi="ru-RU"/>
        </w:rPr>
      </w:pPr>
    </w:p>
    <w:p w:rsidR="00272C90" w:rsidRDefault="00272C90" w:rsidP="00272C90">
      <w:pPr>
        <w:widowControl w:val="0"/>
        <w:spacing w:before="0" w:beforeAutospacing="0" w:after="0" w:afterAutospacing="0" w:line="350" w:lineRule="exact"/>
        <w:ind w:firstLine="640"/>
        <w:rPr>
          <w:rStyle w:val="13"/>
          <w:rFonts w:eastAsiaTheme="minorHAnsi"/>
          <w:b w:val="0"/>
          <w:bCs w:val="0"/>
        </w:rPr>
        <w:sectPr w:rsidR="00272C90" w:rsidSect="00272C90">
          <w:pgSz w:w="11906" w:h="16838"/>
          <w:pgMar w:top="426" w:right="707" w:bottom="568" w:left="851" w:header="708" w:footer="708" w:gutter="0"/>
          <w:cols w:space="708"/>
          <w:docGrid w:linePitch="360"/>
        </w:sectPr>
      </w:pPr>
    </w:p>
    <w:p w:rsidR="00272C90" w:rsidRPr="002009B3" w:rsidRDefault="00272C90" w:rsidP="00272C90">
      <w:pPr>
        <w:widowControl w:val="0"/>
        <w:spacing w:before="0" w:beforeAutospacing="0" w:after="0" w:afterAutospacing="0" w:line="350" w:lineRule="exact"/>
        <w:ind w:firstLine="640"/>
        <w:rPr>
          <w:rStyle w:val="13"/>
          <w:rFonts w:eastAsiaTheme="minorHAnsi"/>
          <w:sz w:val="24"/>
          <w:szCs w:val="24"/>
        </w:rPr>
      </w:pPr>
      <w:r w:rsidRPr="002009B3">
        <w:rPr>
          <w:rStyle w:val="13"/>
          <w:rFonts w:eastAsiaTheme="minorHAnsi"/>
          <w:sz w:val="24"/>
          <w:szCs w:val="24"/>
        </w:rPr>
        <w:lastRenderedPageBreak/>
        <w:t>ТЕМАТИЧЕСКОЕ ПЛАНИРОВАНИЕ</w:t>
      </w:r>
    </w:p>
    <w:p w:rsidR="00272C90" w:rsidRPr="002009B3" w:rsidRDefault="00272C90" w:rsidP="00272C90">
      <w:pPr>
        <w:widowControl w:val="0"/>
        <w:spacing w:before="0" w:beforeAutospacing="0" w:after="0" w:afterAutospacing="0" w:line="350" w:lineRule="exact"/>
        <w:ind w:firstLine="640"/>
        <w:jc w:val="center"/>
        <w:rPr>
          <w:rStyle w:val="13"/>
          <w:rFonts w:eastAsiaTheme="minorHAnsi"/>
          <w:sz w:val="24"/>
          <w:szCs w:val="24"/>
        </w:rPr>
      </w:pPr>
      <w:r w:rsidRPr="002009B3">
        <w:rPr>
          <w:rStyle w:val="13"/>
          <w:rFonts w:eastAsiaTheme="minorHAnsi"/>
          <w:sz w:val="24"/>
          <w:szCs w:val="24"/>
        </w:rPr>
        <w:t>1 КЛАСС</w:t>
      </w:r>
    </w:p>
    <w:p w:rsidR="00272C90" w:rsidRPr="00450729" w:rsidRDefault="00272C90" w:rsidP="00272C90">
      <w:pPr>
        <w:widowControl w:val="0"/>
        <w:spacing w:before="0" w:beforeAutospacing="0" w:after="0" w:afterAutospacing="0" w:line="350" w:lineRule="exact"/>
        <w:ind w:firstLine="640"/>
        <w:jc w:val="center"/>
        <w:rPr>
          <w:rFonts w:ascii="Times New Roman" w:eastAsia="Times New Roman" w:hAnsi="Times New Roman" w:cs="Times New Roman"/>
          <w:color w:val="000000"/>
          <w:sz w:val="28"/>
          <w:szCs w:val="28"/>
          <w:lang w:val="ru-RU" w:eastAsia="ru-RU" w:bidi="ru-RU"/>
        </w:rPr>
      </w:pPr>
    </w:p>
    <w:tbl>
      <w:tblPr>
        <w:tblW w:w="9741" w:type="dxa"/>
        <w:tblInd w:w="460" w:type="dxa"/>
        <w:tblLayout w:type="fixed"/>
        <w:tblCellMar>
          <w:left w:w="10" w:type="dxa"/>
          <w:right w:w="10" w:type="dxa"/>
        </w:tblCellMar>
        <w:tblLook w:val="04A0"/>
      </w:tblPr>
      <w:tblGrid>
        <w:gridCol w:w="669"/>
        <w:gridCol w:w="3261"/>
        <w:gridCol w:w="2409"/>
        <w:gridCol w:w="3402"/>
      </w:tblGrid>
      <w:tr w:rsidR="00272C90" w:rsidRPr="0038661C" w:rsidTr="002542A8">
        <w:trPr>
          <w:trHeight w:val="1622"/>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 п/п</w:t>
            </w:r>
          </w:p>
        </w:tc>
        <w:tc>
          <w:tcPr>
            <w:tcW w:w="3261" w:type="dxa"/>
            <w:tcBorders>
              <w:top w:val="single" w:sz="4" w:space="0" w:color="auto"/>
              <w:left w:val="single" w:sz="4" w:space="0" w:color="auto"/>
            </w:tcBorders>
            <w:shd w:val="clear" w:color="auto" w:fill="FFFFFF"/>
            <w:vAlign w:val="center"/>
          </w:tcPr>
          <w:p w:rsidR="00272C90" w:rsidRPr="0038661C" w:rsidRDefault="00FE3FBC" w:rsidP="00272C90">
            <w:pPr>
              <w:widowControl w:val="0"/>
              <w:spacing w:before="0" w:beforeAutospacing="0" w:after="0" w:afterAutospacing="0" w:line="312" w:lineRule="exact"/>
              <w:ind w:left="240"/>
              <w:jc w:val="center"/>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b/>
                <w:bCs/>
                <w:color w:val="000000"/>
                <w:sz w:val="24"/>
                <w:szCs w:val="24"/>
                <w:lang w:val="ru-RU" w:eastAsia="ru-RU" w:bidi="ru-RU"/>
              </w:rPr>
              <w:t xml:space="preserve">Наименование разделов и </w:t>
            </w:r>
            <w:r w:rsidR="00272C90" w:rsidRPr="0038661C">
              <w:rPr>
                <w:rFonts w:ascii="Times New Roman" w:eastAsia="Times New Roman" w:hAnsi="Times New Roman" w:cs="Times New Roman"/>
                <w:b/>
                <w:bCs/>
                <w:color w:val="000000"/>
                <w:sz w:val="24"/>
                <w:szCs w:val="24"/>
                <w:lang w:val="ru-RU" w:eastAsia="ru-RU" w:bidi="ru-RU"/>
              </w:rPr>
              <w:t>тем</w:t>
            </w:r>
            <w:r w:rsidR="00272C90" w:rsidRPr="0038661C">
              <w:rPr>
                <w:rFonts w:ascii="Times New Roman" w:eastAsia="Times New Roman" w:hAnsi="Times New Roman" w:cs="Times New Roman"/>
                <w:b/>
                <w:bCs/>
                <w:color w:val="000000"/>
                <w:sz w:val="24"/>
                <w:szCs w:val="24"/>
                <w:lang w:val="ru-RU" w:eastAsia="ru-RU" w:bidi="ru-RU"/>
              </w:rPr>
              <w:br/>
              <w:t>программы</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Количество часов</w:t>
            </w:r>
          </w:p>
          <w:p w:rsidR="00272C90" w:rsidRPr="0038661C" w:rsidRDefault="00272C90" w:rsidP="00272C90">
            <w:pPr>
              <w:widowControl w:val="0"/>
              <w:spacing w:before="120" w:after="0" w:line="220" w:lineRule="exact"/>
              <w:ind w:left="240"/>
              <w:jc w:val="center"/>
              <w:rPr>
                <w:rFonts w:ascii="Times New Roman" w:eastAsia="Times New Roman" w:hAnsi="Times New Roman" w:cs="Times New Roman"/>
                <w:color w:val="000000"/>
                <w:sz w:val="24"/>
                <w:szCs w:val="24"/>
                <w:lang w:val="ru-RU" w:eastAsia="ru-RU" w:bidi="ru-RU"/>
              </w:rPr>
            </w:pPr>
          </w:p>
        </w:tc>
        <w:tc>
          <w:tcPr>
            <w:tcW w:w="3402"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Электронные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(цифровые)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образовательные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ресурсы</w:t>
            </w:r>
          </w:p>
        </w:tc>
      </w:tr>
      <w:tr w:rsidR="00272C90" w:rsidRPr="0038661C" w:rsidTr="002542A8">
        <w:trPr>
          <w:trHeight w:hRule="exact" w:val="370"/>
        </w:trPr>
        <w:tc>
          <w:tcPr>
            <w:tcW w:w="9741" w:type="dxa"/>
            <w:gridSpan w:val="4"/>
            <w:tcBorders>
              <w:top w:val="single" w:sz="4" w:space="0" w:color="auto"/>
              <w:left w:val="single" w:sz="4" w:space="0" w:color="auto"/>
              <w:righ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Раздел 1. Обучение грамоте</w:t>
            </w:r>
          </w:p>
        </w:tc>
      </w:tr>
      <w:tr w:rsidR="00272C90" w:rsidRPr="00163E75" w:rsidTr="002542A8">
        <w:trPr>
          <w:trHeight w:hRule="exact" w:val="365"/>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1.1</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Слово и предложение</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5</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2"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1.2</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Фонетика</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23</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3"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1.3</w:t>
            </w:r>
          </w:p>
        </w:tc>
        <w:tc>
          <w:tcPr>
            <w:tcW w:w="3261" w:type="dxa"/>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Письмо</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70</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4"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1.4</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Развитие речи</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5"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38661C" w:rsidTr="002542A8">
        <w:trPr>
          <w:trHeight w:hRule="exact" w:val="557"/>
        </w:trPr>
        <w:tc>
          <w:tcPr>
            <w:tcW w:w="3930" w:type="dxa"/>
            <w:gridSpan w:val="2"/>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Итого по разделу</w:t>
            </w:r>
          </w:p>
        </w:tc>
        <w:tc>
          <w:tcPr>
            <w:tcW w:w="5811" w:type="dxa"/>
            <w:gridSpan w:val="2"/>
            <w:tcBorders>
              <w:top w:val="single" w:sz="4" w:space="0" w:color="auto"/>
              <w:left w:val="single" w:sz="4" w:space="0" w:color="auto"/>
              <w:right w:val="single" w:sz="4" w:space="0" w:color="auto"/>
            </w:tcBorders>
            <w:shd w:val="clear" w:color="auto" w:fill="FFFFFF"/>
            <w:vAlign w:val="bottom"/>
          </w:tcPr>
          <w:p w:rsidR="00272C90" w:rsidRPr="0038661C" w:rsidRDefault="00272C90" w:rsidP="00FE3FBC">
            <w:pPr>
              <w:widowControl w:val="0"/>
              <w:spacing w:before="0" w:beforeAutospacing="0" w:after="0" w:afterAutospacing="0"/>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100</w:t>
            </w:r>
          </w:p>
        </w:tc>
      </w:tr>
      <w:tr w:rsidR="00272C90" w:rsidRPr="0038661C" w:rsidTr="002542A8">
        <w:trPr>
          <w:trHeight w:hRule="exact" w:val="370"/>
        </w:trPr>
        <w:tc>
          <w:tcPr>
            <w:tcW w:w="9741" w:type="dxa"/>
            <w:gridSpan w:val="4"/>
            <w:tcBorders>
              <w:top w:val="single" w:sz="4" w:space="0" w:color="auto"/>
              <w:left w:val="single" w:sz="4" w:space="0" w:color="auto"/>
              <w:righ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Раздел 2. Систематический курс</w:t>
            </w:r>
          </w:p>
        </w:tc>
      </w:tr>
      <w:tr w:rsidR="00272C90" w:rsidRPr="00163E75"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2.1</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Общие сведения о языке</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6"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2.2</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Фонетика</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4</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7"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2.3</w:t>
            </w:r>
          </w:p>
        </w:tc>
        <w:tc>
          <w:tcPr>
            <w:tcW w:w="3261" w:type="dxa"/>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Графика</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4</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8"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2.4</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Лексика и морфология</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12</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9"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2.5</w:t>
            </w:r>
          </w:p>
        </w:tc>
        <w:tc>
          <w:tcPr>
            <w:tcW w:w="3261" w:type="dxa"/>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Синтаксис</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5</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20"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2.6</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Орфография и пунктуация</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14</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21"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163E75" w:rsidTr="002542A8">
        <w:trPr>
          <w:trHeight w:hRule="exact" w:val="365"/>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2.7</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Развитие речи</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10</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D00A05"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22"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38661C" w:rsidTr="002542A8">
        <w:trPr>
          <w:trHeight w:hRule="exact" w:val="562"/>
        </w:trPr>
        <w:tc>
          <w:tcPr>
            <w:tcW w:w="3930" w:type="dxa"/>
            <w:gridSpan w:val="2"/>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Итого по разделу</w:t>
            </w:r>
          </w:p>
        </w:tc>
        <w:tc>
          <w:tcPr>
            <w:tcW w:w="5811" w:type="dxa"/>
            <w:gridSpan w:val="2"/>
            <w:tcBorders>
              <w:top w:val="single" w:sz="4" w:space="0" w:color="auto"/>
              <w:left w:val="single" w:sz="4" w:space="0" w:color="auto"/>
              <w:right w:val="single" w:sz="4" w:space="0" w:color="auto"/>
            </w:tcBorders>
            <w:shd w:val="clear" w:color="auto" w:fill="FFFFFF"/>
            <w:vAlign w:val="center"/>
          </w:tcPr>
          <w:p w:rsidR="00272C90" w:rsidRPr="0038661C" w:rsidRDefault="00272C90" w:rsidP="00FE3FBC">
            <w:pPr>
              <w:widowControl w:val="0"/>
              <w:spacing w:before="0" w:beforeAutospacing="0" w:after="0" w:afterAutospacing="0"/>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50</w:t>
            </w:r>
          </w:p>
        </w:tc>
      </w:tr>
      <w:tr w:rsidR="00272C90" w:rsidRPr="0038661C" w:rsidTr="002542A8">
        <w:trPr>
          <w:trHeight w:hRule="exact" w:val="365"/>
        </w:trPr>
        <w:tc>
          <w:tcPr>
            <w:tcW w:w="3930" w:type="dxa"/>
            <w:gridSpan w:val="2"/>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Резервное время</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15</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p>
        </w:tc>
      </w:tr>
      <w:tr w:rsidR="00272C90" w:rsidRPr="0038661C" w:rsidTr="002542A8">
        <w:trPr>
          <w:trHeight w:hRule="exact" w:val="838"/>
        </w:trPr>
        <w:tc>
          <w:tcPr>
            <w:tcW w:w="3930" w:type="dxa"/>
            <w:gridSpan w:val="2"/>
            <w:tcBorders>
              <w:top w:val="single" w:sz="4" w:space="0" w:color="auto"/>
              <w:left w:val="single" w:sz="4" w:space="0" w:color="auto"/>
              <w:bottom w:val="single" w:sz="4" w:space="0" w:color="auto"/>
            </w:tcBorders>
            <w:shd w:val="clear" w:color="auto" w:fill="FFFFFF"/>
            <w:vAlign w:val="center"/>
          </w:tcPr>
          <w:p w:rsidR="00272C90"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ОБЩЕЕ</w:t>
            </w:r>
          </w:p>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КОЛИЧЕСТВО ЧАСОВ ПО ПРОГРАММЕ</w:t>
            </w:r>
          </w:p>
        </w:tc>
        <w:tc>
          <w:tcPr>
            <w:tcW w:w="2409" w:type="dxa"/>
            <w:tcBorders>
              <w:top w:val="single" w:sz="4" w:space="0" w:color="auto"/>
              <w:left w:val="single" w:sz="4" w:space="0" w:color="auto"/>
              <w:bottom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165</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p>
        </w:tc>
      </w:tr>
    </w:tbl>
    <w:p w:rsidR="00272C90" w:rsidRDefault="00272C90" w:rsidP="00272C90">
      <w:pPr>
        <w:widowControl w:val="0"/>
        <w:spacing w:before="0" w:beforeAutospacing="0" w:after="0" w:afterAutospacing="0" w:line="350" w:lineRule="exact"/>
        <w:rPr>
          <w:rFonts w:ascii="Times New Roman" w:eastAsia="Times New Roman" w:hAnsi="Times New Roman" w:cs="Times New Roman"/>
          <w:color w:val="000000"/>
          <w:sz w:val="28"/>
          <w:szCs w:val="28"/>
          <w:lang w:val="ru-RU" w:eastAsia="ru-RU" w:bidi="ru-RU"/>
        </w:rPr>
      </w:pPr>
    </w:p>
    <w:p w:rsidR="00272C90"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8"/>
          <w:szCs w:val="28"/>
          <w:lang w:val="ru-RU" w:eastAsia="ru-RU" w:bidi="ru-RU"/>
        </w:rPr>
      </w:pPr>
    </w:p>
    <w:p w:rsidR="00FE3FBC" w:rsidRPr="0038661C" w:rsidRDefault="00FE3FBC" w:rsidP="00FE3FBC">
      <w:pPr>
        <w:widowControl w:val="0"/>
        <w:spacing w:before="0" w:beforeAutospacing="0" w:after="0" w:afterAutospacing="0" w:line="280" w:lineRule="exact"/>
        <w:jc w:val="center"/>
        <w:rPr>
          <w:rFonts w:ascii="Times New Roman" w:eastAsia="Times New Roman" w:hAnsi="Times New Roman" w:cs="Times New Roman"/>
          <w:b/>
          <w:bCs/>
          <w:color w:val="000000"/>
          <w:sz w:val="28"/>
          <w:szCs w:val="28"/>
          <w:lang w:val="ru-RU" w:eastAsia="ru-RU" w:bidi="ru-RU"/>
        </w:rPr>
      </w:pPr>
      <w:r w:rsidRPr="0038661C">
        <w:rPr>
          <w:rFonts w:ascii="Times New Roman" w:eastAsia="Times New Roman" w:hAnsi="Times New Roman" w:cs="Times New Roman"/>
          <w:b/>
          <w:bCs/>
          <w:color w:val="000000"/>
          <w:sz w:val="28"/>
          <w:szCs w:val="28"/>
          <w:lang w:val="ru-RU" w:eastAsia="ru-RU" w:bidi="ru-RU"/>
        </w:rPr>
        <w:t>2КЛАСС</w:t>
      </w:r>
    </w:p>
    <w:tbl>
      <w:tblPr>
        <w:tblpPr w:leftFromText="180" w:rightFromText="180" w:vertAnchor="page" w:horzAnchor="margin" w:tblpXSpec="center" w:tblpY="11102"/>
        <w:tblOverlap w:val="never"/>
        <w:tblW w:w="9351" w:type="dxa"/>
        <w:tblLayout w:type="fixed"/>
        <w:tblCellMar>
          <w:left w:w="10" w:type="dxa"/>
          <w:right w:w="10" w:type="dxa"/>
        </w:tblCellMar>
        <w:tblLook w:val="04A0"/>
      </w:tblPr>
      <w:tblGrid>
        <w:gridCol w:w="704"/>
        <w:gridCol w:w="2977"/>
        <w:gridCol w:w="2268"/>
        <w:gridCol w:w="3402"/>
      </w:tblGrid>
      <w:tr w:rsidR="00FE3FBC" w:rsidRPr="0038661C" w:rsidTr="00FE3FBC">
        <w:trPr>
          <w:trHeight w:val="1622"/>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 п/п</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312"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Наименование разделов и тем</w:t>
            </w:r>
            <w:r w:rsidRPr="00D65C62">
              <w:rPr>
                <w:rFonts w:ascii="Times New Roman" w:eastAsia="Times New Roman" w:hAnsi="Times New Roman" w:cs="Times New Roman"/>
                <w:b/>
                <w:bCs/>
                <w:color w:val="000000"/>
                <w:sz w:val="24"/>
                <w:szCs w:val="24"/>
                <w:lang w:val="ru-RU" w:eastAsia="ru-RU" w:bidi="ru-RU"/>
              </w:rPr>
              <w:br/>
              <w:t>программы</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Количество часов</w:t>
            </w:r>
          </w:p>
          <w:p w:rsidR="00FE3FBC" w:rsidRPr="00D65C62" w:rsidRDefault="00FE3FBC" w:rsidP="00FE3FBC">
            <w:pPr>
              <w:widowControl w:val="0"/>
              <w:spacing w:before="120" w:after="0" w:line="220" w:lineRule="exact"/>
              <w:ind w:left="240"/>
              <w:rPr>
                <w:rFonts w:ascii="Times New Roman" w:eastAsia="Times New Roman" w:hAnsi="Times New Roman" w:cs="Times New Roman"/>
                <w:color w:val="000000"/>
                <w:sz w:val="24"/>
                <w:szCs w:val="24"/>
                <w:lang w:val="ru-RU" w:eastAsia="ru-RU" w:bidi="ru-RU"/>
              </w:rPr>
            </w:pP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Электронные</w:t>
            </w:r>
          </w:p>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(цифровые)</w:t>
            </w:r>
          </w:p>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образовательные</w:t>
            </w:r>
          </w:p>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ресурсы</w:t>
            </w:r>
          </w:p>
        </w:tc>
      </w:tr>
      <w:tr w:rsidR="00FE3FBC" w:rsidRPr="00163E75" w:rsidTr="00FE3FBC">
        <w:trPr>
          <w:trHeight w:hRule="exact" w:val="365"/>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Общие сведения о языке</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402" w:type="dxa"/>
            <w:tcBorders>
              <w:top w:val="single" w:sz="4" w:space="0" w:color="auto"/>
              <w:left w:val="single" w:sz="4" w:space="0" w:color="auto"/>
              <w:right w:val="single" w:sz="4" w:space="0" w:color="auto"/>
            </w:tcBorders>
            <w:shd w:val="clear" w:color="auto" w:fill="FFFFFF"/>
          </w:tcPr>
          <w:p w:rsidR="00FE3FBC" w:rsidRPr="00D65C62" w:rsidRDefault="00D00A05" w:rsidP="00FE3FBC">
            <w:pPr>
              <w:widowControl w:val="0"/>
              <w:spacing w:before="0" w:beforeAutospacing="0" w:after="0" w:afterAutospacing="0"/>
              <w:rPr>
                <w:rFonts w:ascii="Times New Roman" w:eastAsia="Microsoft Sans Serif" w:hAnsi="Times New Roman" w:cs="Times New Roman"/>
                <w:color w:val="000000"/>
                <w:sz w:val="24"/>
                <w:szCs w:val="24"/>
                <w:lang w:val="ru-RU" w:eastAsia="ru-RU" w:bidi="ru-RU"/>
              </w:rPr>
            </w:pPr>
            <w:hyperlink r:id="rId23"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370"/>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Фонетика и графика</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4"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365"/>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Лексика</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10</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5"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370"/>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w:t>
            </w:r>
          </w:p>
        </w:tc>
        <w:tc>
          <w:tcPr>
            <w:tcW w:w="2977"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Состав слова</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14</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6"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370"/>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2977"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Морфология</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19</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7"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365"/>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Синтаксис</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8"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563"/>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7</w:t>
            </w:r>
          </w:p>
        </w:tc>
        <w:tc>
          <w:tcPr>
            <w:tcW w:w="2977" w:type="dxa"/>
            <w:tcBorders>
              <w:top w:val="single" w:sz="4" w:space="0" w:color="auto"/>
              <w:left w:val="single" w:sz="4" w:space="0" w:color="auto"/>
            </w:tcBorders>
            <w:shd w:val="clear" w:color="auto" w:fill="FFFFFF"/>
            <w:vAlign w:val="center"/>
          </w:tcPr>
          <w:p w:rsidR="00FE3FBC"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Орфография и пунктуация</w:t>
            </w:r>
          </w:p>
          <w:p w:rsidR="00FE3FBC"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p>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p>
        </w:tc>
        <w:tc>
          <w:tcPr>
            <w:tcW w:w="2268"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50</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9"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163E75" w:rsidTr="00FE3FBC">
        <w:trPr>
          <w:trHeight w:hRule="exact" w:val="365"/>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Развитие речи</w:t>
            </w:r>
          </w:p>
        </w:tc>
        <w:tc>
          <w:tcPr>
            <w:tcW w:w="2268"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30</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D00A05"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30" w:history="1">
              <w:r w:rsidR="00FE3FBC" w:rsidRPr="00A92522">
                <w:rPr>
                  <w:rStyle w:val="a7"/>
                  <w:rFonts w:ascii="Times New Roman" w:eastAsia="Microsoft Sans Serif" w:hAnsi="Times New Roman" w:cs="Times New Roman"/>
                  <w:sz w:val="24"/>
                  <w:szCs w:val="24"/>
                  <w:lang w:val="ru-RU" w:eastAsia="ru-RU" w:bidi="ru-RU"/>
                </w:rPr>
                <w:t>https://resh.edu.ru/subject/13/2/</w:t>
              </w:r>
            </w:hyperlink>
          </w:p>
        </w:tc>
      </w:tr>
      <w:tr w:rsidR="00FE3FBC" w:rsidRPr="0038661C" w:rsidTr="00FE3FBC">
        <w:trPr>
          <w:trHeight w:hRule="exact" w:val="370"/>
        </w:trPr>
        <w:tc>
          <w:tcPr>
            <w:tcW w:w="3681" w:type="dxa"/>
            <w:gridSpan w:val="2"/>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Резервное время</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32</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E3FBC"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r w:rsidR="00FE3FBC" w:rsidRPr="0038661C" w:rsidTr="00FE3FBC">
        <w:trPr>
          <w:trHeight w:hRule="exact" w:val="562"/>
        </w:trPr>
        <w:tc>
          <w:tcPr>
            <w:tcW w:w="3681" w:type="dxa"/>
            <w:gridSpan w:val="2"/>
            <w:tcBorders>
              <w:top w:val="single" w:sz="4" w:space="0" w:color="auto"/>
              <w:left w:val="single" w:sz="4" w:space="0" w:color="auto"/>
              <w:bottom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lastRenderedPageBreak/>
              <w:t>ОБЩЕЕ КОЛИЧЕСТВО ЧАСОВ ПО ПРОГРАММЕ</w:t>
            </w:r>
          </w:p>
        </w:tc>
        <w:tc>
          <w:tcPr>
            <w:tcW w:w="2268" w:type="dxa"/>
            <w:tcBorders>
              <w:top w:val="single" w:sz="4" w:space="0" w:color="auto"/>
              <w:left w:val="single" w:sz="4" w:space="0" w:color="auto"/>
              <w:bottom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170</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FE3FBC" w:rsidRPr="0038661C" w:rsidRDefault="00FE3FBC"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bl>
    <w:p w:rsidR="00272C90"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8"/>
          <w:szCs w:val="28"/>
          <w:lang w:val="ru-RU" w:eastAsia="ru-RU" w:bidi="ru-RU"/>
        </w:rPr>
      </w:pPr>
    </w:p>
    <w:p w:rsidR="00485D62" w:rsidRDefault="00485D62" w:rsidP="00FE3FBC">
      <w:pPr>
        <w:widowControl w:val="0"/>
        <w:tabs>
          <w:tab w:val="left" w:pos="876"/>
        </w:tabs>
        <w:spacing w:before="0" w:beforeAutospacing="0" w:after="0" w:afterAutospacing="0" w:line="350" w:lineRule="exact"/>
        <w:rPr>
          <w:lang w:val="ru-RU"/>
        </w:rPr>
      </w:pPr>
    </w:p>
    <w:p w:rsidR="00485D62" w:rsidRDefault="00485D62" w:rsidP="00272C90">
      <w:pPr>
        <w:widowControl w:val="0"/>
        <w:tabs>
          <w:tab w:val="left" w:pos="876"/>
        </w:tabs>
        <w:spacing w:before="0" w:beforeAutospacing="0" w:after="0" w:afterAutospacing="0" w:line="350" w:lineRule="exact"/>
        <w:ind w:left="880"/>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272C90" w:rsidRPr="0038661C" w:rsidRDefault="00272C90" w:rsidP="00485D62">
      <w:pPr>
        <w:widowControl w:val="0"/>
        <w:tabs>
          <w:tab w:val="left" w:pos="876"/>
        </w:tabs>
        <w:spacing w:before="0" w:beforeAutospacing="0" w:after="0" w:afterAutospacing="0" w:line="350" w:lineRule="exact"/>
        <w:jc w:val="center"/>
        <w:rPr>
          <w:rFonts w:ascii="Times New Roman" w:hAnsi="Times New Roman" w:cs="Times New Roman"/>
          <w:b/>
          <w:bCs/>
          <w:sz w:val="28"/>
          <w:szCs w:val="28"/>
          <w:lang w:val="ru-RU"/>
        </w:rPr>
      </w:pPr>
      <w:r w:rsidRPr="0038661C">
        <w:rPr>
          <w:rFonts w:ascii="Times New Roman" w:hAnsi="Times New Roman" w:cs="Times New Roman"/>
          <w:b/>
          <w:bCs/>
          <w:sz w:val="28"/>
          <w:szCs w:val="28"/>
          <w:lang w:val="ru-RU"/>
        </w:rPr>
        <w:t>3 КЛАСС</w:t>
      </w:r>
    </w:p>
    <w:p w:rsidR="00272C90" w:rsidRDefault="00272C90" w:rsidP="00272C90">
      <w:pPr>
        <w:widowControl w:val="0"/>
        <w:tabs>
          <w:tab w:val="left" w:pos="876"/>
        </w:tabs>
        <w:spacing w:before="0" w:beforeAutospacing="0" w:after="0" w:afterAutospacing="0" w:line="350" w:lineRule="exact"/>
        <w:ind w:left="880"/>
        <w:rPr>
          <w:lang w:val="ru-RU"/>
        </w:rPr>
      </w:pPr>
    </w:p>
    <w:tbl>
      <w:tblPr>
        <w:tblW w:w="9356" w:type="dxa"/>
        <w:tblInd w:w="704" w:type="dxa"/>
        <w:tblLayout w:type="fixed"/>
        <w:tblCellMar>
          <w:left w:w="10" w:type="dxa"/>
          <w:right w:w="10" w:type="dxa"/>
        </w:tblCellMar>
        <w:tblLook w:val="04A0"/>
      </w:tblPr>
      <w:tblGrid>
        <w:gridCol w:w="709"/>
        <w:gridCol w:w="3118"/>
        <w:gridCol w:w="2268"/>
        <w:gridCol w:w="3261"/>
      </w:tblGrid>
      <w:tr w:rsidR="00272C90" w:rsidRPr="0038661C" w:rsidTr="002542A8">
        <w:trPr>
          <w:trHeight w:val="1424"/>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 п/п</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312"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Наименование разделов и тем</w:t>
            </w:r>
            <w:r w:rsidRPr="00D65C62">
              <w:rPr>
                <w:rFonts w:ascii="Times New Roman" w:eastAsia="Times New Roman" w:hAnsi="Times New Roman" w:cs="Times New Roman"/>
                <w:b/>
                <w:bCs/>
                <w:color w:val="000000"/>
                <w:sz w:val="24"/>
                <w:szCs w:val="24"/>
                <w:lang w:val="ru-RU" w:eastAsia="ru-RU" w:bidi="ru-RU"/>
              </w:rPr>
              <w:br/>
              <w:t>программы</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Количество часов</w:t>
            </w:r>
          </w:p>
          <w:p w:rsidR="00272C90" w:rsidRPr="00D65C62" w:rsidRDefault="00272C90" w:rsidP="00272C90">
            <w:pPr>
              <w:widowControl w:val="0"/>
              <w:spacing w:before="120" w:after="0" w:line="220" w:lineRule="exact"/>
              <w:ind w:left="240"/>
              <w:rPr>
                <w:rFonts w:ascii="Times New Roman" w:eastAsia="Times New Roman" w:hAnsi="Times New Roman" w:cs="Times New Roman"/>
                <w:color w:val="000000"/>
                <w:sz w:val="24"/>
                <w:szCs w:val="24"/>
                <w:lang w:val="ru-RU" w:eastAsia="ru-RU" w:bidi="ru-RU"/>
              </w:rPr>
            </w:pP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Электронные(цифровые)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Образовательныересурсы</w:t>
            </w:r>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Общие сведения о языке</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1"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Фонетика и графика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2"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Лексика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3"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Состав слова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9</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4"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62"/>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Морфология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43</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302"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5"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Синтаксис</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13</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6"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7</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Орфография и пунктуация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7"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Развитие речи</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8"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38661C" w:rsidTr="002542A8">
        <w:trPr>
          <w:trHeight w:hRule="exact" w:val="370"/>
        </w:trPr>
        <w:tc>
          <w:tcPr>
            <w:tcW w:w="3827" w:type="dxa"/>
            <w:gridSpan w:val="2"/>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Резервное время</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w:t>
            </w: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r w:rsidR="00272C90" w:rsidRPr="0038661C" w:rsidTr="002542A8">
        <w:trPr>
          <w:trHeight w:hRule="exact" w:val="562"/>
        </w:trPr>
        <w:tc>
          <w:tcPr>
            <w:tcW w:w="3827" w:type="dxa"/>
            <w:gridSpan w:val="2"/>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ОБЩЕЕ КОЛИЧЕСТВО ЧАСОВ ПО ПРОГРАММЕ</w:t>
            </w:r>
          </w:p>
        </w:tc>
        <w:tc>
          <w:tcPr>
            <w:tcW w:w="2268" w:type="dxa"/>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170</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bl>
    <w:p w:rsidR="00272C90" w:rsidRDefault="00272C90" w:rsidP="00272C90">
      <w:pPr>
        <w:widowControl w:val="0"/>
        <w:tabs>
          <w:tab w:val="left" w:pos="876"/>
        </w:tabs>
        <w:spacing w:before="0" w:beforeAutospacing="0" w:after="0" w:afterAutospacing="0" w:line="350" w:lineRule="exact"/>
        <w:rPr>
          <w:lang w:val="ru-RU"/>
        </w:rPr>
      </w:pPr>
    </w:p>
    <w:p w:rsidR="00485D62" w:rsidRDefault="00485D62" w:rsidP="00272C90">
      <w:pPr>
        <w:widowControl w:val="0"/>
        <w:tabs>
          <w:tab w:val="left" w:pos="876"/>
        </w:tabs>
        <w:spacing w:before="0" w:beforeAutospacing="0" w:after="0" w:afterAutospacing="0" w:line="350" w:lineRule="exact"/>
        <w:rPr>
          <w:lang w:val="ru-RU"/>
        </w:rPr>
      </w:pPr>
    </w:p>
    <w:p w:rsidR="00272C90" w:rsidRPr="00272C90" w:rsidRDefault="00272C90" w:rsidP="00FE3FBC">
      <w:pPr>
        <w:pStyle w:val="a5"/>
        <w:widowControl w:val="0"/>
        <w:numPr>
          <w:ilvl w:val="0"/>
          <w:numId w:val="5"/>
        </w:numPr>
        <w:tabs>
          <w:tab w:val="left" w:pos="876"/>
        </w:tabs>
        <w:spacing w:before="0" w:beforeAutospacing="0" w:after="0" w:afterAutospacing="0" w:line="350" w:lineRule="exact"/>
        <w:jc w:val="center"/>
        <w:rPr>
          <w:rFonts w:ascii="Times New Roman" w:hAnsi="Times New Roman" w:cs="Times New Roman"/>
          <w:b/>
          <w:bCs/>
          <w:sz w:val="28"/>
          <w:szCs w:val="28"/>
          <w:lang w:val="ru-RU"/>
        </w:rPr>
      </w:pPr>
      <w:r w:rsidRPr="00272C90">
        <w:rPr>
          <w:rFonts w:ascii="Times New Roman" w:hAnsi="Times New Roman" w:cs="Times New Roman"/>
          <w:b/>
          <w:bCs/>
          <w:sz w:val="28"/>
          <w:szCs w:val="28"/>
          <w:lang w:val="ru-RU"/>
        </w:rPr>
        <w:t>КЛАСС</w:t>
      </w:r>
    </w:p>
    <w:p w:rsidR="00272C90" w:rsidRPr="0038661C" w:rsidRDefault="00272C90" w:rsidP="00272C90">
      <w:pPr>
        <w:pStyle w:val="a5"/>
        <w:widowControl w:val="0"/>
        <w:tabs>
          <w:tab w:val="left" w:pos="876"/>
        </w:tabs>
        <w:spacing w:before="0" w:beforeAutospacing="0" w:after="0" w:afterAutospacing="0" w:line="350" w:lineRule="exact"/>
        <w:rPr>
          <w:rFonts w:ascii="Times New Roman" w:hAnsi="Times New Roman" w:cs="Times New Roman"/>
          <w:b/>
          <w:bCs/>
          <w:sz w:val="28"/>
          <w:szCs w:val="28"/>
          <w:lang w:val="ru-RU"/>
        </w:rPr>
      </w:pPr>
    </w:p>
    <w:tbl>
      <w:tblPr>
        <w:tblW w:w="9356" w:type="dxa"/>
        <w:tblInd w:w="704" w:type="dxa"/>
        <w:tblLayout w:type="fixed"/>
        <w:tblCellMar>
          <w:left w:w="10" w:type="dxa"/>
          <w:right w:w="10" w:type="dxa"/>
        </w:tblCellMar>
        <w:tblLook w:val="04A0"/>
      </w:tblPr>
      <w:tblGrid>
        <w:gridCol w:w="709"/>
        <w:gridCol w:w="3118"/>
        <w:gridCol w:w="2268"/>
        <w:gridCol w:w="3261"/>
      </w:tblGrid>
      <w:tr w:rsidR="00272C90" w:rsidRPr="0038661C" w:rsidTr="002542A8">
        <w:trPr>
          <w:trHeight w:val="1282"/>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 п/п</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312"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Наименование разделов и тем</w:t>
            </w:r>
            <w:r w:rsidRPr="00D65C62">
              <w:rPr>
                <w:rFonts w:ascii="Times New Roman" w:eastAsia="Times New Roman" w:hAnsi="Times New Roman" w:cs="Times New Roman"/>
                <w:b/>
                <w:bCs/>
                <w:color w:val="000000"/>
                <w:sz w:val="24"/>
                <w:szCs w:val="24"/>
                <w:lang w:val="ru-RU" w:eastAsia="ru-RU" w:bidi="ru-RU"/>
              </w:rPr>
              <w:br/>
              <w:t>программы</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Количество часов</w:t>
            </w:r>
          </w:p>
          <w:p w:rsidR="00272C90" w:rsidRPr="00D65C62" w:rsidRDefault="00272C90" w:rsidP="00272C90">
            <w:pPr>
              <w:widowControl w:val="0"/>
              <w:spacing w:before="120" w:after="0" w:line="220" w:lineRule="exact"/>
              <w:ind w:left="240"/>
              <w:rPr>
                <w:rFonts w:ascii="Times New Roman" w:eastAsia="Times New Roman" w:hAnsi="Times New Roman" w:cs="Times New Roman"/>
                <w:color w:val="000000"/>
                <w:sz w:val="24"/>
                <w:szCs w:val="24"/>
                <w:lang w:val="ru-RU" w:eastAsia="ru-RU" w:bidi="ru-RU"/>
              </w:rPr>
            </w:pP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Электронные(цифровые)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Образовательныересурсы</w:t>
            </w:r>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Общие сведения о языке</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9"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Фонетика и графика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0"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Лексика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1"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Состав слова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2"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62"/>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lastRenderedPageBreak/>
              <w:t>5</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Морфология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43</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302"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3"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Синтаксис</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16</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4"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7</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Орфография и пунктуация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5"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163E75"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Развитие речи</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6"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38661C" w:rsidTr="002542A8">
        <w:trPr>
          <w:trHeight w:hRule="exact" w:val="370"/>
        </w:trPr>
        <w:tc>
          <w:tcPr>
            <w:tcW w:w="3827" w:type="dxa"/>
            <w:gridSpan w:val="2"/>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Резервное время</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18</w:t>
            </w: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r w:rsidR="00272C90" w:rsidRPr="0038661C" w:rsidTr="002542A8">
        <w:trPr>
          <w:trHeight w:hRule="exact" w:val="562"/>
        </w:trPr>
        <w:tc>
          <w:tcPr>
            <w:tcW w:w="3827" w:type="dxa"/>
            <w:gridSpan w:val="2"/>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ОБЩЕЕ КОЛИЧЕСТВО ЧАСОВ ПО ПРОГРАММЕ</w:t>
            </w:r>
          </w:p>
        </w:tc>
        <w:tc>
          <w:tcPr>
            <w:tcW w:w="2268" w:type="dxa"/>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170</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bl>
    <w:p w:rsidR="00272C90" w:rsidRDefault="00272C90" w:rsidP="00272C90">
      <w:pPr>
        <w:widowControl w:val="0"/>
        <w:tabs>
          <w:tab w:val="left" w:pos="876"/>
        </w:tabs>
        <w:spacing w:before="0" w:beforeAutospacing="0" w:after="0" w:afterAutospacing="0" w:line="350" w:lineRule="exact"/>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2542A8" w:rsidRDefault="002542A8" w:rsidP="00272C90">
      <w:pPr>
        <w:widowControl w:val="0"/>
        <w:tabs>
          <w:tab w:val="left" w:pos="876"/>
        </w:tabs>
        <w:spacing w:before="0" w:beforeAutospacing="0" w:after="0" w:afterAutospacing="0" w:line="350" w:lineRule="exact"/>
        <w:rPr>
          <w:lang w:val="ru-RU"/>
        </w:rPr>
      </w:pP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lastRenderedPageBreak/>
        <w:t xml:space="preserve">Приложение 1  </w:t>
      </w: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к </w:t>
      </w:r>
      <w:r w:rsidR="00163E75">
        <w:rPr>
          <w:rFonts w:ascii="Times New Roman" w:hAnsi="Times New Roman" w:cs="Times New Roman"/>
          <w:sz w:val="24"/>
          <w:szCs w:val="24"/>
          <w:lang w:val="ru-RU"/>
        </w:rPr>
        <w:t>А</w:t>
      </w:r>
      <w:r>
        <w:rPr>
          <w:rFonts w:ascii="Times New Roman" w:hAnsi="Times New Roman" w:cs="Times New Roman"/>
          <w:sz w:val="24"/>
          <w:szCs w:val="24"/>
          <w:lang w:val="ru-RU"/>
        </w:rPr>
        <w:t>ООП Н</w:t>
      </w:r>
      <w:r w:rsidRPr="00E21470">
        <w:rPr>
          <w:rFonts w:ascii="Times New Roman" w:hAnsi="Times New Roman" w:cs="Times New Roman"/>
          <w:sz w:val="24"/>
          <w:szCs w:val="24"/>
          <w:lang w:val="ru-RU"/>
        </w:rPr>
        <w:t xml:space="preserve">ОО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rPr>
          <w:rFonts w:ascii="Times New Roman" w:hAnsi="Times New Roman" w:cs="Times New Roman"/>
          <w:sz w:val="24"/>
          <w:szCs w:val="24"/>
          <w:lang w:val="ru-RU"/>
        </w:rPr>
      </w:pP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«Литературное чтение»</w:t>
      </w: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обущающихся 1-4 классов)</w:t>
      </w: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shd w:val="clear" w:color="auto" w:fill="FFFFFF"/>
        <w:spacing w:after="0"/>
        <w:jc w:val="both"/>
        <w:rPr>
          <w:rFonts w:ascii="Times New Roman" w:eastAsia="Times New Roman" w:hAnsi="Times New Roman" w:cs="Times New Roman"/>
          <w:b/>
          <w:bCs/>
          <w:color w:val="333333"/>
          <w:sz w:val="16"/>
          <w:szCs w:val="16"/>
          <w:lang w:val="ru-RU" w:eastAsia="ru-RU"/>
        </w:rPr>
      </w:pPr>
    </w:p>
    <w:p w:rsidR="00272C90" w:rsidRDefault="00272C90" w:rsidP="00272C90">
      <w:pPr>
        <w:shd w:val="clear" w:color="auto" w:fill="FFFFFF"/>
        <w:spacing w:after="0"/>
        <w:jc w:val="both"/>
        <w:rPr>
          <w:rFonts w:ascii="Times New Roman" w:eastAsia="Times New Roman" w:hAnsi="Times New Roman" w:cs="Times New Roman"/>
          <w:b/>
          <w:bCs/>
          <w:color w:val="333333"/>
          <w:sz w:val="16"/>
          <w:szCs w:val="16"/>
          <w:lang w:val="ru-RU" w:eastAsia="ru-RU"/>
        </w:rPr>
      </w:pP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СОДЕРЖАНИЕ УЧЕБНОГО ПРЕДМЕТА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1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Обучение грамоте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Развитие речи</w:t>
      </w:r>
    </w:p>
    <w:p w:rsidR="00272C90" w:rsidRPr="00C206C6"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Фонетика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Чтение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СИСТЕМАТИЧЕСКИЙ КУРС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Сказка фольклорная (народная) и литературная (авторская).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народные сказки о животных «Лисица и тетерев», «Лиса и рак», литературные (</w:t>
      </w:r>
      <w:r w:rsidRPr="006109A4">
        <w:rPr>
          <w:rFonts w:ascii="Times New Roman" w:eastAsia="Times New Roman" w:hAnsi="Times New Roman" w:cs="Times New Roman"/>
          <w:color w:val="333333"/>
          <w:sz w:val="24"/>
          <w:szCs w:val="24"/>
          <w:lang w:val="ru-RU" w:eastAsia="ru-RU"/>
        </w:rPr>
        <w:t>авторские) сказки К.Д. Ушинский «Петух и собака», сказки В.Г.Сутеева «Кораблик», «Под грибом»</w:t>
      </w:r>
      <w:r w:rsidRPr="006109A4">
        <w:rPr>
          <w:rFonts w:ascii="Times New Roman" w:eastAsia="Times New Roman" w:hAnsi="Times New Roman" w:cs="Times New Roman"/>
          <w:color w:val="333333"/>
          <w:sz w:val="24"/>
          <w:szCs w:val="24"/>
          <w:shd w:val="clear" w:color="auto" w:fill="FFFFFF"/>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shd w:val="clear" w:color="auto" w:fill="FFFFFF"/>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 и для детей.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К.Д. Ушинский «Худо тому, кто добра не делает никому», Л.Н. Толстой «Косточка», Е.А. Пермяк «Торопливый ножик»,</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В.А. Осеева «Три товарища», А.Л. Барто «Я – лишний», Ю.И. Ермолаев «Лучший друг»</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Произведения о родной природе.</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Устное народное творчество – малые фольклорные жанры</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потешки, загадки, пословицы.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братьях наших меньших</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В.В. Бианки «Лис и Мышонок», Е.И. Чарушин «Про Томку», М.М. Пришвин «Ёж», Н.И. Сладков «Лисица и Ёж»</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маме.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Е.А. Благинина «Посидим в тишине», А.Л. Барто «Мама», А.В. Митяев «За что я люблю маму»</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Фольклорные и авторские произведения о чудесах и фантазии (не менее трёх произведений).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Р.С. Сеф «Чудо», В.В. Лунин «Я видел чудо», Б.В. Заходер «Моя Вообразилия», Ю.П. Мориц «Сто фантазий»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1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фактическое содержание прочитанного или прослушанного текста;</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терминах и понятиях: фольклор, малые фольклорные жанры, тема, идея, заголовок, содержание произведения, сказка (фольклорная</w:t>
      </w:r>
      <w:r w:rsidRPr="006525A3">
        <w:rPr>
          <w:rFonts w:ascii="Times New Roman" w:eastAsia="Times New Roman" w:hAnsi="Times New Roman" w:cs="Times New Roman"/>
          <w:color w:val="333333"/>
          <w:sz w:val="24"/>
          <w:szCs w:val="24"/>
          <w:lang w:val="ru-RU" w:eastAsia="ru-RU"/>
        </w:rPr>
        <w:br/>
        <w:t>и литературная), автор, герой, рассказ, стихотворение (в пределах изученного);</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группировать произведения по жанрам (загадки, пословицы, сказки (фольклорная и литературная), стихотворение, рассказ);</w:t>
      </w:r>
    </w:p>
    <w:p w:rsidR="00272C90" w:rsidRPr="006525A3" w:rsidRDefault="00272C90" w:rsidP="00FE3FBC">
      <w:pPr>
        <w:numPr>
          <w:ilvl w:val="0"/>
          <w:numId w:val="6"/>
        </w:numPr>
        <w:shd w:val="clear" w:color="auto" w:fill="FFFFFF"/>
        <w:spacing w:before="0" w:after="0" w:afterAutospacing="0"/>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определять тему, устанавливать последовательность событий в произведении, характеризовать героя, давать положительнуюили отрицательную оценку его поступкам, задавать вопросы по фактическому содержанию;</w:t>
      </w:r>
    </w:p>
    <w:p w:rsidR="00272C90" w:rsidRPr="006525A3" w:rsidRDefault="00272C90" w:rsidP="00FE3FBC">
      <w:pPr>
        <w:numPr>
          <w:ilvl w:val="0"/>
          <w:numId w:val="6"/>
        </w:numPr>
        <w:shd w:val="clear" w:color="auto" w:fill="FFFFFF"/>
        <w:spacing w:before="0" w:after="0" w:afterAutospacing="0"/>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по теме, настроению, которое оно вызывает.</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способствует формированию умений:</w:t>
      </w:r>
    </w:p>
    <w:p w:rsidR="00272C90" w:rsidRPr="006525A3" w:rsidRDefault="00272C90" w:rsidP="00FE3FBC">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72C90" w:rsidRPr="006525A3" w:rsidRDefault="00272C90" w:rsidP="00FE3FBC">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иллюстрацию с текстом произведения, читать отрывки из текста, которые соответствуют иллюстрации.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стихотворения, соблюдать орфоэпические и пунктуационные нормы;</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6525A3">
        <w:rPr>
          <w:rFonts w:ascii="Times New Roman" w:eastAsia="Times New Roman" w:hAnsi="Times New Roman" w:cs="Times New Roman"/>
          <w:color w:val="333333"/>
          <w:sz w:val="24"/>
          <w:szCs w:val="24"/>
          <w:lang w:val="ru-RU" w:eastAsia="ru-RU"/>
        </w:rPr>
        <w:br/>
        <w:t>к обсуждаемой проблеме;</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с опорой на вопросы, рисунки, предложенный план;</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своими словами значение изученных понятий;</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описывать своё настроение после слушания (чтения) стихотворений, сказок, рассказов.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и удерживать поставленную учебную задачу, в случае необходимости обращаться за помощью к учителю;</w:t>
      </w:r>
    </w:p>
    <w:p w:rsidR="00272C90" w:rsidRPr="006525A3" w:rsidRDefault="00272C90" w:rsidP="00FE3FBC">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желание самостоятельно читать, совершенствовать свой навык чтения;</w:t>
      </w:r>
    </w:p>
    <w:p w:rsidR="00272C90" w:rsidRPr="006525A3" w:rsidRDefault="00272C90" w:rsidP="00FE3FBC">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 помощью учителя оценивать свои успехи (трудности) в освоении читательской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1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желание работать в парах, небольших группах;</w:t>
      </w:r>
    </w:p>
    <w:p w:rsidR="00272C90" w:rsidRPr="006525A3" w:rsidRDefault="00272C90" w:rsidP="00FE3FBC">
      <w:pPr>
        <w:numPr>
          <w:ilvl w:val="0"/>
          <w:numId w:val="1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культуру взаимодействия, терпение, умение договариваться, ответственно выполнять свою часть работы.</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2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нашей Родине.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Круг чтения: произведения о Родине (на примере не менее трёх стихотворений И. С. Никитина, Ф. П. Савинова, А. А. Прокофьева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И.С. Никитин «Русь», Ф.П. Савинов «Родина», А.А. Прокофьев «Родина»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Фольклор (устное народное творчество).</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(1-2 произведения) и другие.</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Звуки и краски родной природы в разные времена года.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Тема природы в разные времена года (осень, зима, весна, лето) в произведениях литературы</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‌(по выбору, не менее пяти авторов)</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и музыкальных произведениях (например, произведения П. И. Чайковского, А. Вивальди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детях и дружбе</w:t>
      </w:r>
      <w:r w:rsidRPr="006525A3">
        <w:rPr>
          <w:rFonts w:ascii="Times New Roman" w:eastAsia="Times New Roman" w:hAnsi="Times New Roman" w:cs="Times New Roman"/>
          <w:color w:val="333333"/>
          <w:sz w:val="24"/>
          <w:szCs w:val="24"/>
          <w:lang w:val="ru-RU" w:eastAsia="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Мир сказок.</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братьях наших меньших</w:t>
      </w:r>
      <w:r w:rsidRPr="006525A3">
        <w:rPr>
          <w:rFonts w:ascii="Times New Roman" w:eastAsia="Times New Roman" w:hAnsi="Times New Roman" w:cs="Times New Roman"/>
          <w:color w:val="333333"/>
          <w:sz w:val="24"/>
          <w:szCs w:val="24"/>
          <w:lang w:val="ru-RU" w:eastAsia="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525A3">
        <w:rPr>
          <w:rFonts w:ascii="Times New Roman" w:eastAsia="Times New Roman" w:hAnsi="Times New Roman" w:cs="Times New Roman"/>
          <w:color w:val="333333"/>
          <w:sz w:val="24"/>
          <w:szCs w:val="24"/>
          <w:lang w:val="ru-RU" w:eastAsia="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наших близких, о семье</w:t>
      </w:r>
      <w:r w:rsidRPr="006525A3">
        <w:rPr>
          <w:rFonts w:ascii="Times New Roman" w:eastAsia="Times New Roman" w:hAnsi="Times New Roman" w:cs="Times New Roman"/>
          <w:color w:val="333333"/>
          <w:sz w:val="24"/>
          <w:szCs w:val="24"/>
          <w:lang w:val="ru-RU" w:eastAsia="ru-RU"/>
        </w:rPr>
        <w:t>. Тема семьи, детства, взаимоотношений взрослых и детей в творчестве писателей и фольклорных произведениях</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«Отец и сыновья», А.А. Плещеев «Песня матери», В.А. Осеева «Сыновья», С.В. Михалков «Быль для детей», С.А. Баруздин «Салют»</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(повыбору)‌</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val="ru-RU" w:eastAsia="ru-RU"/>
        </w:rPr>
        <w:t>. Круг чтения: литературная (авторская) сказка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зарубежные писатели-сказочники (Ш. Перро, Х.-К. Андерсен</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Ш. Перро «Кот в сапогах», Х.-К. Андерсен «Пятеро из одного стручка</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i/>
          <w:iCs/>
          <w:color w:val="333333"/>
          <w:sz w:val="24"/>
          <w:szCs w:val="24"/>
          <w:lang w:val="ru-RU" w:eastAsia="ru-RU"/>
        </w:rPr>
        <w:t>(работа с детской книгой и справочной литературой)</w:t>
      </w:r>
      <w:r w:rsidRPr="006525A3">
        <w:rPr>
          <w:rFonts w:ascii="Times New Roman" w:eastAsia="Times New Roman" w:hAnsi="Times New Roman" w:cs="Times New Roman"/>
          <w:color w:val="333333"/>
          <w:sz w:val="24"/>
          <w:szCs w:val="24"/>
          <w:lang w:val="ru-RU" w:eastAsia="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и исследовательские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и группировать различные произведения по теме (о Родине,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 родной природе, о детях, о животных, о семье, о чудесах и превращениях),</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 жанрам (произведения устного народного творчества, сказка (фольклорная</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 литературная), рассказ, басня, стихотворение);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способствует формированию умений:</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иллюстрации с текстом произведения;</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содержании книги, каталоге, выбирать книгу по автору, каталогу на основе рекомендованного списка;</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 информации, представленной в оглавлении, в иллюстрациях предполагать тему и содержание книги;</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пользоваться словарями для уточнения значения незнакомого слова.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действия способствуют формированию умений:</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на заданную тему;</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подробно и выборочно прочитанное произведение;</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обсуждать (в парах, группах) содержание текста, формулировать (устно) простые выводы на основе прочитанного (прослушанного) произведения;</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описывать (устно) картины природы;</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загадки, рассказы, небольшие сказки;</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инсценировках и драматизации отрывков из художественных произведений.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своё эмоциональное состояние, возникшее при прочтении (слушании) произведения;</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удерживать в памяти последовательность событий прослушанного (прочитанного) текста;</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контролировать выполнение поставленной учебной задачи при чтении</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(слушании) произведения;</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проверять (по образцу) выполнение поставленной учебной задачи.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себе партнёров по совместной деятельности;</w:t>
      </w:r>
    </w:p>
    <w:p w:rsidR="00272C90" w:rsidRPr="006525A3" w:rsidRDefault="00272C90" w:rsidP="00FE3FBC">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распределять работу, договариваться, приходить к общему решению, отвечать за общий результат работы.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3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Родине и её истории.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6525A3">
        <w:rPr>
          <w:rFonts w:ascii="Times New Roman" w:eastAsia="Times New Roman" w:hAnsi="Times New Roman" w:cs="Times New Roman"/>
          <w:color w:val="333333"/>
          <w:sz w:val="24"/>
          <w:szCs w:val="24"/>
          <w:lang w:eastAsia="ru-RU"/>
        </w:rPr>
        <w:t>I</w:t>
      </w:r>
      <w:r w:rsidRPr="006525A3">
        <w:rPr>
          <w:rFonts w:ascii="Times New Roman" w:eastAsia="Times New Roman" w:hAnsi="Times New Roman" w:cs="Times New Roman"/>
          <w:color w:val="333333"/>
          <w:sz w:val="24"/>
          <w:szCs w:val="24"/>
          <w:lang w:val="ru-RU" w:eastAsia="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К.Д. Ушинский «Наше отечество», М.М. Пришвин «Моя Родина», С.А. Васильев «Россия», Н.П. Кончаловская «Наша древняя столица» (отрывки)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 (устное народное творчество).</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w:t>
      </w:r>
      <w:r w:rsidRPr="006525A3">
        <w:rPr>
          <w:rFonts w:ascii="Times New Roman" w:eastAsia="Times New Roman" w:hAnsi="Times New Roman" w:cs="Times New Roman"/>
          <w:color w:val="333333"/>
          <w:sz w:val="24"/>
          <w:szCs w:val="24"/>
          <w:lang w:val="ru-RU" w:eastAsia="ru-RU"/>
        </w:rPr>
        <w:lastRenderedPageBreak/>
        <w:t>поговорок, крылатых выражений. Нравственные ценности в фольклорных произведениях народов России.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Фольклорная сказка как отражение общечеловеческих ценностей и нравственных правил.</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 Отражение в сказках народного быта и культуры. Составление плана сказки.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 народная песня.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малые жанры фольклора, русская народная сказка «Иван-царевич и серый волк», былина об Илье Муромце</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А. С. Пушкина.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И. А. Крылова.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(не менее двух): </w:t>
      </w:r>
      <w:r w:rsidRPr="006525A3">
        <w:rPr>
          <w:rFonts w:ascii="Times New Roman" w:eastAsia="Times New Roman" w:hAnsi="Times New Roman" w:cs="Times New Roman"/>
          <w:color w:val="333333"/>
          <w:sz w:val="24"/>
          <w:szCs w:val="24"/>
          <w:lang w:val="ru-RU" w:eastAsia="ru-RU"/>
        </w:rPr>
        <w:t>назначение, темы и герои, особенности языка. Явная и скрытая мораль басен. Использование крылатых выражений в речи.</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И.А. Крылов «Ворона и Лисица», «Лисица и виноград», «Мартышка и очки»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Картины природы в произведениях поэтов и писателей Х</w:t>
      </w:r>
      <w:r w:rsidRPr="006525A3">
        <w:rPr>
          <w:rFonts w:ascii="Times New Roman" w:eastAsia="Times New Roman" w:hAnsi="Times New Roman" w:cs="Times New Roman"/>
          <w:i/>
          <w:iCs/>
          <w:color w:val="333333"/>
          <w:sz w:val="24"/>
          <w:szCs w:val="24"/>
          <w:lang w:eastAsia="ru-RU"/>
        </w:rPr>
        <w:t>I</w:t>
      </w:r>
      <w:r w:rsidRPr="006525A3">
        <w:rPr>
          <w:rFonts w:ascii="Times New Roman" w:eastAsia="Times New Roman" w:hAnsi="Times New Roman" w:cs="Times New Roman"/>
          <w:i/>
          <w:iCs/>
          <w:color w:val="333333"/>
          <w:sz w:val="24"/>
          <w:szCs w:val="24"/>
          <w:lang w:val="ru-RU" w:eastAsia="ru-RU"/>
        </w:rPr>
        <w:t>Х–ХХ веков</w:t>
      </w:r>
      <w:r w:rsidRPr="006525A3">
        <w:rPr>
          <w:rFonts w:ascii="Times New Roman" w:eastAsia="Times New Roman" w:hAnsi="Times New Roman" w:cs="Times New Roman"/>
          <w:color w:val="333333"/>
          <w:sz w:val="24"/>
          <w:szCs w:val="24"/>
          <w:lang w:val="ru-RU" w:eastAsia="ru-RU"/>
        </w:rPr>
        <w:t>. Лирические произведения как способ передачи чувств людей, автора. Картины природы в произведениях поэтов и писателей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пяти авторов по выбору):</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Ф. И. Тютчева, А. А. Фета, А. Н. Майкова, Н. А. Некрасова, А. А. Блока, И. А. Бунина,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‌С. А. Есенина, А. П. Чехова, К. Г. Паустовского 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Ф.И. Тютчев «Есть в осени первоначальной…», А.А. Фет «Кот поёт, глаза при</w:t>
      </w:r>
      <w:r>
        <w:rPr>
          <w:rFonts w:ascii="Times New Roman" w:eastAsia="Times New Roman" w:hAnsi="Times New Roman" w:cs="Times New Roman"/>
          <w:color w:val="333333"/>
          <w:sz w:val="24"/>
          <w:szCs w:val="24"/>
          <w:lang w:val="ru-RU" w:eastAsia="ru-RU"/>
        </w:rPr>
        <w:t>щ</w:t>
      </w:r>
      <w:r w:rsidRPr="006525A3">
        <w:rPr>
          <w:rFonts w:ascii="Times New Roman" w:eastAsia="Times New Roman" w:hAnsi="Times New Roman" w:cs="Times New Roman"/>
          <w:color w:val="333333"/>
          <w:sz w:val="24"/>
          <w:szCs w:val="24"/>
          <w:lang w:val="ru-RU" w:eastAsia="ru-RU"/>
        </w:rPr>
        <w:t>уря», «Мама! Глянь-ка из окошка…», А.Н. Майков «Осень», С.А. Есенин «Берёза», Н.А. Некрасов «Железная дорога» (отрывок), А.А. Блок «Ворона», И.А. Бунин «Первый снег»</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Творчество Л. Н. Толстого</w:t>
      </w:r>
      <w:r w:rsidRPr="006525A3">
        <w:rPr>
          <w:rFonts w:ascii="Times New Roman" w:eastAsia="Times New Roman" w:hAnsi="Times New Roman" w:cs="Times New Roman"/>
          <w:color w:val="333333"/>
          <w:sz w:val="24"/>
          <w:szCs w:val="24"/>
          <w:lang w:val="ru-RU" w:eastAsia="ru-RU"/>
        </w:rPr>
        <w:t>. Жанровое многообразие произведений Л. Н. Толстого: сказки, рассказы, басни, быль</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произведений)</w:t>
      </w:r>
      <w:r w:rsidRPr="006525A3">
        <w:rPr>
          <w:rFonts w:ascii="Times New Roman" w:eastAsia="Times New Roman" w:hAnsi="Times New Roman" w:cs="Times New Roman"/>
          <w:color w:val="333333"/>
          <w:sz w:val="24"/>
          <w:szCs w:val="24"/>
          <w:lang w:val="ru-RU" w:eastAsia="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«Лебеди», «Зайцы», «Прыжок», «Акула»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Литературная сказка.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Литературная сказка русских писателей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w:t>
      </w:r>
      <w:r w:rsidRPr="006525A3">
        <w:rPr>
          <w:rFonts w:ascii="Times New Roman" w:eastAsia="Times New Roman" w:hAnsi="Times New Roman" w:cs="Times New Roman"/>
          <w:color w:val="333333"/>
          <w:sz w:val="24"/>
          <w:szCs w:val="24"/>
          <w:lang w:val="ru-RU" w:eastAsia="ru-RU"/>
        </w:rPr>
        <w:t>. Круг чтения: произведения В. М. Гаршина, М. Горького, И. С. Соколова-Микитова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Особенности авторских сказок (сюжет, язык, герои). Составление аннотации.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В.М. Гаршин «Лягушка-путешественница», И.С. Соколов-Микитов «Листопадничек», М. Горький «Случай с Евсейкой»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взаимоотношениях человека и животных</w:t>
      </w:r>
      <w:r w:rsidRPr="006525A3">
        <w:rPr>
          <w:rFonts w:ascii="Times New Roman" w:eastAsia="Times New Roman" w:hAnsi="Times New Roman" w:cs="Times New Roman"/>
          <w:color w:val="333333"/>
          <w:sz w:val="24"/>
          <w:szCs w:val="24"/>
          <w:lang w:val="ru-RU" w:eastAsia="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Б.С. Житков «Про обезьянку», К.Г. Паустовский «Барсучий нос», «Кот-ворюга», Д.Н. Мамин-Сибиряк «Приёмыш»</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w:t>
      </w:r>
      <w:r w:rsidRPr="006525A3">
        <w:rPr>
          <w:rFonts w:ascii="Times New Roman" w:eastAsia="Times New Roman" w:hAnsi="Times New Roman" w:cs="Times New Roman"/>
          <w:color w:val="333333"/>
          <w:sz w:val="24"/>
          <w:szCs w:val="24"/>
          <w:lang w:val="ru-RU" w:eastAsia="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по выборудвух-трёх авторов‌</w:t>
      </w:r>
      <w:r w:rsidRPr="006525A3">
        <w:rPr>
          <w:rFonts w:ascii="Times New Roman" w:eastAsia="Times New Roman" w:hAnsi="Times New Roman" w:cs="Times New Roman"/>
          <w:color w:val="333333"/>
          <w:sz w:val="24"/>
          <w:szCs w:val="24"/>
          <w:lang w:val="ru-RU" w:eastAsia="ru-RU"/>
        </w:rPr>
        <w:t>). Основные события сюжета, отношение к ним героев произведения. Оценка нравственных качеств, проявляющихся в военное время.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 Пантелеев «На ялике», А. Гайдар «Тимур и его команда» (отрывки), Л. Кассиль</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Юмористические произведения.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w:t>
      </w:r>
      <w:r w:rsidRPr="006525A3">
        <w:rPr>
          <w:rFonts w:ascii="Times New Roman" w:eastAsia="Times New Roman" w:hAnsi="Times New Roman" w:cs="Times New Roman"/>
          <w:color w:val="333333"/>
          <w:sz w:val="24"/>
          <w:szCs w:val="24"/>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 Н. Носов, В.Ю. Драгунский,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‌М. М. Зощенко и др.</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В.Ю. Драгунский «Денискины рассказы» (1-2 произведения), Н.Н. Носов «Весёлая семейка» (1-2 рассказа из цикла)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Круг чтения</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двух-трёх авторов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литературные</w:t>
      </w:r>
      <w:r w:rsidRPr="006525A3">
        <w:rPr>
          <w:rFonts w:ascii="Times New Roman" w:eastAsia="Times New Roman" w:hAnsi="Times New Roman" w:cs="Times New Roman"/>
          <w:color w:val="333333"/>
          <w:sz w:val="24"/>
          <w:szCs w:val="24"/>
          <w:lang w:val="ru-RU" w:eastAsia="ru-RU"/>
        </w:rPr>
        <w:t xml:space="preserve"> сказки Ш. Перро, Х.-К. Андерсена,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Р. Киплинга.‌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Х.-К. Андерсен «Гадкий утёнок», Ш. Перро «Подарок феи»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 (работа с детской книгой и справочной литературой).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Изучение литературного чтения в 3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и исследовательские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доступные по восприятию и небольшие по объёму прозаические</w:t>
      </w:r>
      <w:r w:rsidRPr="006525A3">
        <w:rPr>
          <w:rFonts w:ascii="Times New Roman" w:eastAsia="Times New Roman" w:hAnsi="Times New Roman" w:cs="Times New Roman"/>
          <w:color w:val="333333"/>
          <w:sz w:val="24"/>
          <w:szCs w:val="24"/>
          <w:lang w:val="ru-RU" w:eastAsia="ru-RU"/>
        </w:rPr>
        <w:br/>
        <w:t>и стихотворные произведения (без отметочного оценивания);</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сказочные и реалистические, лирические и эпические, народные</w:t>
      </w:r>
      <w:r w:rsidRPr="006525A3">
        <w:rPr>
          <w:rFonts w:ascii="Times New Roman" w:eastAsia="Times New Roman" w:hAnsi="Times New Roman" w:cs="Times New Roman"/>
          <w:color w:val="333333"/>
          <w:sz w:val="24"/>
          <w:szCs w:val="24"/>
          <w:lang w:val="ru-RU" w:eastAsia="ru-RU"/>
        </w:rPr>
        <w:br/>
        <w:t>и авторские произведения;</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конструировать план текста, дополнять и восстанавливать нарушенную последовательность;</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относящиеся к одной теме, но разным жанрам; произведения одного жанра, но разной тематики;</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исследовать текст: находить описания в произведениях разных жанров (портрет, пейзаж, интерьер).</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Работа с информацией</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val="ru-RU" w:eastAsia="ru-RU"/>
        </w:rPr>
        <w:t>сравнивать информацию словесную (текст), графическую</w:t>
      </w:r>
      <w:r w:rsidRPr="006525A3">
        <w:rPr>
          <w:rFonts w:ascii="Times New Roman" w:eastAsia="Times New Roman" w:hAnsi="Times New Roman" w:cs="Times New Roman"/>
          <w:color w:val="333333"/>
          <w:sz w:val="24"/>
          <w:szCs w:val="24"/>
          <w:lang w:val="ru-RU" w:eastAsia="ru-RU"/>
        </w:rPr>
        <w:br/>
        <w:t xml:space="preserve">или изобразительную </w:t>
      </w:r>
      <w:r w:rsidRPr="006525A3">
        <w:rPr>
          <w:rFonts w:ascii="Times New Roman" w:eastAsia="Times New Roman" w:hAnsi="Times New Roman" w:cs="Times New Roman"/>
          <w:color w:val="333333"/>
          <w:sz w:val="24"/>
          <w:szCs w:val="24"/>
          <w:lang w:eastAsia="ru-RU"/>
        </w:rPr>
        <w:t>(иллюстрация), звуковую (музыкальное произведение);</w:t>
      </w:r>
    </w:p>
    <w:p w:rsidR="00272C90" w:rsidRPr="006525A3" w:rsidRDefault="00272C90" w:rsidP="00FE3FBC">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подбирать иллюстрации к тексту, соотносить произведения литературы</w:t>
      </w:r>
      <w:r w:rsidRPr="006525A3">
        <w:rPr>
          <w:rFonts w:ascii="Times New Roman" w:eastAsia="Times New Roman" w:hAnsi="Times New Roman" w:cs="Times New Roman"/>
          <w:color w:val="333333"/>
          <w:sz w:val="24"/>
          <w:szCs w:val="24"/>
          <w:lang w:val="ru-RU" w:eastAsia="ru-RU"/>
        </w:rPr>
        <w:br/>
        <w:t>и изобразительного искусства по тематике, настроению, средствам выразительности;</w:t>
      </w:r>
    </w:p>
    <w:p w:rsidR="00272C90" w:rsidRPr="006525A3" w:rsidRDefault="00272C90" w:rsidP="00FE3FBC">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книгу в библиотеке в соответствии с учебной задачей; составлять аннотацию.</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текст с разными интонациями, передавая своё отношение к событиям, героям произведения;</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вопросы по основным событиям текста;</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текст (подробно, выборочно, с изменением лица);</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выразительно исполнять стихотворное произведение, создавая соответствующее настроение;</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простые истории (сказки, рассказы) по аналогии.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72C90" w:rsidRPr="006525A3" w:rsidRDefault="00272C90" w:rsidP="00FE3FBC">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качество своего восприятия текста на слух;</w:t>
      </w:r>
    </w:p>
    <w:p w:rsidR="00272C90" w:rsidRPr="006525A3" w:rsidRDefault="00272C90" w:rsidP="00FE3FBC">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совместной деятельности: выполнять роли лидера, подчинённого, соблюдать равноправие и дружелюбие;</w:t>
      </w:r>
    </w:p>
    <w:p w:rsidR="00272C90" w:rsidRPr="006525A3" w:rsidRDefault="00272C90" w:rsidP="00FE3FBC">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 коллективной театрализованной деятельности читать по ролям, инсценировать (драматизировать) несложные произведения фольклора</w:t>
      </w:r>
      <w:r w:rsidRPr="006525A3">
        <w:rPr>
          <w:rFonts w:ascii="Times New Roman" w:eastAsia="Times New Roman" w:hAnsi="Times New Roman" w:cs="Times New Roman"/>
          <w:color w:val="333333"/>
          <w:sz w:val="24"/>
          <w:szCs w:val="24"/>
          <w:lang w:val="ru-RU" w:eastAsia="ru-RU"/>
        </w:rPr>
        <w:br/>
        <w:t>и художественной литературы; выбирать роль, договариваться о манере</w:t>
      </w:r>
      <w:r w:rsidRPr="006525A3">
        <w:rPr>
          <w:rFonts w:ascii="Times New Roman" w:eastAsia="Times New Roman" w:hAnsi="Times New Roman" w:cs="Times New Roman"/>
          <w:color w:val="333333"/>
          <w:sz w:val="24"/>
          <w:szCs w:val="24"/>
          <w:lang w:val="ru-RU" w:eastAsia="ru-RU"/>
        </w:rPr>
        <w:br/>
        <w:t>её исполнения в соответствии с общим замыслом;</w:t>
      </w:r>
    </w:p>
    <w:p w:rsidR="00272C90" w:rsidRDefault="00272C90" w:rsidP="00FE3FBC">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осуществлять взаимопомощь, проявлять ответственность при выполнении своей части работы, оценивать свой вклад в общее дело.</w:t>
      </w:r>
    </w:p>
    <w:p w:rsidR="00FB14D1" w:rsidRPr="006525A3" w:rsidRDefault="00FB14D1" w:rsidP="00FB14D1">
      <w:pPr>
        <w:shd w:val="clear" w:color="auto" w:fill="FFFFFF"/>
        <w:spacing w:before="0" w:after="0" w:afterAutospacing="0"/>
        <w:ind w:left="720"/>
        <w:jc w:val="both"/>
        <w:rPr>
          <w:rFonts w:ascii="Times New Roman" w:eastAsia="Times New Roman" w:hAnsi="Times New Roman" w:cs="Times New Roman"/>
          <w:color w:val="333333"/>
          <w:sz w:val="24"/>
          <w:szCs w:val="24"/>
          <w:lang w:val="ru-RU" w:eastAsia="ru-RU"/>
        </w:rPr>
      </w:pP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4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Родине, героические страницы истории.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Наше Отечество, образ родной земли в стихотворных и прозаических произведениях писателей и поэтов Х</w:t>
      </w:r>
      <w:r w:rsidRPr="006525A3">
        <w:rPr>
          <w:rFonts w:ascii="Times New Roman" w:eastAsia="Times New Roman" w:hAnsi="Times New Roman" w:cs="Times New Roman"/>
          <w:color w:val="333333"/>
          <w:sz w:val="24"/>
          <w:szCs w:val="24"/>
          <w:lang w:eastAsia="ru-RU"/>
        </w:rPr>
        <w:t>I</w:t>
      </w:r>
      <w:r w:rsidRPr="006525A3">
        <w:rPr>
          <w:rFonts w:ascii="Times New Roman" w:eastAsia="Times New Roman" w:hAnsi="Times New Roman" w:cs="Times New Roman"/>
          <w:color w:val="333333"/>
          <w:sz w:val="24"/>
          <w:szCs w:val="24"/>
          <w:lang w:val="ru-RU" w:eastAsia="ru-RU"/>
        </w:rPr>
        <w:t>Х и ХХ веков (по выбору, не менее четырёх, например произведения С. Т. Романовского, А. Т. Твардовского, С. Д. Дрожжина, В. М. Пескова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w:t>
      </w:r>
      <w:r w:rsidRPr="006525A3">
        <w:rPr>
          <w:rFonts w:ascii="Times New Roman" w:eastAsia="Times New Roman" w:hAnsi="Times New Roman" w:cs="Times New Roman"/>
          <w:color w:val="333333"/>
          <w:sz w:val="24"/>
          <w:szCs w:val="24"/>
          <w:lang w:val="ru-RU" w:eastAsia="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w:t>
      </w:r>
      <w:r w:rsidRPr="006109A4">
        <w:rPr>
          <w:rFonts w:ascii="Times New Roman" w:eastAsia="Times New Roman" w:hAnsi="Times New Roman" w:cs="Times New Roman"/>
          <w:color w:val="333333"/>
          <w:sz w:val="24"/>
          <w:szCs w:val="24"/>
          <w:shd w:val="clear" w:color="auto" w:fill="FFFFFF" w:themeFill="background1"/>
          <w:lang w:val="ru-RU" w:eastAsia="ru-RU"/>
        </w:rPr>
        <w:t>Алексеев</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рассказа военно-исторической тематики) и другие (по выбору).</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 (устное народное творчество)</w:t>
      </w:r>
      <w:r w:rsidRPr="006525A3">
        <w:rPr>
          <w:rFonts w:ascii="Times New Roman" w:eastAsia="Times New Roman" w:hAnsi="Times New Roman" w:cs="Times New Roman"/>
          <w:color w:val="333333"/>
          <w:sz w:val="24"/>
          <w:szCs w:val="24"/>
          <w:lang w:val="ru-RU" w:eastAsia="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w:t>
      </w:r>
      <w:r w:rsidRPr="006525A3">
        <w:rPr>
          <w:rFonts w:ascii="Times New Roman" w:eastAsia="Times New Roman" w:hAnsi="Times New Roman" w:cs="Times New Roman"/>
          <w:color w:val="333333"/>
          <w:sz w:val="24"/>
          <w:szCs w:val="24"/>
          <w:lang w:val="ru-RU" w:eastAsia="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для чтения: произведения малых жанров фольклора, народные сказки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‌(2-3 сказки по выбору)‌, сказки народов России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‌(2-3 сказки по выбору)‌, былины из цикла об Илье Муромце, Алёше Поповиче, Добрыне Никитиче</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А. С. Пушкина.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«Сказка о мёртвой царевне и о семи богатырях», «Няне», «Осень» (отрывки), «</w:t>
      </w:r>
      <w:r w:rsidRPr="006109A4">
        <w:rPr>
          <w:rFonts w:ascii="Times New Roman" w:eastAsia="Times New Roman" w:hAnsi="Times New Roman" w:cs="Times New Roman"/>
          <w:color w:val="333333"/>
          <w:sz w:val="24"/>
          <w:szCs w:val="24"/>
          <w:shd w:val="clear" w:color="auto" w:fill="FFFFFF" w:themeFill="background1"/>
          <w:lang w:val="ru-RU" w:eastAsia="ru-RU"/>
        </w:rPr>
        <w:t>Зимняя дорога»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И. А. Крылова.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w:t>
      </w:r>
      <w:r w:rsidRPr="006525A3">
        <w:rPr>
          <w:rFonts w:ascii="Times New Roman" w:eastAsia="Times New Roman" w:hAnsi="Times New Roman" w:cs="Times New Roman"/>
          <w:color w:val="333333"/>
          <w:sz w:val="24"/>
          <w:szCs w:val="24"/>
          <w:lang w:val="ru-RU" w:eastAsia="ru-RU"/>
        </w:rPr>
        <w:t xml:space="preserve"> Развитие событий в басне, её </w:t>
      </w:r>
      <w:r w:rsidRPr="006525A3">
        <w:rPr>
          <w:rFonts w:ascii="Times New Roman" w:eastAsia="Times New Roman" w:hAnsi="Times New Roman" w:cs="Times New Roman"/>
          <w:color w:val="333333"/>
          <w:sz w:val="24"/>
          <w:szCs w:val="24"/>
          <w:lang w:val="ru-RU" w:eastAsia="ru-RU"/>
        </w:rPr>
        <w:lastRenderedPageBreak/>
        <w:t>герои (положительные, отрицательные). Аллегория в баснях. Сравнение басен: назначение, темы и герои, особенности языка.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Крылов И.А. «Стрекоза и муравей», «Квартет», И.И. Хемницер «Стрекоза», Л.Н. Толстой «Стрекоза и </w:t>
      </w:r>
      <w:r w:rsidRPr="006109A4">
        <w:rPr>
          <w:rFonts w:ascii="Times New Roman" w:eastAsia="Times New Roman" w:hAnsi="Times New Roman" w:cs="Times New Roman"/>
          <w:color w:val="333333"/>
          <w:sz w:val="24"/>
          <w:szCs w:val="24"/>
          <w:shd w:val="clear" w:color="auto" w:fill="FFFFFF" w:themeFill="background1"/>
          <w:lang w:val="ru-RU" w:eastAsia="ru-RU"/>
        </w:rPr>
        <w:t>муравьи»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М. Ю. Лермонтова</w:t>
      </w:r>
      <w:r w:rsidRPr="006525A3">
        <w:rPr>
          <w:rFonts w:ascii="Times New Roman" w:eastAsia="Times New Roman" w:hAnsi="Times New Roman" w:cs="Times New Roman"/>
          <w:color w:val="333333"/>
          <w:sz w:val="24"/>
          <w:szCs w:val="24"/>
          <w:lang w:val="ru-RU" w:eastAsia="ru-RU"/>
        </w:rPr>
        <w:t>. Круг чтения: лирические произведения М. Ю. Лермонтова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w:t>
      </w:r>
      <w:r w:rsidRPr="006525A3">
        <w:rPr>
          <w:rFonts w:ascii="Times New Roman" w:eastAsia="Times New Roman" w:hAnsi="Times New Roman" w:cs="Times New Roman"/>
          <w:color w:val="333333"/>
          <w:sz w:val="24"/>
          <w:szCs w:val="24"/>
          <w:lang w:val="ru-RU" w:eastAsia="ru-RU"/>
        </w:rPr>
        <w:t xml:space="preserve">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М.Ю. Лермонтов «Утёс», «Парус», «Москва, Москва! …Люблю тебя как сын</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Литературная сказка.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Тематика авторских стихотворных </w:t>
      </w:r>
      <w:r w:rsidRPr="006109A4">
        <w:rPr>
          <w:rFonts w:ascii="Times New Roman" w:eastAsia="Times New Roman" w:hAnsi="Times New Roman" w:cs="Times New Roman"/>
          <w:color w:val="333333"/>
          <w:sz w:val="24"/>
          <w:szCs w:val="24"/>
          <w:shd w:val="clear" w:color="auto" w:fill="FFFFFF" w:themeFill="background1"/>
          <w:lang w:val="ru-RU" w:eastAsia="ru-RU"/>
        </w:rPr>
        <w:t>сказок</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(две-три по выбору).</w:t>
      </w:r>
      <w:r w:rsidRPr="006525A3">
        <w:rPr>
          <w:rFonts w:ascii="Times New Roman" w:eastAsia="Times New Roman" w:hAnsi="Times New Roman" w:cs="Times New Roman"/>
          <w:color w:val="333333"/>
          <w:sz w:val="24"/>
          <w:szCs w:val="24"/>
          <w:lang w:val="ru-RU" w:eastAsia="ru-RU"/>
        </w:rPr>
        <w:t xml:space="preserve"> Герои литературных сказок (произведения П. П. Ершова, П. П. Бажова, С. Т. Аксакова, С. Я. </w:t>
      </w:r>
      <w:r w:rsidRPr="006109A4">
        <w:rPr>
          <w:rFonts w:ascii="Times New Roman" w:eastAsia="Times New Roman" w:hAnsi="Times New Roman" w:cs="Times New Roman"/>
          <w:color w:val="333333"/>
          <w:sz w:val="24"/>
          <w:szCs w:val="24"/>
          <w:shd w:val="clear" w:color="auto" w:fill="FFFFFF" w:themeFill="background1"/>
          <w:lang w:val="ru-RU" w:eastAsia="ru-RU"/>
        </w:rPr>
        <w:t>Маршака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‌идр.‌).</w:t>
      </w:r>
      <w:r w:rsidRPr="006525A3">
        <w:rPr>
          <w:rFonts w:ascii="Times New Roman" w:eastAsia="Times New Roman" w:hAnsi="Times New Roman" w:cs="Times New Roman"/>
          <w:color w:val="333333"/>
          <w:sz w:val="24"/>
          <w:szCs w:val="24"/>
          <w:lang w:val="ru-RU" w:eastAsia="ru-RU"/>
        </w:rPr>
        <w:t xml:space="preserve"> Связь литературной сказки с фольклорной: народная речь – особенность авторской сказки. Иллюстрации в сказке: назначение, особенности.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П.П. Бажов «Серебряное копытце», П.П. Ершов «Конёк-Горбунок», С.Т. Аксаков «Аленький цветочек»</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Картины природы в творчестве поэтов и писателей Х</w:t>
      </w:r>
      <w:r w:rsidRPr="006525A3">
        <w:rPr>
          <w:rFonts w:ascii="Times New Roman" w:eastAsia="Times New Roman" w:hAnsi="Times New Roman" w:cs="Times New Roman"/>
          <w:i/>
          <w:iCs/>
          <w:color w:val="333333"/>
          <w:sz w:val="24"/>
          <w:szCs w:val="24"/>
          <w:lang w:eastAsia="ru-RU"/>
        </w:rPr>
        <w:t>I</w:t>
      </w:r>
      <w:r w:rsidRPr="006525A3">
        <w:rPr>
          <w:rFonts w:ascii="Times New Roman" w:eastAsia="Times New Roman" w:hAnsi="Times New Roman" w:cs="Times New Roman"/>
          <w:i/>
          <w:iCs/>
          <w:color w:val="333333"/>
          <w:sz w:val="24"/>
          <w:szCs w:val="24"/>
          <w:lang w:val="ru-RU" w:eastAsia="ru-RU"/>
        </w:rPr>
        <w:t>Х– ХХ веков</w:t>
      </w:r>
      <w:r w:rsidRPr="006525A3">
        <w:rPr>
          <w:rFonts w:ascii="Times New Roman" w:eastAsia="Times New Roman" w:hAnsi="Times New Roman" w:cs="Times New Roman"/>
          <w:color w:val="333333"/>
          <w:sz w:val="24"/>
          <w:szCs w:val="24"/>
          <w:lang w:val="ru-RU" w:eastAsia="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w:t>
      </w:r>
      <w:r w:rsidRPr="006109A4">
        <w:rPr>
          <w:rFonts w:ascii="Times New Roman" w:eastAsia="Times New Roman" w:hAnsi="Times New Roman" w:cs="Times New Roman"/>
          <w:color w:val="333333"/>
          <w:sz w:val="24"/>
          <w:szCs w:val="24"/>
          <w:shd w:val="clear" w:color="auto" w:fill="FFFFFF" w:themeFill="background1"/>
          <w:lang w:val="ru-RU" w:eastAsia="ru-RU"/>
        </w:rPr>
        <w:t>писателей</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пятиавторов по выбору)‌: В. А. Жуковский, И.С. Никитин, Е. А. Баратынский, Ф. И. Тютчев, А. А. Фет,</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 А. Некрасов, И. А. Бунин, А. А. Блок, К. Д. Бальмонт 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Л. Н. Толстого</w:t>
      </w:r>
      <w:r w:rsidRPr="006525A3">
        <w:rPr>
          <w:rFonts w:ascii="Times New Roman" w:eastAsia="Times New Roman" w:hAnsi="Times New Roman" w:cs="Times New Roman"/>
          <w:color w:val="333333"/>
          <w:sz w:val="24"/>
          <w:szCs w:val="24"/>
          <w:lang w:val="ru-RU" w:eastAsia="ru-RU"/>
        </w:rPr>
        <w:t xml:space="preserve">. 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произведений)‌:</w:t>
      </w:r>
      <w:r w:rsidRPr="006525A3">
        <w:rPr>
          <w:rFonts w:ascii="Times New Roman" w:eastAsia="Times New Roman" w:hAnsi="Times New Roman" w:cs="Times New Roman"/>
          <w:color w:val="333333"/>
          <w:sz w:val="24"/>
          <w:szCs w:val="24"/>
          <w:lang w:val="ru-RU" w:eastAsia="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«Детство» (отдельные главы), «Русак», «Черепаха</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животных и родной природе.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Взаимоотношения человека и животных, защита и охрана природы – тема произведений литературы. 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авторов)‌:</w:t>
      </w:r>
      <w:r w:rsidRPr="006525A3">
        <w:rPr>
          <w:rFonts w:ascii="Times New Roman" w:eastAsia="Times New Roman" w:hAnsi="Times New Roman" w:cs="Times New Roman"/>
          <w:color w:val="333333"/>
          <w:sz w:val="24"/>
          <w:szCs w:val="24"/>
          <w:lang w:val="ru-RU" w:eastAsia="ru-RU"/>
        </w:rPr>
        <w:t xml:space="preserve"> на примере произведений В. П. Астафьева, М. М. Пришвина, С.А. </w:t>
      </w:r>
      <w:r w:rsidRPr="006109A4">
        <w:rPr>
          <w:rFonts w:ascii="Times New Roman" w:eastAsia="Times New Roman" w:hAnsi="Times New Roman" w:cs="Times New Roman"/>
          <w:color w:val="333333"/>
          <w:sz w:val="24"/>
          <w:szCs w:val="24"/>
          <w:shd w:val="clear" w:color="auto" w:fill="FFFFFF" w:themeFill="background1"/>
          <w:lang w:val="ru-RU" w:eastAsia="ru-RU"/>
        </w:rPr>
        <w:t>Есенина,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‌А. И. Куприна, К. Г.Паустовского, Ю. И. Коваля и др.‌</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В.П. Астафьев «Капалуха», М.М. Пришвин «Выскочка», С.А. Есенин «Лебёдушка»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w:t>
      </w:r>
      <w:r w:rsidRPr="006525A3">
        <w:rPr>
          <w:rFonts w:ascii="Times New Roman" w:eastAsia="Times New Roman" w:hAnsi="Times New Roman" w:cs="Times New Roman"/>
          <w:color w:val="333333"/>
          <w:sz w:val="24"/>
          <w:szCs w:val="24"/>
          <w:lang w:val="ru-RU" w:eastAsia="ru-RU"/>
        </w:rPr>
        <w:t xml:space="preserve">. Тематика произведений о детях, их жизни, играх и занятиях, взаимоотношениях со взрослыми и </w:t>
      </w:r>
      <w:r w:rsidRPr="006109A4">
        <w:rPr>
          <w:rFonts w:ascii="Times New Roman" w:eastAsia="Times New Roman" w:hAnsi="Times New Roman" w:cs="Times New Roman"/>
          <w:color w:val="333333"/>
          <w:sz w:val="24"/>
          <w:szCs w:val="24"/>
          <w:shd w:val="clear" w:color="auto" w:fill="FFFFFF" w:themeFill="background1"/>
          <w:lang w:val="ru-RU" w:eastAsia="ru-RU"/>
        </w:rPr>
        <w:t>сверстниками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‌(на примере произведений не менее трёх </w:t>
      </w:r>
      <w:r w:rsidRPr="006109A4">
        <w:rPr>
          <w:rFonts w:ascii="Times New Roman" w:eastAsia="Times New Roman" w:hAnsi="Times New Roman" w:cs="Times New Roman"/>
          <w:color w:val="333333"/>
          <w:sz w:val="24"/>
          <w:szCs w:val="24"/>
          <w:shd w:val="clear" w:color="auto" w:fill="FFFFFF" w:themeFill="background1"/>
          <w:lang w:val="ru-RU" w:eastAsia="ru-RU"/>
        </w:rPr>
        <w:lastRenderedPageBreak/>
        <w:t>авторов)‌: А. П. Чехова, Н. Г. Гарина-Михайловского, М.М. Зощенко, К.Г.Паустовский,</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‌Б. С. Житкова, В. В. Крапивина и др.</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Словесный портрет героя как его характеристика. Авторский способ выражения главной мысли. Основные события сюжета, отношение к ним героев.</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А.П. Чехов «Мальчики», Н.Г. Гарин-Михайловский «Детство Тёмы» (отдельные главы), М.М. Зощенко «О Лёньке и Мин</w:t>
      </w:r>
      <w:r w:rsidRPr="006109A4">
        <w:rPr>
          <w:rFonts w:ascii="Times New Roman" w:eastAsia="Times New Roman" w:hAnsi="Times New Roman" w:cs="Times New Roman"/>
          <w:color w:val="333333"/>
          <w:sz w:val="24"/>
          <w:szCs w:val="24"/>
          <w:shd w:val="clear" w:color="auto" w:fill="FFFFFF" w:themeFill="background1"/>
          <w:lang w:val="ru-RU" w:eastAsia="ru-RU"/>
        </w:rPr>
        <w:t>ьке»</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‌(1-2 рассказа из цикла)‌, </w:t>
      </w:r>
      <w:r w:rsidRPr="006525A3">
        <w:rPr>
          <w:rFonts w:ascii="Times New Roman" w:eastAsia="Times New Roman" w:hAnsi="Times New Roman" w:cs="Times New Roman"/>
          <w:color w:val="333333"/>
          <w:sz w:val="24"/>
          <w:szCs w:val="24"/>
          <w:lang w:val="ru-RU" w:eastAsia="ru-RU"/>
        </w:rPr>
        <w:t>К.Г. Паустовский «Корзина с еловыми шишками» 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Пьеса.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Знакомство с новым жанром – пьесой-сказкой. Пьеса – произведение литературы и театрального </w:t>
      </w:r>
      <w:r w:rsidRPr="006109A4">
        <w:rPr>
          <w:rFonts w:ascii="Times New Roman" w:eastAsia="Times New Roman" w:hAnsi="Times New Roman" w:cs="Times New Roman"/>
          <w:color w:val="333333"/>
          <w:sz w:val="24"/>
          <w:szCs w:val="24"/>
          <w:shd w:val="clear" w:color="auto" w:fill="FFFFFF" w:themeFill="background1"/>
          <w:lang w:val="ru-RU" w:eastAsia="ru-RU"/>
        </w:rPr>
        <w:t>искусства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‌(одна по выбору)‌.</w:t>
      </w:r>
      <w:r w:rsidRPr="006525A3">
        <w:rPr>
          <w:rFonts w:ascii="Times New Roman" w:eastAsia="Times New Roman" w:hAnsi="Times New Roman" w:cs="Times New Roman"/>
          <w:color w:val="333333"/>
          <w:sz w:val="24"/>
          <w:szCs w:val="24"/>
          <w:lang w:val="ru-RU" w:eastAsia="ru-RU"/>
        </w:rPr>
        <w:t xml:space="preserve"> Пьеса как жанр драматического произведения. Пьеса и сказка: драматическое и эпическое произведения. Авторские ремарки: назначение, содержание.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С.Я. Маршак «Двенадцать месяцев» 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Юмористические произведения.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юмористические произведения на примере рассказов В. Ю. Драгунского, Н. Н. </w:t>
      </w:r>
      <w:r w:rsidRPr="006109A4">
        <w:rPr>
          <w:rFonts w:ascii="Times New Roman" w:eastAsia="Times New Roman" w:hAnsi="Times New Roman" w:cs="Times New Roman"/>
          <w:color w:val="333333"/>
          <w:sz w:val="24"/>
          <w:szCs w:val="24"/>
          <w:shd w:val="clear" w:color="auto" w:fill="FFFFFF" w:themeFill="background1"/>
          <w:lang w:val="ru-RU" w:eastAsia="ru-RU"/>
        </w:rPr>
        <w:t>Носова, ‌М. М.Зощенко, В. В. Голявкина‌.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Герои</w:t>
      </w:r>
      <w:r w:rsidRPr="006525A3">
        <w:rPr>
          <w:rFonts w:ascii="Times New Roman" w:eastAsia="Times New Roman" w:hAnsi="Times New Roman" w:cs="Times New Roman"/>
          <w:color w:val="333333"/>
          <w:sz w:val="24"/>
          <w:szCs w:val="24"/>
          <w:lang w:val="ru-RU" w:eastAsia="ru-RU"/>
        </w:rPr>
        <w:t xml:space="preserve">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для чтения: В.Ю. Драгунский «Денискины рассказы»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произведения по выбору)‌</w:t>
      </w:r>
      <w:r w:rsidRPr="006525A3">
        <w:rPr>
          <w:rFonts w:ascii="Times New Roman" w:eastAsia="Times New Roman" w:hAnsi="Times New Roman" w:cs="Times New Roman"/>
          <w:color w:val="333333"/>
          <w:sz w:val="24"/>
          <w:szCs w:val="24"/>
          <w:lang w:val="ru-RU" w:eastAsia="ru-RU"/>
        </w:rPr>
        <w:t xml:space="preserve">, Н.Н. Носов «Витя Малеев в школе и дома» (отдельные </w:t>
      </w:r>
      <w:r w:rsidRPr="006109A4">
        <w:rPr>
          <w:rFonts w:ascii="Times New Roman" w:eastAsia="Times New Roman" w:hAnsi="Times New Roman" w:cs="Times New Roman"/>
          <w:color w:val="333333"/>
          <w:sz w:val="24"/>
          <w:szCs w:val="24"/>
          <w:shd w:val="clear" w:color="auto" w:fill="FFFFFF" w:themeFill="background1"/>
          <w:lang w:val="ru-RU" w:eastAsia="ru-RU"/>
        </w:rPr>
        <w:t>главы)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val="ru-RU" w:eastAsia="ru-RU"/>
        </w:rPr>
        <w:t xml:space="preserve">. Расширение круга чтения произведений зарубежных писателей. Литературные сказки Х.-К. </w:t>
      </w:r>
      <w:r w:rsidRPr="006109A4">
        <w:rPr>
          <w:rFonts w:ascii="Times New Roman" w:eastAsia="Times New Roman" w:hAnsi="Times New Roman" w:cs="Times New Roman"/>
          <w:color w:val="333333"/>
          <w:sz w:val="24"/>
          <w:szCs w:val="24"/>
          <w:shd w:val="clear" w:color="auto" w:fill="FFFFFF" w:themeFill="background1"/>
          <w:lang w:val="ru-RU" w:eastAsia="ru-RU"/>
        </w:rPr>
        <w:t>Андерсена,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‌Ш. Перро, братьев Гримм и др. (по выбору)‌.</w:t>
      </w:r>
      <w:r w:rsidRPr="006525A3">
        <w:rPr>
          <w:rFonts w:ascii="Times New Roman" w:eastAsia="Times New Roman" w:hAnsi="Times New Roman" w:cs="Times New Roman"/>
          <w:color w:val="333333"/>
          <w:sz w:val="24"/>
          <w:szCs w:val="24"/>
          <w:lang w:val="ru-RU" w:eastAsia="ru-RU"/>
        </w:rPr>
        <w:t xml:space="preserve"> Приключенческая литература: произведения Дж. Свифта, Марка Твена.</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Х.-К. Андерсен «Дикие лебеди», «Русалочка», Дж. Свифт </w:t>
      </w:r>
      <w:r w:rsidRPr="006109A4">
        <w:rPr>
          <w:rFonts w:ascii="Times New Roman" w:eastAsia="Times New Roman" w:hAnsi="Times New Roman" w:cs="Times New Roman"/>
          <w:color w:val="333333"/>
          <w:sz w:val="24"/>
          <w:szCs w:val="24"/>
          <w:shd w:val="clear" w:color="auto" w:fill="FFFFFF" w:themeFill="background1"/>
          <w:lang w:val="ru-RU" w:eastAsia="ru-RU"/>
        </w:rPr>
        <w:t>«Приключения Гулливера» (отдельные главы), Марк Твен «Том Сойер» (отдельные главы)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 (работа с детской книгой и справочной литературой)</w:t>
      </w:r>
      <w:r w:rsidRPr="006525A3">
        <w:rPr>
          <w:rFonts w:ascii="Times New Roman" w:eastAsia="Times New Roman" w:hAnsi="Times New Roman" w:cs="Times New Roman"/>
          <w:color w:val="333333"/>
          <w:sz w:val="24"/>
          <w:szCs w:val="24"/>
          <w:lang w:val="ru-RU" w:eastAsia="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4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про себя (молча), оценивать своё чтение с точки зрения понимания</w:t>
      </w:r>
      <w:r w:rsidRPr="006525A3">
        <w:rPr>
          <w:rFonts w:ascii="Times New Roman" w:eastAsia="Times New Roman" w:hAnsi="Times New Roman" w:cs="Times New Roman"/>
          <w:color w:val="333333"/>
          <w:sz w:val="24"/>
          <w:szCs w:val="24"/>
          <w:lang w:val="ru-RU" w:eastAsia="ru-RU"/>
        </w:rPr>
        <w:br/>
        <w:t>и запоминания текста;</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героя и давать оценку его поступкам;</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героев одного произведения по предложенным критериям, самостоятельно выбирать критерий сопоставления героев, их поступков</w:t>
      </w:r>
      <w:r w:rsidRPr="006525A3">
        <w:rPr>
          <w:rFonts w:ascii="Times New Roman" w:eastAsia="Times New Roman" w:hAnsi="Times New Roman" w:cs="Times New Roman"/>
          <w:color w:val="333333"/>
          <w:sz w:val="24"/>
          <w:szCs w:val="24"/>
          <w:lang w:val="ru-RU" w:eastAsia="ru-RU"/>
        </w:rPr>
        <w:br/>
        <w:t>(по контрасту или аналогии);</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составлять план (вопросный, номинативный, цитатный) текста, дополнять</w:t>
      </w:r>
      <w:r w:rsidRPr="006525A3">
        <w:rPr>
          <w:rFonts w:ascii="Times New Roman" w:eastAsia="Times New Roman" w:hAnsi="Times New Roman" w:cs="Times New Roman"/>
          <w:color w:val="333333"/>
          <w:sz w:val="24"/>
          <w:szCs w:val="24"/>
          <w:lang w:val="ru-RU" w:eastAsia="ru-RU"/>
        </w:rPr>
        <w:br/>
        <w:t>и восстанавливать нарушенную последовательность;</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информацию для получения дополнительной информации в соответствии с учебной задачей;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книгу по её элементам (обложка, оглавление, аннотация, предисловие, иллюстрации, примечания и другое);</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книгу в библиотеке в соответствии с учебной задачей; составлять аннотацию.</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Коммуникативные универсальные учебные действия способствуют формированию умений: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соблюдать правила речевого этикета в учебном диалоге, отвечать и задавать вопросы к учебным и художественным текстам;</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текст в соответствии с учебной задачей;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рассказывать о тематике детской литературы, о любимом писателе</w:t>
      </w:r>
      <w:r w:rsidRPr="006525A3">
        <w:rPr>
          <w:rFonts w:ascii="Times New Roman" w:eastAsia="Times New Roman" w:hAnsi="Times New Roman" w:cs="Times New Roman"/>
          <w:color w:val="333333"/>
          <w:sz w:val="24"/>
          <w:szCs w:val="24"/>
          <w:lang w:val="ru-RU" w:eastAsia="ru-RU"/>
        </w:rPr>
        <w:br/>
        <w:t>и его произведениях;</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мнение авторов о героях и своё отношение к ним;</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элементы импровизации при исполнении фольклорных произведений;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небольшие тексты повествовательного и описательного характера</w:t>
      </w:r>
      <w:r w:rsidRPr="006525A3">
        <w:rPr>
          <w:rFonts w:ascii="Times New Roman" w:eastAsia="Times New Roman" w:hAnsi="Times New Roman" w:cs="Times New Roman"/>
          <w:color w:val="333333"/>
          <w:sz w:val="24"/>
          <w:szCs w:val="24"/>
          <w:lang w:val="ru-RU" w:eastAsia="ru-RU"/>
        </w:rPr>
        <w:br/>
        <w:t>по наблюдениям, на заданную тему.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Регулятивные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цель выразительного исполнения и работы с текстом;</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выступление (своё и одноклассников) с точки зрения передачи настроения, особенностей произведения и героев;</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w:t>
      </w:r>
      <w:r w:rsidRPr="006525A3">
        <w:rPr>
          <w:rFonts w:ascii="Times New Roman" w:eastAsia="Times New Roman" w:hAnsi="Times New Roman" w:cs="Times New Roman"/>
          <w:color w:val="333333"/>
          <w:sz w:val="24"/>
          <w:szCs w:val="24"/>
          <w:lang w:val="ru-RU" w:eastAsia="ru-RU"/>
        </w:rPr>
        <w:br/>
        <w:t>их в предстоящей работе.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2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театрализованной деятельности: инсценировании</w:t>
      </w:r>
      <w:r w:rsidRPr="006525A3">
        <w:rPr>
          <w:rFonts w:ascii="Times New Roman" w:eastAsia="Times New Roman" w:hAnsi="Times New Roman" w:cs="Times New Roman"/>
          <w:color w:val="333333"/>
          <w:sz w:val="24"/>
          <w:szCs w:val="24"/>
          <w:lang w:val="ru-RU" w:eastAsia="ru-RU"/>
        </w:rPr>
        <w:br/>
        <w:t>и драматизации (читать по ролям, разыгрывать сценки);</w:t>
      </w:r>
    </w:p>
    <w:p w:rsidR="00272C90" w:rsidRPr="006525A3" w:rsidRDefault="00272C90" w:rsidP="00FE3FBC">
      <w:pPr>
        <w:numPr>
          <w:ilvl w:val="0"/>
          <w:numId w:val="24"/>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соблюдать правила взаимодействия;</w:t>
      </w:r>
    </w:p>
    <w:p w:rsidR="00272C90" w:rsidRPr="006525A3" w:rsidRDefault="00272C90" w:rsidP="00FE3FBC">
      <w:pPr>
        <w:numPr>
          <w:ilvl w:val="0"/>
          <w:numId w:val="24"/>
        </w:numPr>
        <w:shd w:val="clear" w:color="auto" w:fill="FFFFFF"/>
        <w:spacing w:after="75"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ответственно относиться к своим обязанностям в процессе совместной деятельности, оценивать свой вклад в общее дело.</w:t>
      </w:r>
      <w:r w:rsidRPr="006525A3">
        <w:rPr>
          <w:rFonts w:ascii="Times New Roman" w:eastAsia="Times New Roman" w:hAnsi="Times New Roman" w:cs="Times New Roman"/>
          <w:color w:val="333333"/>
          <w:sz w:val="24"/>
          <w:szCs w:val="24"/>
          <w:lang w:val="ru-RU" w:eastAsia="ru-RU"/>
        </w:rPr>
        <w:br/>
      </w:r>
    </w:p>
    <w:bookmarkStart w:id="22" w:name="_ftn1"/>
    <w:p w:rsidR="00272C90" w:rsidRPr="006525A3" w:rsidRDefault="00D00A05" w:rsidP="00272C90">
      <w:pPr>
        <w:shd w:val="clear" w:color="auto" w:fill="FFFFFF"/>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eastAsia="ru-RU"/>
        </w:rPr>
        <w:fldChar w:fldCharType="begin"/>
      </w:r>
      <w:r w:rsidR="00272C90" w:rsidRPr="006525A3">
        <w:rPr>
          <w:rFonts w:ascii="Times New Roman" w:eastAsia="Times New Roman" w:hAnsi="Times New Roman" w:cs="Times New Roman"/>
          <w:color w:val="333333"/>
          <w:sz w:val="24"/>
          <w:szCs w:val="24"/>
          <w:lang w:eastAsia="ru-RU"/>
        </w:rPr>
        <w:instrText>HYPERLINK</w:instrText>
      </w:r>
      <w:r w:rsidR="00272C90" w:rsidRPr="006525A3">
        <w:rPr>
          <w:rFonts w:ascii="Times New Roman" w:eastAsia="Times New Roman" w:hAnsi="Times New Roman" w:cs="Times New Roman"/>
          <w:color w:val="333333"/>
          <w:sz w:val="24"/>
          <w:szCs w:val="24"/>
          <w:lang w:val="ru-RU" w:eastAsia="ru-RU"/>
        </w:rPr>
        <w:instrText xml:space="preserve"> "</w:instrText>
      </w:r>
      <w:r w:rsidR="00272C90" w:rsidRPr="006525A3">
        <w:rPr>
          <w:rFonts w:ascii="Times New Roman" w:eastAsia="Times New Roman" w:hAnsi="Times New Roman" w:cs="Times New Roman"/>
          <w:color w:val="333333"/>
          <w:sz w:val="24"/>
          <w:szCs w:val="24"/>
          <w:lang w:eastAsia="ru-RU"/>
        </w:rPr>
        <w:instrText>https</w:instrText>
      </w:r>
      <w:r w:rsidR="00272C90" w:rsidRPr="006525A3">
        <w:rPr>
          <w:rFonts w:ascii="Times New Roman" w:eastAsia="Times New Roman" w:hAnsi="Times New Roman" w:cs="Times New Roman"/>
          <w:color w:val="333333"/>
          <w:sz w:val="24"/>
          <w:szCs w:val="24"/>
          <w:lang w:val="ru-RU" w:eastAsia="ru-RU"/>
        </w:rPr>
        <w:instrText>://</w:instrText>
      </w:r>
      <w:r w:rsidR="00272C90" w:rsidRPr="006525A3">
        <w:rPr>
          <w:rFonts w:ascii="Times New Roman" w:eastAsia="Times New Roman" w:hAnsi="Times New Roman" w:cs="Times New Roman"/>
          <w:color w:val="333333"/>
          <w:sz w:val="24"/>
          <w:szCs w:val="24"/>
          <w:lang w:eastAsia="ru-RU"/>
        </w:rPr>
        <w:instrText>workprogram</w:instrText>
      </w:r>
      <w:r w:rsidR="00272C90" w:rsidRPr="006525A3">
        <w:rPr>
          <w:rFonts w:ascii="Times New Roman" w:eastAsia="Times New Roman" w:hAnsi="Times New Roman" w:cs="Times New Roman"/>
          <w:color w:val="333333"/>
          <w:sz w:val="24"/>
          <w:szCs w:val="24"/>
          <w:lang w:val="ru-RU" w:eastAsia="ru-RU"/>
        </w:rPr>
        <w:instrText>.</w:instrText>
      </w:r>
      <w:r w:rsidR="00272C90" w:rsidRPr="006525A3">
        <w:rPr>
          <w:rFonts w:ascii="Times New Roman" w:eastAsia="Times New Roman" w:hAnsi="Times New Roman" w:cs="Times New Roman"/>
          <w:color w:val="333333"/>
          <w:sz w:val="24"/>
          <w:szCs w:val="24"/>
          <w:lang w:eastAsia="ru-RU"/>
        </w:rPr>
        <w:instrText>edsoo</w:instrText>
      </w:r>
      <w:r w:rsidR="00272C90" w:rsidRPr="006525A3">
        <w:rPr>
          <w:rFonts w:ascii="Times New Roman" w:eastAsia="Times New Roman" w:hAnsi="Times New Roman" w:cs="Times New Roman"/>
          <w:color w:val="333333"/>
          <w:sz w:val="24"/>
          <w:szCs w:val="24"/>
          <w:lang w:val="ru-RU" w:eastAsia="ru-RU"/>
        </w:rPr>
        <w:instrText>.</w:instrText>
      </w:r>
      <w:r w:rsidR="00272C90" w:rsidRPr="006525A3">
        <w:rPr>
          <w:rFonts w:ascii="Times New Roman" w:eastAsia="Times New Roman" w:hAnsi="Times New Roman" w:cs="Times New Roman"/>
          <w:color w:val="333333"/>
          <w:sz w:val="24"/>
          <w:szCs w:val="24"/>
          <w:lang w:eastAsia="ru-RU"/>
        </w:rPr>
        <w:instrText>ru</w:instrText>
      </w:r>
      <w:r w:rsidR="00272C90" w:rsidRPr="006525A3">
        <w:rPr>
          <w:rFonts w:ascii="Times New Roman" w:eastAsia="Times New Roman" w:hAnsi="Times New Roman" w:cs="Times New Roman"/>
          <w:color w:val="333333"/>
          <w:sz w:val="24"/>
          <w:szCs w:val="24"/>
          <w:lang w:val="ru-RU" w:eastAsia="ru-RU"/>
        </w:rPr>
        <w:instrText>/</w:instrText>
      </w:r>
      <w:r w:rsidR="00272C90" w:rsidRPr="006525A3">
        <w:rPr>
          <w:rFonts w:ascii="Times New Roman" w:eastAsia="Times New Roman" w:hAnsi="Times New Roman" w:cs="Times New Roman"/>
          <w:color w:val="333333"/>
          <w:sz w:val="24"/>
          <w:szCs w:val="24"/>
          <w:lang w:eastAsia="ru-RU"/>
        </w:rPr>
        <w:instrText>work</w:instrText>
      </w:r>
      <w:r w:rsidR="00272C90" w:rsidRPr="006525A3">
        <w:rPr>
          <w:rFonts w:ascii="Times New Roman" w:eastAsia="Times New Roman" w:hAnsi="Times New Roman" w:cs="Times New Roman"/>
          <w:color w:val="333333"/>
          <w:sz w:val="24"/>
          <w:szCs w:val="24"/>
          <w:lang w:val="ru-RU" w:eastAsia="ru-RU"/>
        </w:rPr>
        <w:instrText>-</w:instrText>
      </w:r>
      <w:r w:rsidR="00272C90" w:rsidRPr="006525A3">
        <w:rPr>
          <w:rFonts w:ascii="Times New Roman" w:eastAsia="Times New Roman" w:hAnsi="Times New Roman" w:cs="Times New Roman"/>
          <w:color w:val="333333"/>
          <w:sz w:val="24"/>
          <w:szCs w:val="24"/>
          <w:lang w:eastAsia="ru-RU"/>
        </w:rPr>
        <w:instrText>programs</w:instrText>
      </w:r>
      <w:r w:rsidR="00272C90" w:rsidRPr="006525A3">
        <w:rPr>
          <w:rFonts w:ascii="Times New Roman" w:eastAsia="Times New Roman" w:hAnsi="Times New Roman" w:cs="Times New Roman"/>
          <w:color w:val="333333"/>
          <w:sz w:val="24"/>
          <w:szCs w:val="24"/>
          <w:lang w:val="ru-RU" w:eastAsia="ru-RU"/>
        </w:rPr>
        <w:instrText>/284047" \</w:instrText>
      </w:r>
      <w:r w:rsidR="00272C90" w:rsidRPr="006525A3">
        <w:rPr>
          <w:rFonts w:ascii="Times New Roman" w:eastAsia="Times New Roman" w:hAnsi="Times New Roman" w:cs="Times New Roman"/>
          <w:color w:val="333333"/>
          <w:sz w:val="24"/>
          <w:szCs w:val="24"/>
          <w:lang w:eastAsia="ru-RU"/>
        </w:rPr>
        <w:instrText>l</w:instrText>
      </w:r>
      <w:r w:rsidR="00272C90" w:rsidRPr="006525A3">
        <w:rPr>
          <w:rFonts w:ascii="Times New Roman" w:eastAsia="Times New Roman" w:hAnsi="Times New Roman" w:cs="Times New Roman"/>
          <w:color w:val="333333"/>
          <w:sz w:val="24"/>
          <w:szCs w:val="24"/>
          <w:lang w:val="ru-RU" w:eastAsia="ru-RU"/>
        </w:rPr>
        <w:instrText xml:space="preserve"> "_</w:instrText>
      </w:r>
      <w:r w:rsidR="00272C90" w:rsidRPr="006525A3">
        <w:rPr>
          <w:rFonts w:ascii="Times New Roman" w:eastAsia="Times New Roman" w:hAnsi="Times New Roman" w:cs="Times New Roman"/>
          <w:color w:val="333333"/>
          <w:sz w:val="24"/>
          <w:szCs w:val="24"/>
          <w:lang w:eastAsia="ru-RU"/>
        </w:rPr>
        <w:instrText>ftnref</w:instrText>
      </w:r>
      <w:r w:rsidR="00272C90" w:rsidRPr="006525A3">
        <w:rPr>
          <w:rFonts w:ascii="Times New Roman" w:eastAsia="Times New Roman" w:hAnsi="Times New Roman" w:cs="Times New Roman"/>
          <w:color w:val="333333"/>
          <w:sz w:val="24"/>
          <w:szCs w:val="24"/>
          <w:lang w:val="ru-RU" w:eastAsia="ru-RU"/>
        </w:rPr>
        <w:instrText>1"</w:instrText>
      </w:r>
      <w:r w:rsidRPr="006525A3">
        <w:rPr>
          <w:rFonts w:ascii="Times New Roman" w:eastAsia="Times New Roman" w:hAnsi="Times New Roman" w:cs="Times New Roman"/>
          <w:color w:val="333333"/>
          <w:sz w:val="24"/>
          <w:szCs w:val="24"/>
          <w:lang w:eastAsia="ru-RU"/>
        </w:rPr>
        <w:fldChar w:fldCharType="separate"/>
      </w:r>
      <w:r w:rsidR="00272C90" w:rsidRPr="006525A3">
        <w:rPr>
          <w:rFonts w:ascii="Times New Roman" w:eastAsia="Times New Roman" w:hAnsi="Times New Roman" w:cs="Times New Roman"/>
          <w:color w:val="004CFF"/>
          <w:sz w:val="24"/>
          <w:szCs w:val="24"/>
          <w:lang w:val="ru-RU" w:eastAsia="ru-RU"/>
        </w:rPr>
        <w:t>[1]</w:t>
      </w:r>
      <w:r w:rsidRPr="006525A3">
        <w:rPr>
          <w:rFonts w:ascii="Times New Roman" w:eastAsia="Times New Roman" w:hAnsi="Times New Roman" w:cs="Times New Roman"/>
          <w:color w:val="333333"/>
          <w:sz w:val="24"/>
          <w:szCs w:val="24"/>
          <w:lang w:eastAsia="ru-RU"/>
        </w:rPr>
        <w:fldChar w:fldCharType="end"/>
      </w:r>
      <w:bookmarkEnd w:id="22"/>
      <w:r w:rsidR="00272C90" w:rsidRPr="006525A3">
        <w:rPr>
          <w:rFonts w:ascii="Times New Roman" w:eastAsia="Times New Roman" w:hAnsi="Times New Roman" w:cs="Times New Roman"/>
          <w:color w:val="333333"/>
          <w:sz w:val="24"/>
          <w:szCs w:val="24"/>
          <w:lang w:eastAsia="ru-RU"/>
        </w:rPr>
        <w:t> </w:t>
      </w:r>
      <w:r w:rsidR="00272C90" w:rsidRPr="006525A3">
        <w:rPr>
          <w:rFonts w:ascii="Times New Roman" w:eastAsia="Times New Roman" w:hAnsi="Times New Roman" w:cs="Times New Roman"/>
          <w:color w:val="333333"/>
          <w:sz w:val="24"/>
          <w:szCs w:val="24"/>
          <w:lang w:val="ru-RU" w:eastAsia="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ПЛАНИРУЕМЫЕ</w:t>
      </w:r>
      <w:r w:rsidRPr="006525A3">
        <w:rPr>
          <w:rFonts w:ascii="Times New Roman" w:eastAsia="Times New Roman" w:hAnsi="Times New Roman" w:cs="Times New Roman"/>
          <w:b/>
          <w:bCs/>
          <w:color w:val="333333"/>
          <w:sz w:val="24"/>
          <w:szCs w:val="24"/>
          <w:shd w:val="clear" w:color="auto" w:fill="FFFFFF"/>
          <w:lang w:eastAsia="ru-RU"/>
        </w:rPr>
        <w:t> </w:t>
      </w:r>
      <w:r w:rsidRPr="006525A3">
        <w:rPr>
          <w:rFonts w:ascii="Times New Roman" w:eastAsia="Times New Roman" w:hAnsi="Times New Roman" w:cs="Times New Roman"/>
          <w:b/>
          <w:bCs/>
          <w:color w:val="333333"/>
          <w:sz w:val="24"/>
          <w:szCs w:val="24"/>
          <w:lang w:val="ru-RU" w:eastAsia="ru-RU"/>
        </w:rPr>
        <w:t>ОБРАЗОВАТЕЛЬНЫЕ</w:t>
      </w:r>
      <w:r w:rsidRPr="006525A3">
        <w:rPr>
          <w:rFonts w:ascii="Times New Roman" w:eastAsia="Times New Roman" w:hAnsi="Times New Roman" w:cs="Times New Roman"/>
          <w:b/>
          <w:bCs/>
          <w:color w:val="333333"/>
          <w:sz w:val="24"/>
          <w:szCs w:val="24"/>
          <w:lang w:eastAsia="ru-RU"/>
        </w:rPr>
        <w:t> </w:t>
      </w:r>
      <w:r w:rsidRPr="006525A3">
        <w:rPr>
          <w:rFonts w:ascii="Times New Roman" w:eastAsia="Times New Roman" w:hAnsi="Times New Roman" w:cs="Times New Roman"/>
          <w:b/>
          <w:bCs/>
          <w:color w:val="333333"/>
          <w:sz w:val="24"/>
          <w:szCs w:val="24"/>
          <w:shd w:val="clear" w:color="auto" w:fill="FFFFFF"/>
          <w:lang w:val="ru-RU" w:eastAsia="ru-RU"/>
        </w:rPr>
        <w:t>РЕЗУЛЬТАТЫ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ЛИЧНОСТНЫЕ РЕЗУЛЬТАТЫ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72C90" w:rsidRPr="00777C69" w:rsidRDefault="00272C90" w:rsidP="00272C90">
      <w:pPr>
        <w:shd w:val="clear" w:color="auto" w:fill="FFFFFF"/>
        <w:spacing w:after="0"/>
        <w:ind w:firstLine="567"/>
        <w:jc w:val="both"/>
        <w:rPr>
          <w:rFonts w:ascii="Times New Roman" w:eastAsia="Times New Roman" w:hAnsi="Times New Roman" w:cs="Times New Roman"/>
          <w:b/>
          <w:bCs/>
          <w:color w:val="333333"/>
          <w:sz w:val="24"/>
          <w:szCs w:val="24"/>
          <w:lang w:val="ru-RU" w:eastAsia="ru-RU"/>
        </w:rPr>
      </w:pP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Гражданско-патриотическое воспитание:</w:t>
      </w:r>
    </w:p>
    <w:p w:rsidR="00272C90" w:rsidRPr="006525A3" w:rsidRDefault="00272C90" w:rsidP="00FE3FBC">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72C90" w:rsidRPr="006525A3" w:rsidRDefault="00272C90" w:rsidP="00FE3FBC">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72C90" w:rsidRPr="006525A3" w:rsidRDefault="00272C90" w:rsidP="00FE3FBC">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Духовно-нравственное воспитание:</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этических понятий, оценка поведения и поступков персонажей художественных произведений в ситуации нравственного выбора;</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неприятие любых форм поведения, направленных на причинение физического и морального вреда другим людям</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Эстетическое воспитание:</w:t>
      </w:r>
    </w:p>
    <w:p w:rsidR="00272C90" w:rsidRPr="006525A3" w:rsidRDefault="00272C90" w:rsidP="00FE3FBC">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72C90" w:rsidRPr="006525A3" w:rsidRDefault="00272C90" w:rsidP="00FE3FBC">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72C90" w:rsidRPr="006525A3" w:rsidRDefault="00272C90" w:rsidP="00FE3FBC">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понимание образного языка художественных произведений, выразительных средств, создающих художественный образ.</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Трудовое воспитание:</w:t>
      </w:r>
    </w:p>
    <w:p w:rsidR="00272C90" w:rsidRPr="00C206C6" w:rsidRDefault="00272C90" w:rsidP="00FE3FBC">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Экологическое воспитание:</w:t>
      </w:r>
    </w:p>
    <w:p w:rsidR="00272C90" w:rsidRPr="006525A3" w:rsidRDefault="00272C90" w:rsidP="00FE3FBC">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бережное отношение к природе, осознание проблем взаимоотношений человека и животных, отражённых в литературных произведениях;</w:t>
      </w:r>
    </w:p>
    <w:p w:rsidR="00272C90" w:rsidRPr="006525A3" w:rsidRDefault="00272C90" w:rsidP="00FE3FBC">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неприятие действий, приносящих ей вред.</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Ценности научного познания:</w:t>
      </w:r>
    </w:p>
    <w:p w:rsidR="00272C90" w:rsidRPr="006525A3" w:rsidRDefault="00272C90" w:rsidP="00FE3FBC">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72C90" w:rsidRPr="006525A3" w:rsidRDefault="00272C90" w:rsidP="00FE3FBC">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овладение смысловым чтением для решения различного уровня учебных и жизненных задач;</w:t>
      </w:r>
    </w:p>
    <w:p w:rsidR="00272C90" w:rsidRPr="006525A3" w:rsidRDefault="00272C90" w:rsidP="00FE3FBC">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МЕТАПРЕДМЕТНЫЕ РЕЗУЛЬТАТЫ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базовые логические действия:</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объединять произведения по жанру, авторской принадлежности;</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существенный признак для классификации, классифицировать произведения по темам, жанрам и видам;</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выявлять недостаток информации для решения учебной (практической) задачи на основе предложенного алгоритма;</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базовые исследовательские действия:</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разрыв между реальным и желательным состоянием объекта (ситуации) на основе предложенных учителем вопросов;</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с помощью учителя цель, планировать изменения объекта, ситуации;</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несколько вариантов решения задачи, выбирать наиболее подходящий (на основе предложенных критериев);</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прогнозировать возможное развитие процессов, событий и их последствия в аналогичных или сходных ситуациях;</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работа с информацией:</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выбирать источник получения информации;</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согласно заданному алгоритму находить в предложенном источнике информацию, представленную в явном виде;</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и создавать текстовую, видео, графическую, звуковую информацию в соответствии с учебной задачей;</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самостоятельно создавать схемы, таблицы для представления информации.</w:t>
      </w:r>
    </w:p>
    <w:p w:rsidR="00272C90" w:rsidRPr="006525A3" w:rsidRDefault="00272C90" w:rsidP="00272C90">
      <w:pPr>
        <w:shd w:val="clear" w:color="auto" w:fill="FFFFFF"/>
        <w:spacing w:after="0"/>
        <w:ind w:firstLine="567"/>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 концу обучения в начальной школе у обучающегося формируются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b/>
          <w:bCs/>
          <w:color w:val="333333"/>
          <w:sz w:val="24"/>
          <w:szCs w:val="24"/>
          <w:lang w:val="ru-RU" w:eastAsia="ru-RU"/>
        </w:rPr>
        <w:t>коммуникативные</w:t>
      </w:r>
      <w:r w:rsidRPr="006525A3">
        <w:rPr>
          <w:rFonts w:ascii="Times New Roman" w:eastAsia="Times New Roman" w:hAnsi="Times New Roman" w:cs="Times New Roman"/>
          <w:b/>
          <w:bCs/>
          <w:color w:val="333333"/>
          <w:sz w:val="24"/>
          <w:szCs w:val="24"/>
          <w:lang w:eastAsia="ru-RU"/>
        </w:rPr>
        <w:t> </w:t>
      </w:r>
      <w:r w:rsidRPr="006525A3">
        <w:rPr>
          <w:rFonts w:ascii="Times New Roman" w:eastAsia="Times New Roman" w:hAnsi="Times New Roman" w:cs="Times New Roman"/>
          <w:color w:val="333333"/>
          <w:sz w:val="24"/>
          <w:szCs w:val="24"/>
          <w:lang w:val="ru-RU" w:eastAsia="ru-RU"/>
        </w:rPr>
        <w:t>универсальные учебные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общение</w:t>
      </w:r>
      <w:r w:rsidRPr="006525A3">
        <w:rPr>
          <w:rFonts w:ascii="Times New Roman" w:eastAsia="Times New Roman" w:hAnsi="Times New Roman" w:cs="Times New Roman"/>
          <w:color w:val="333333"/>
          <w:sz w:val="24"/>
          <w:szCs w:val="24"/>
          <w:lang w:eastAsia="ru-RU"/>
        </w:rPr>
        <w:t>:</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воспринимать и формулировать суждения, выражать эмоции в соответствии с целями и условиями общения в знакомой среде;</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уважительное отношение к собеседнику, соблюдать правила ведения диалога и дискуссии;</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признавать возможность существования разных точек зрения;</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корректно и аргументированно высказывать своё мнение;</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строить речевое высказывание в соответствии с поставленной задачей;</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создавать устные и письменные тексты (описание, рассуждение, повествование);</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готовить небольшие публичные выступления;</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подбирать иллюстративный материал (рисунки, фото, плакаты) к тексту выступления.</w:t>
      </w:r>
    </w:p>
    <w:p w:rsidR="00272C90" w:rsidRPr="006525A3" w:rsidRDefault="00272C90" w:rsidP="00272C90">
      <w:pPr>
        <w:shd w:val="clear" w:color="auto" w:fill="FFFFFF"/>
        <w:spacing w:after="0"/>
        <w:ind w:firstLine="567"/>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 концу обучения в начальной школе у обучающегося формируются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b/>
          <w:bCs/>
          <w:color w:val="333333"/>
          <w:sz w:val="24"/>
          <w:szCs w:val="24"/>
          <w:lang w:val="ru-RU" w:eastAsia="ru-RU"/>
        </w:rPr>
        <w:t>регулятивные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универсальные учебные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самоорганизация</w:t>
      </w:r>
      <w:r w:rsidRPr="006525A3">
        <w:rPr>
          <w:rFonts w:ascii="Times New Roman" w:eastAsia="Times New Roman" w:hAnsi="Times New Roman" w:cs="Times New Roman"/>
          <w:color w:val="333333"/>
          <w:sz w:val="24"/>
          <w:szCs w:val="24"/>
          <w:lang w:eastAsia="ru-RU"/>
        </w:rPr>
        <w:t>:</w:t>
      </w:r>
    </w:p>
    <w:p w:rsidR="00272C90" w:rsidRPr="006525A3" w:rsidRDefault="00272C90" w:rsidP="00FE3FBC">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планировать действия по решению учебной задачи для получения результата;</w:t>
      </w:r>
    </w:p>
    <w:p w:rsidR="00272C90" w:rsidRPr="006525A3" w:rsidRDefault="00272C90" w:rsidP="00FE3FBC">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выстраивать последовательность выбранных действий;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i/>
          <w:iCs/>
          <w:color w:val="333333"/>
          <w:sz w:val="24"/>
          <w:szCs w:val="24"/>
          <w:lang w:eastAsia="ru-RU"/>
        </w:rPr>
        <w:t>самоконтроль</w:t>
      </w:r>
      <w:r w:rsidRPr="006525A3">
        <w:rPr>
          <w:rFonts w:ascii="Times New Roman" w:eastAsia="Times New Roman" w:hAnsi="Times New Roman" w:cs="Times New Roman"/>
          <w:color w:val="333333"/>
          <w:sz w:val="24"/>
          <w:szCs w:val="24"/>
          <w:lang w:eastAsia="ru-RU"/>
        </w:rPr>
        <w:t>:</w:t>
      </w:r>
    </w:p>
    <w:p w:rsidR="00272C90" w:rsidRPr="006525A3" w:rsidRDefault="00272C90" w:rsidP="00FE3FBC">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устанавливать причины успеха/неудач учебной деятельности;</w:t>
      </w:r>
    </w:p>
    <w:p w:rsidR="00272C90" w:rsidRPr="006525A3" w:rsidRDefault="00272C90" w:rsidP="00FE3FBC">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корректировать свои учебные действия для преодоления ошибок.</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Совместная деятельность:</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готовность руководить, выполнять поручения, подчиняться;</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ответственно выполнять свою часть работы;</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свой вклад в общий результат;</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выполнять совместные проектные задания с опорой на предложенные образцы.</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ПРЕДМЕТНЫЕ РЕЗУЛЬТАТЫ</w:t>
      </w:r>
    </w:p>
    <w:p w:rsidR="00272C90" w:rsidRPr="00C206C6"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1 КЛАСС</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(нестихотворную) и стихотворную речь;</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содержание прослушанного/прочитанного произведения: отвечать на вопросы по фактическому содержанию произведения;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высказывания по содержанию произведения (не менее 3 предложений) по заданному алгоритму;</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val="ru-RU" w:eastAsia="ru-RU"/>
        </w:rPr>
        <w:t xml:space="preserve">сочинять небольшие тексты по предложенному началу и др. </w:t>
      </w:r>
      <w:r w:rsidRPr="006525A3">
        <w:rPr>
          <w:rFonts w:ascii="Times New Roman" w:eastAsia="Times New Roman" w:hAnsi="Times New Roman" w:cs="Times New Roman"/>
          <w:color w:val="333333"/>
          <w:sz w:val="24"/>
          <w:szCs w:val="24"/>
          <w:lang w:eastAsia="ru-RU"/>
        </w:rPr>
        <w:t>(не менее 3 предложений);</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книге/учебнике по обложке, оглавлению, иллюстрациям;</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обращаться к справочной литературе для получения дополнительной информации в соответствии с учебной задачей.</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2 КЛАСС</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w:t>
      </w:r>
      <w:r w:rsidRPr="006525A3">
        <w:rPr>
          <w:rFonts w:ascii="Times New Roman" w:eastAsia="Times New Roman" w:hAnsi="Times New Roman" w:cs="Times New Roman"/>
          <w:color w:val="333333"/>
          <w:sz w:val="24"/>
          <w:szCs w:val="24"/>
          <w:lang w:val="ru-RU" w:eastAsia="ru-RU"/>
        </w:rPr>
        <w:lastRenderedPageBreak/>
        <w:t>волшебные) и художественной литературы (литературные сказки, рассказы, стихотворения, басни);</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подробно, выборочно, от лица героя, от третьего лица;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 инсценировать небольшие эпизоды из произведения;</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высказывания на заданную тему по содержанию произведения (не менее 5 предложений);</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загадки, небольшие сказки, рассказы;</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книге/учебнике по обложке, оглавлению, аннотации, иллюстрациям, предисловию, условным обозначениям;</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литературу для получения дополнительной информации в соответствии с учебной задачей.</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3 КЛАСС</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не менее 4 стихотворений в соответствии с изученной тематикой произведений;</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художественные произведения и познавательные тексты;</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произведение (устно) подробно, выборочно, сжато (кратко), от лица героя, с изменением лица рассказчика, от третьего лица;</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инсценировать небольшие эпизоды из произведения;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краткий отзыв о прочитанном произведении по заданному алгоритму;</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тексты, используя аналогии, иллюстрации, придумывать продолжение прочитанного произведения;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4 КЛАСС</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не менее 5 стихотворений в соответствии с изученной тематикой произведений;</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художественные произведения и познавательные тексты;</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 инсценировать небольшие эпизоды из произведения;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краткий отзыв о прочитанном произведении по заданному алгоритму;</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272C90" w:rsidRPr="006525A3" w:rsidRDefault="00272C90" w:rsidP="00FE3FBC">
      <w:pPr>
        <w:numPr>
          <w:ilvl w:val="0"/>
          <w:numId w:val="41"/>
        </w:numPr>
        <w:shd w:val="clear" w:color="auto" w:fill="FFFFFF"/>
        <w:spacing w:after="75"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72C90" w:rsidRPr="00777C69"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sectPr w:rsidR="00272C90" w:rsidRPr="00777C69" w:rsidSect="003D36CB">
          <w:pgSz w:w="11906" w:h="16838"/>
          <w:pgMar w:top="284" w:right="707" w:bottom="284" w:left="993" w:header="708" w:footer="708" w:gutter="0"/>
          <w:cols w:space="708"/>
          <w:docGrid w:linePitch="360"/>
        </w:sectPr>
      </w:pP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lastRenderedPageBreak/>
        <w:t>ТЕМАТИЧЕСКОЕ ПЛАНИРОВАНИЕ</w:t>
      </w: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t>1 КЛАСС</w:t>
      </w:r>
    </w:p>
    <w:tbl>
      <w:tblPr>
        <w:tblStyle w:val="af3"/>
        <w:tblW w:w="11028" w:type="dxa"/>
        <w:tblInd w:w="-289" w:type="dxa"/>
        <w:tblLook w:val="04A0"/>
      </w:tblPr>
      <w:tblGrid>
        <w:gridCol w:w="660"/>
        <w:gridCol w:w="4264"/>
        <w:gridCol w:w="1417"/>
        <w:gridCol w:w="4687"/>
      </w:tblGrid>
      <w:tr w:rsidR="003D36CB" w:rsidRPr="006525A3" w:rsidTr="00FE3FBC">
        <w:trPr>
          <w:trHeight w:val="544"/>
        </w:trPr>
        <w:tc>
          <w:tcPr>
            <w:tcW w:w="0" w:type="auto"/>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 п/п</w:t>
            </w:r>
          </w:p>
        </w:tc>
        <w:tc>
          <w:tcPr>
            <w:tcW w:w="4264" w:type="dxa"/>
            <w:hideMark/>
          </w:tcPr>
          <w:p w:rsidR="003D36CB" w:rsidRPr="006525A3" w:rsidRDefault="003D36CB" w:rsidP="00272C90">
            <w:pPr>
              <w:jc w:val="cente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Наименование разделов и тем программы</w:t>
            </w:r>
          </w:p>
        </w:tc>
        <w:tc>
          <w:tcPr>
            <w:tcW w:w="1378"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Количество часов</w:t>
            </w:r>
          </w:p>
        </w:tc>
        <w:tc>
          <w:tcPr>
            <w:tcW w:w="468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Электронные (цифровые) образовательные ресурсы</w:t>
            </w:r>
          </w:p>
        </w:tc>
      </w:tr>
      <w:tr w:rsidR="00272C90" w:rsidRPr="006525A3" w:rsidTr="00FE3FBC">
        <w:trPr>
          <w:trHeight w:val="270"/>
        </w:trPr>
        <w:tc>
          <w:tcPr>
            <w:tcW w:w="11028" w:type="dxa"/>
            <w:gridSpan w:val="4"/>
            <w:hideMark/>
          </w:tcPr>
          <w:p w:rsidR="00272C90" w:rsidRPr="006525A3" w:rsidRDefault="00272C90"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b/>
                <w:bCs/>
                <w:kern w:val="0"/>
                <w:sz w:val="24"/>
                <w:szCs w:val="24"/>
                <w:lang w:eastAsia="ru-RU"/>
              </w:rPr>
              <w:t>Раздел 1.Обучение грамоте</w:t>
            </w:r>
          </w:p>
        </w:tc>
      </w:tr>
      <w:tr w:rsidR="003D36CB" w:rsidRPr="00163E75"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1.1</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Развитие речи</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687" w:type="dxa"/>
            <w:hideMark/>
          </w:tcPr>
          <w:p w:rsidR="003D36CB" w:rsidRPr="00A04699" w:rsidRDefault="003D36CB" w:rsidP="00272C90">
            <w:pPr>
              <w:rPr>
                <w:rFonts w:ascii="Times New Roman" w:eastAsia="Times New Roman" w:hAnsi="Times New Roman" w:cs="Times New Roman"/>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47"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Фонетика</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48"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Чтение</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72</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49"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6525A3" w:rsidTr="00FE3FBC">
        <w:trPr>
          <w:trHeight w:val="27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Итого по разделу</w:t>
            </w:r>
          </w:p>
        </w:tc>
        <w:tc>
          <w:tcPr>
            <w:tcW w:w="6065" w:type="dxa"/>
            <w:gridSpan w:val="2"/>
            <w:hideMark/>
          </w:tcPr>
          <w:p w:rsidR="003D36CB" w:rsidRPr="006525A3" w:rsidRDefault="003D36CB" w:rsidP="00FE3FBC">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80</w:t>
            </w:r>
          </w:p>
        </w:tc>
      </w:tr>
      <w:tr w:rsidR="00272C90" w:rsidRPr="006525A3" w:rsidTr="00FE3FBC">
        <w:trPr>
          <w:trHeight w:val="270"/>
        </w:trPr>
        <w:tc>
          <w:tcPr>
            <w:tcW w:w="11028" w:type="dxa"/>
            <w:gridSpan w:val="4"/>
            <w:hideMark/>
          </w:tcPr>
          <w:p w:rsidR="00272C90" w:rsidRPr="006525A3" w:rsidRDefault="00272C90"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b/>
                <w:bCs/>
                <w:kern w:val="0"/>
                <w:sz w:val="24"/>
                <w:szCs w:val="24"/>
                <w:lang w:eastAsia="ru-RU"/>
              </w:rPr>
              <w:t>Раздел 2.Систематический курс</w:t>
            </w:r>
          </w:p>
        </w:tc>
      </w:tr>
      <w:tr w:rsidR="003D36CB" w:rsidRPr="00163E75" w:rsidTr="00FE3FBC">
        <w:trPr>
          <w:trHeight w:val="53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2.1</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Сказка народная (фольклорная) и литературная (авторская)</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0"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2.2</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Произведения о детях и для детей</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9</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1"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2.3</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Произведения о родной природе</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2"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541"/>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2.4</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Устное народное творчество — малые фольклорные жанры</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3"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53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2.5</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Произведения о братьях наших меньших</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4"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2.6</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Произведения о маме</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3</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5"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53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2.7</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Фольклорные и авторские произведения о чудесах и фантазии</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6"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163E75" w:rsidTr="00FE3FBC">
        <w:trPr>
          <w:trHeight w:val="541"/>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2.8</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Библиографическая культура (работа с детской книгой)</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ЦОК РЭШ </w:t>
            </w:r>
            <w:hyperlink r:id="rId57"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6525A3" w:rsidTr="00FE3FBC">
        <w:trPr>
          <w:trHeight w:val="26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Итого по разделу</w:t>
            </w:r>
          </w:p>
        </w:tc>
        <w:tc>
          <w:tcPr>
            <w:tcW w:w="6065" w:type="dxa"/>
            <w:gridSpan w:val="2"/>
            <w:hideMark/>
          </w:tcPr>
          <w:p w:rsidR="003D36CB" w:rsidRPr="006525A3" w:rsidRDefault="003D36CB" w:rsidP="00FE3FBC">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40</w:t>
            </w:r>
          </w:p>
        </w:tc>
      </w:tr>
      <w:tr w:rsidR="003D36CB" w:rsidRPr="006525A3" w:rsidTr="00FE3FBC">
        <w:trPr>
          <w:trHeight w:val="27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Резервное время</w:t>
            </w:r>
          </w:p>
        </w:tc>
        <w:tc>
          <w:tcPr>
            <w:tcW w:w="1378"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4687" w:type="dxa"/>
            <w:hideMark/>
          </w:tcPr>
          <w:p w:rsidR="003D36CB" w:rsidRPr="006525A3" w:rsidRDefault="003D36CB" w:rsidP="00272C90">
            <w:pPr>
              <w:rPr>
                <w:rFonts w:ascii="Times New Roman" w:eastAsia="Times New Roman" w:hAnsi="Times New Roman" w:cs="Times New Roman"/>
                <w:kern w:val="0"/>
                <w:sz w:val="24"/>
                <w:szCs w:val="24"/>
                <w:lang w:eastAsia="ru-RU"/>
              </w:rPr>
            </w:pPr>
          </w:p>
        </w:tc>
      </w:tr>
      <w:tr w:rsidR="003D36CB" w:rsidRPr="006525A3" w:rsidTr="00FE3FBC">
        <w:trPr>
          <w:trHeight w:val="53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ОБЩЕЕ КОЛИЧЕСТВО ЧАСОВ ПО ПРОГРАММЕ</w:t>
            </w:r>
          </w:p>
        </w:tc>
        <w:tc>
          <w:tcPr>
            <w:tcW w:w="1378"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132</w:t>
            </w:r>
          </w:p>
        </w:tc>
        <w:tc>
          <w:tcPr>
            <w:tcW w:w="468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p>
        </w:tc>
      </w:tr>
    </w:tbl>
    <w:p w:rsidR="00272C90" w:rsidRDefault="00272C90" w:rsidP="00272C90">
      <w:pPr>
        <w:spacing w:after="0"/>
      </w:pPr>
      <w:r>
        <w:rPr>
          <w:rFonts w:ascii="Times New Roman" w:hAnsi="Times New Roman"/>
          <w:b/>
          <w:color w:val="000000"/>
          <w:sz w:val="28"/>
        </w:rPr>
        <w:t xml:space="preserve">2 КЛАСС </w:t>
      </w:r>
    </w:p>
    <w:tbl>
      <w:tblPr>
        <w:tblW w:w="10916"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9"/>
        <w:gridCol w:w="4263"/>
        <w:gridCol w:w="1418"/>
        <w:gridCol w:w="4536"/>
      </w:tblGrid>
      <w:tr w:rsidR="003D36CB" w:rsidTr="00FE3FBC">
        <w:trPr>
          <w:trHeight w:val="1108"/>
          <w:tblCellSpacing w:w="20" w:type="nil"/>
        </w:trPr>
        <w:tc>
          <w:tcPr>
            <w:tcW w:w="699" w:type="dxa"/>
            <w:tcMar>
              <w:top w:w="50" w:type="dxa"/>
              <w:left w:w="100" w:type="dxa"/>
            </w:tcMar>
            <w:vAlign w:val="center"/>
          </w:tcPr>
          <w:p w:rsidR="003D36CB" w:rsidRPr="00FE3FBC" w:rsidRDefault="003D36CB" w:rsidP="00272C90">
            <w:pPr>
              <w:spacing w:after="0"/>
              <w:ind w:left="135"/>
              <w:rPr>
                <w:rFonts w:ascii="Times New Roman" w:hAnsi="Times New Roman" w:cs="Times New Roman"/>
                <w:sz w:val="24"/>
                <w:szCs w:val="24"/>
              </w:rPr>
            </w:pPr>
            <w:r w:rsidRPr="00FE3FBC">
              <w:rPr>
                <w:rFonts w:ascii="Times New Roman" w:hAnsi="Times New Roman" w:cs="Times New Roman"/>
                <w:color w:val="000000"/>
                <w:sz w:val="24"/>
                <w:szCs w:val="24"/>
              </w:rPr>
              <w:t xml:space="preserve">№ п/п </w:t>
            </w:r>
          </w:p>
          <w:p w:rsidR="003D36CB" w:rsidRPr="00FE3FBC" w:rsidRDefault="003D36CB" w:rsidP="00272C90">
            <w:pPr>
              <w:spacing w:after="0"/>
              <w:ind w:left="135"/>
              <w:rPr>
                <w:rFonts w:ascii="Times New Roman" w:hAnsi="Times New Roman" w:cs="Times New Roman"/>
                <w:sz w:val="24"/>
                <w:szCs w:val="24"/>
              </w:rPr>
            </w:pPr>
          </w:p>
        </w:tc>
        <w:tc>
          <w:tcPr>
            <w:tcW w:w="4263" w:type="dxa"/>
            <w:tcMar>
              <w:top w:w="50" w:type="dxa"/>
              <w:left w:w="100" w:type="dxa"/>
            </w:tcMar>
            <w:vAlign w:val="center"/>
          </w:tcPr>
          <w:p w:rsidR="003D36CB" w:rsidRPr="00FE3FBC" w:rsidRDefault="003D36CB" w:rsidP="00272C90">
            <w:pPr>
              <w:spacing w:after="0"/>
              <w:ind w:left="135"/>
              <w:rPr>
                <w:rFonts w:ascii="Times New Roman" w:hAnsi="Times New Roman" w:cs="Times New Roman"/>
                <w:sz w:val="24"/>
                <w:szCs w:val="24"/>
              </w:rPr>
            </w:pPr>
            <w:r w:rsidRPr="00FE3FBC">
              <w:rPr>
                <w:rFonts w:ascii="Times New Roman" w:hAnsi="Times New Roman" w:cs="Times New Roman"/>
                <w:color w:val="000000"/>
                <w:sz w:val="24"/>
                <w:szCs w:val="24"/>
              </w:rPr>
              <w:t xml:space="preserve">Наименование разделов и тем программы </w:t>
            </w:r>
          </w:p>
          <w:p w:rsidR="003D36CB" w:rsidRPr="00FE3FBC" w:rsidRDefault="003D36CB" w:rsidP="00272C90">
            <w:pPr>
              <w:spacing w:after="0"/>
              <w:ind w:left="135"/>
              <w:rPr>
                <w:rFonts w:ascii="Times New Roman" w:hAnsi="Times New Roman" w:cs="Times New Roman"/>
                <w:sz w:val="24"/>
                <w:szCs w:val="24"/>
              </w:rPr>
            </w:pPr>
          </w:p>
        </w:tc>
        <w:tc>
          <w:tcPr>
            <w:tcW w:w="1418" w:type="dxa"/>
            <w:tcMar>
              <w:top w:w="50" w:type="dxa"/>
              <w:left w:w="100" w:type="dxa"/>
            </w:tcMar>
            <w:vAlign w:val="center"/>
          </w:tcPr>
          <w:p w:rsidR="003D36CB" w:rsidRPr="00FE3FBC" w:rsidRDefault="003D36CB" w:rsidP="00272C90">
            <w:pPr>
              <w:spacing w:after="0"/>
              <w:rPr>
                <w:rFonts w:ascii="Times New Roman" w:hAnsi="Times New Roman" w:cs="Times New Roman"/>
                <w:sz w:val="24"/>
                <w:szCs w:val="24"/>
              </w:rPr>
            </w:pPr>
            <w:r w:rsidRPr="00FE3FBC">
              <w:rPr>
                <w:rFonts w:ascii="Times New Roman" w:hAnsi="Times New Roman" w:cs="Times New Roman"/>
                <w:color w:val="000000"/>
                <w:sz w:val="24"/>
                <w:szCs w:val="24"/>
              </w:rPr>
              <w:t>Количество часов</w:t>
            </w:r>
          </w:p>
        </w:tc>
        <w:tc>
          <w:tcPr>
            <w:tcW w:w="4536" w:type="dxa"/>
            <w:tcMar>
              <w:top w:w="50" w:type="dxa"/>
              <w:left w:w="100" w:type="dxa"/>
            </w:tcMar>
            <w:vAlign w:val="center"/>
          </w:tcPr>
          <w:p w:rsidR="003D36CB" w:rsidRPr="00FE3FBC" w:rsidRDefault="003D36CB" w:rsidP="00272C90">
            <w:pPr>
              <w:spacing w:after="0"/>
              <w:ind w:left="135"/>
              <w:rPr>
                <w:rFonts w:ascii="Times New Roman" w:hAnsi="Times New Roman" w:cs="Times New Roman"/>
                <w:sz w:val="24"/>
                <w:szCs w:val="24"/>
              </w:rPr>
            </w:pPr>
            <w:r w:rsidRPr="00FE3FBC">
              <w:rPr>
                <w:rFonts w:ascii="Times New Roman" w:hAnsi="Times New Roman" w:cs="Times New Roman"/>
                <w:color w:val="000000"/>
                <w:sz w:val="24"/>
                <w:szCs w:val="24"/>
              </w:rPr>
              <w:t xml:space="preserve">Электронные (цифровые) образовательные ресурсы </w:t>
            </w:r>
          </w:p>
          <w:p w:rsidR="003D36CB" w:rsidRPr="00FE3FBC" w:rsidRDefault="003D36CB" w:rsidP="00272C90">
            <w:pPr>
              <w:spacing w:after="0"/>
              <w:ind w:left="135"/>
              <w:rPr>
                <w:rFonts w:ascii="Times New Roman" w:hAnsi="Times New Roman" w:cs="Times New Roman"/>
                <w:sz w:val="24"/>
                <w:szCs w:val="24"/>
              </w:rPr>
            </w:pPr>
          </w:p>
        </w:tc>
      </w:tr>
      <w:tr w:rsidR="003D36CB" w:rsidRPr="00163E75" w:rsidTr="00FE3FBC">
        <w:trPr>
          <w:trHeight w:val="497"/>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1</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нашей Родине</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6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58">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2</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Фольклор (устное народное творчество)</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59">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3</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(осень)</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0">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4</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детях и дружбе</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1">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5</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Мир сказок</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2">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6</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(зима)</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12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3">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7</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братьях наших меньших</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4">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8</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18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5">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9</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О наших близких, о семье</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13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6">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10</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Зарубежная литература</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11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7">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163E75"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lastRenderedPageBreak/>
              <w:t>11</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2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8">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Tr="00FE3FBC">
        <w:trPr>
          <w:trHeight w:val="144"/>
          <w:tblCellSpacing w:w="20" w:type="nil"/>
        </w:trPr>
        <w:tc>
          <w:tcPr>
            <w:tcW w:w="4962" w:type="dxa"/>
            <w:gridSpan w:val="2"/>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Резервное время</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p>
        </w:tc>
      </w:tr>
      <w:tr w:rsidR="003D36CB" w:rsidTr="00FE3FBC">
        <w:trPr>
          <w:trHeight w:val="144"/>
          <w:tblCellSpacing w:w="20" w:type="nil"/>
        </w:trPr>
        <w:tc>
          <w:tcPr>
            <w:tcW w:w="4962" w:type="dxa"/>
            <w:gridSpan w:val="2"/>
            <w:tcMar>
              <w:top w:w="50" w:type="dxa"/>
              <w:left w:w="100" w:type="dxa"/>
            </w:tcMar>
            <w:vAlign w:val="center"/>
          </w:tcPr>
          <w:p w:rsidR="003D36CB" w:rsidRPr="00073BBA" w:rsidRDefault="003D36CB" w:rsidP="00272C90">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3D36CB" w:rsidRDefault="003D36CB" w:rsidP="003D36CB">
            <w:pPr>
              <w:spacing w:after="0"/>
              <w:ind w:left="135"/>
              <w:jc w:val="center"/>
            </w:pPr>
            <w:r>
              <w:rPr>
                <w:rFonts w:ascii="Times New Roman" w:hAnsi="Times New Roman"/>
                <w:color w:val="000000"/>
                <w:sz w:val="24"/>
              </w:rPr>
              <w:t xml:space="preserve">136  </w:t>
            </w:r>
          </w:p>
        </w:tc>
        <w:tc>
          <w:tcPr>
            <w:tcW w:w="4536" w:type="dxa"/>
            <w:tcMar>
              <w:top w:w="50" w:type="dxa"/>
              <w:left w:w="100" w:type="dxa"/>
            </w:tcMar>
            <w:vAlign w:val="center"/>
          </w:tcPr>
          <w:p w:rsidR="003D36CB" w:rsidRDefault="003D36CB" w:rsidP="00272C90"/>
        </w:tc>
      </w:tr>
    </w:tbl>
    <w:p w:rsidR="00272C90" w:rsidRDefault="00272C90" w:rsidP="00272C90">
      <w:pPr>
        <w:rPr>
          <w:rFonts w:ascii="Times New Roman" w:eastAsia="Times New Roman" w:hAnsi="Times New Roman" w:cs="Times New Roman"/>
          <w:b/>
          <w:bCs/>
          <w:caps/>
          <w:color w:val="000000"/>
          <w:sz w:val="24"/>
          <w:szCs w:val="24"/>
          <w:lang w:eastAsia="ru-RU"/>
        </w:rPr>
      </w:pP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t>3 КЛАСС</w:t>
      </w:r>
    </w:p>
    <w:tbl>
      <w:tblPr>
        <w:tblStyle w:val="af3"/>
        <w:tblW w:w="11018" w:type="dxa"/>
        <w:tblInd w:w="-289" w:type="dxa"/>
        <w:tblLook w:val="04A0"/>
      </w:tblPr>
      <w:tblGrid>
        <w:gridCol w:w="687"/>
        <w:gridCol w:w="4113"/>
        <w:gridCol w:w="1417"/>
        <w:gridCol w:w="4801"/>
      </w:tblGrid>
      <w:tr w:rsidR="003D36CB" w:rsidRPr="006525A3" w:rsidTr="00FE3FBC">
        <w:trPr>
          <w:trHeight w:val="561"/>
        </w:trPr>
        <w:tc>
          <w:tcPr>
            <w:tcW w:w="689"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 п/п</w:t>
            </w:r>
          </w:p>
        </w:tc>
        <w:tc>
          <w:tcPr>
            <w:tcW w:w="4131" w:type="dxa"/>
            <w:hideMark/>
          </w:tcPr>
          <w:p w:rsidR="003D36CB" w:rsidRPr="006525A3" w:rsidRDefault="003D36CB" w:rsidP="00272C90">
            <w:pPr>
              <w:jc w:val="cente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Наименование разделов и тем программы</w:t>
            </w:r>
          </w:p>
        </w:tc>
        <w:tc>
          <w:tcPr>
            <w:tcW w:w="137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Количество часов</w:t>
            </w:r>
          </w:p>
        </w:tc>
        <w:tc>
          <w:tcPr>
            <w:tcW w:w="4820"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Электронные (цифровые) образовательные ресурсы</w:t>
            </w:r>
          </w:p>
        </w:tc>
      </w:tr>
      <w:tr w:rsidR="003D36CB" w:rsidRPr="00163E75" w:rsidTr="00FE3FBC">
        <w:trPr>
          <w:trHeight w:val="429"/>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О Родине и её истории</w:t>
            </w:r>
          </w:p>
        </w:tc>
        <w:tc>
          <w:tcPr>
            <w:tcW w:w="1377" w:type="dxa"/>
            <w:tcBorders>
              <w:top w:val="nil"/>
            </w:tcBorders>
            <w:hideMark/>
          </w:tcPr>
          <w:p w:rsidR="003D36CB" w:rsidRPr="003D36CB" w:rsidRDefault="003D36CB" w:rsidP="00FE3FBC">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kern w:val="0"/>
                <w:sz w:val="24"/>
                <w:szCs w:val="24"/>
                <w:lang w:val="ru-RU" w:eastAsia="ru-RU"/>
              </w:rPr>
              <w:t>6</w:t>
            </w:r>
          </w:p>
        </w:tc>
        <w:tc>
          <w:tcPr>
            <w:tcW w:w="4820" w:type="dxa"/>
            <w:tcBorders>
              <w:top w:val="nil"/>
            </w:tcBorders>
          </w:tcPr>
          <w:p w:rsidR="003D36CB" w:rsidRPr="006525A3" w:rsidRDefault="003D36CB" w:rsidP="003D36CB">
            <w:pPr>
              <w:spacing w:before="0" w:beforeAutospacing="0" w:after="160" w:afterAutospacing="0" w:line="259" w:lineRule="auto"/>
              <w:rPr>
                <w:rFonts w:ascii="Times New Roman" w:eastAsia="Times New Roman" w:hAnsi="Times New Roman" w:cs="Times New Roman"/>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69"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547"/>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Фольклор (устное народное творчество)</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16</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0"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3</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И.А.Крылова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1"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6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А.С.Пушкина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9</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2"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55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5</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Картины природы в произведениях поэтов и писателей</w:t>
            </w:r>
            <w:r w:rsidRPr="006525A3">
              <w:rPr>
                <w:rFonts w:ascii="Times New Roman" w:eastAsia="Times New Roman" w:hAnsi="Times New Roman" w:cs="Times New Roman"/>
                <w:kern w:val="0"/>
                <w:sz w:val="24"/>
                <w:szCs w:val="24"/>
                <w:lang w:eastAsia="ru-RU"/>
              </w:rPr>
              <w:t> </w:t>
            </w:r>
            <w:r w:rsidRPr="006525A3">
              <w:rPr>
                <w:rFonts w:ascii="Times New Roman" w:eastAsia="Times New Roman" w:hAnsi="Times New Roman" w:cs="Times New Roman"/>
                <w:kern w:val="0"/>
                <w:sz w:val="24"/>
                <w:szCs w:val="24"/>
                <w:lang w:val="ru-RU" w:eastAsia="ru-RU"/>
              </w:rPr>
              <w:t>Х</w:t>
            </w:r>
            <w:r w:rsidRPr="006525A3">
              <w:rPr>
                <w:rFonts w:ascii="Times New Roman" w:eastAsia="Times New Roman" w:hAnsi="Times New Roman" w:cs="Times New Roman"/>
                <w:kern w:val="0"/>
                <w:sz w:val="24"/>
                <w:szCs w:val="24"/>
                <w:lang w:eastAsia="ru-RU"/>
              </w:rPr>
              <w:t>I</w:t>
            </w:r>
            <w:r w:rsidRPr="006525A3">
              <w:rPr>
                <w:rFonts w:ascii="Times New Roman" w:eastAsia="Times New Roman" w:hAnsi="Times New Roman" w:cs="Times New Roman"/>
                <w:kern w:val="0"/>
                <w:sz w:val="24"/>
                <w:szCs w:val="24"/>
                <w:lang w:val="ru-RU" w:eastAsia="ru-RU"/>
              </w:rPr>
              <w:t>Х века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8</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3"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6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Л.Н.Толстого</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4"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Литературная сказка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9</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5"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547"/>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8</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Картины природы в произведениях поэтов и писателей </w:t>
            </w:r>
            <w:r w:rsidRPr="006525A3">
              <w:rPr>
                <w:rFonts w:ascii="Times New Roman" w:eastAsia="Times New Roman" w:hAnsi="Times New Roman" w:cs="Times New Roman"/>
                <w:kern w:val="0"/>
                <w:sz w:val="24"/>
                <w:szCs w:val="24"/>
                <w:lang w:eastAsia="ru-RU"/>
              </w:rPr>
              <w:t>XX</w:t>
            </w:r>
            <w:r w:rsidRPr="006525A3">
              <w:rPr>
                <w:rFonts w:ascii="Times New Roman" w:eastAsia="Times New Roman" w:hAnsi="Times New Roman" w:cs="Times New Roman"/>
                <w:kern w:val="0"/>
                <w:sz w:val="24"/>
                <w:szCs w:val="24"/>
                <w:lang w:val="ru-RU" w:eastAsia="ru-RU"/>
              </w:rPr>
              <w:t xml:space="preserve"> века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6"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547"/>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9</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Произведения о взаимоотношениях человека и животных</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16</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7"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10</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Произведения о детях</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18</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8"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11</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Юмористические произведения</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79"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26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Зарубежная литература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80"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163E75" w:rsidTr="00FE3FBC">
        <w:trPr>
          <w:trHeight w:val="825"/>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Библиографическая культура (работа с детской книгой и справочной литературой)</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Библиотека ЦОК </w:t>
            </w:r>
            <w:hyperlink r:id="rId81" w:history="1">
              <w:r w:rsidRPr="006525A3">
                <w:rPr>
                  <w:rFonts w:ascii="Times New Roman" w:eastAsia="Times New Roman" w:hAnsi="Times New Roman" w:cs="Times New Roman"/>
                  <w:color w:val="0000FF"/>
                  <w:kern w:val="0"/>
                  <w:sz w:val="24"/>
                  <w:szCs w:val="24"/>
                  <w:lang w:eastAsia="ru-RU"/>
                </w:rPr>
                <w:t>https</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m</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edsoo</w:t>
              </w:r>
              <w:r w:rsidRPr="006525A3">
                <w:rPr>
                  <w:rFonts w:ascii="Times New Roman" w:eastAsia="Times New Roman" w:hAnsi="Times New Roman" w:cs="Times New Roman"/>
                  <w:color w:val="0000FF"/>
                  <w:kern w:val="0"/>
                  <w:sz w:val="24"/>
                  <w:szCs w:val="24"/>
                  <w:lang w:val="ru-RU" w:eastAsia="ru-RU"/>
                </w:rPr>
                <w:t>.</w:t>
              </w:r>
              <w:r w:rsidRPr="006525A3">
                <w:rPr>
                  <w:rFonts w:ascii="Times New Roman" w:eastAsia="Times New Roman" w:hAnsi="Times New Roman" w:cs="Times New Roman"/>
                  <w:color w:val="0000FF"/>
                  <w:kern w:val="0"/>
                  <w:sz w:val="24"/>
                  <w:szCs w:val="24"/>
                  <w:lang w:eastAsia="ru-RU"/>
                </w:rPr>
                <w:t>ru</w:t>
              </w:r>
              <w:r w:rsidRPr="006525A3">
                <w:rPr>
                  <w:rFonts w:ascii="Times New Roman" w:eastAsia="Times New Roman" w:hAnsi="Times New Roman" w:cs="Times New Roman"/>
                  <w:color w:val="0000FF"/>
                  <w:kern w:val="0"/>
                  <w:sz w:val="24"/>
                  <w:szCs w:val="24"/>
                  <w:lang w:val="ru-RU" w:eastAsia="ru-RU"/>
                </w:rPr>
                <w:t>/7</w:t>
              </w:r>
              <w:r w:rsidRPr="006525A3">
                <w:rPr>
                  <w:rFonts w:ascii="Times New Roman" w:eastAsia="Times New Roman" w:hAnsi="Times New Roman" w:cs="Times New Roman"/>
                  <w:color w:val="0000FF"/>
                  <w:kern w:val="0"/>
                  <w:sz w:val="24"/>
                  <w:szCs w:val="24"/>
                  <w:lang w:eastAsia="ru-RU"/>
                </w:rPr>
                <w:t>f</w:t>
              </w:r>
              <w:r w:rsidRPr="006525A3">
                <w:rPr>
                  <w:rFonts w:ascii="Times New Roman" w:eastAsia="Times New Roman" w:hAnsi="Times New Roman" w:cs="Times New Roman"/>
                  <w:color w:val="0000FF"/>
                  <w:kern w:val="0"/>
                  <w:sz w:val="24"/>
                  <w:szCs w:val="24"/>
                  <w:lang w:val="ru-RU" w:eastAsia="ru-RU"/>
                </w:rPr>
                <w:t>411</w:t>
              </w:r>
              <w:r w:rsidRPr="006525A3">
                <w:rPr>
                  <w:rFonts w:ascii="Times New Roman" w:eastAsia="Times New Roman" w:hAnsi="Times New Roman" w:cs="Times New Roman"/>
                  <w:color w:val="0000FF"/>
                  <w:kern w:val="0"/>
                  <w:sz w:val="24"/>
                  <w:szCs w:val="24"/>
                  <w:lang w:eastAsia="ru-RU"/>
                </w:rPr>
                <w:t>a</w:t>
              </w:r>
              <w:r w:rsidRPr="006525A3">
                <w:rPr>
                  <w:rFonts w:ascii="Times New Roman" w:eastAsia="Times New Roman" w:hAnsi="Times New Roman" w:cs="Times New Roman"/>
                  <w:color w:val="0000FF"/>
                  <w:kern w:val="0"/>
                  <w:sz w:val="24"/>
                  <w:szCs w:val="24"/>
                  <w:lang w:val="ru-RU" w:eastAsia="ru-RU"/>
                </w:rPr>
                <w:t>40</w:t>
              </w:r>
            </w:hyperlink>
          </w:p>
        </w:tc>
      </w:tr>
      <w:tr w:rsidR="003D36CB" w:rsidRPr="006525A3" w:rsidTr="00FE3FBC">
        <w:trPr>
          <w:trHeight w:val="278"/>
        </w:trPr>
        <w:tc>
          <w:tcPr>
            <w:tcW w:w="4821" w:type="dxa"/>
            <w:gridSpan w:val="2"/>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Резервное время</w:t>
            </w:r>
          </w:p>
        </w:tc>
        <w:tc>
          <w:tcPr>
            <w:tcW w:w="137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eastAsia="ru-RU"/>
              </w:rPr>
            </w:pPr>
          </w:p>
        </w:tc>
      </w:tr>
      <w:tr w:rsidR="003D36CB" w:rsidRPr="006525A3" w:rsidTr="00FE3FBC">
        <w:trPr>
          <w:trHeight w:val="547"/>
        </w:trPr>
        <w:tc>
          <w:tcPr>
            <w:tcW w:w="4821" w:type="dxa"/>
            <w:gridSpan w:val="2"/>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ОБЩЕЕ КОЛИЧЕСТВО ЧАСОВ ПО ПРОГРАММЕ</w:t>
            </w:r>
          </w:p>
        </w:tc>
        <w:tc>
          <w:tcPr>
            <w:tcW w:w="137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136</w:t>
            </w:r>
          </w:p>
        </w:tc>
        <w:tc>
          <w:tcPr>
            <w:tcW w:w="4820"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p>
        </w:tc>
      </w:tr>
    </w:tbl>
    <w:p w:rsidR="00272C90" w:rsidRDefault="00272C90" w:rsidP="00272C90">
      <w:pPr>
        <w:spacing w:after="0"/>
        <w:rPr>
          <w:rFonts w:ascii="Times New Roman" w:eastAsia="Times New Roman" w:hAnsi="Times New Roman" w:cs="Times New Roman"/>
          <w:b/>
          <w:bCs/>
          <w:caps/>
          <w:color w:val="000000"/>
          <w:sz w:val="24"/>
          <w:szCs w:val="24"/>
          <w:lang w:eastAsia="ru-RU"/>
        </w:rPr>
      </w:pP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t>4 КЛАСС</w:t>
      </w:r>
    </w:p>
    <w:tbl>
      <w:tblPr>
        <w:tblStyle w:val="af3"/>
        <w:tblW w:w="11057" w:type="dxa"/>
        <w:tblInd w:w="-289" w:type="dxa"/>
        <w:tblLook w:val="04A0"/>
      </w:tblPr>
      <w:tblGrid>
        <w:gridCol w:w="627"/>
        <w:gridCol w:w="3866"/>
        <w:gridCol w:w="1417"/>
        <w:gridCol w:w="5147"/>
      </w:tblGrid>
      <w:tr w:rsidR="003D36CB" w:rsidRPr="006525A3" w:rsidTr="00FE3FBC">
        <w:trPr>
          <w:trHeight w:val="560"/>
        </w:trPr>
        <w:tc>
          <w:tcPr>
            <w:tcW w:w="62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 п/п</w:t>
            </w:r>
          </w:p>
        </w:tc>
        <w:tc>
          <w:tcPr>
            <w:tcW w:w="3866" w:type="dxa"/>
            <w:hideMark/>
          </w:tcPr>
          <w:p w:rsidR="003D36CB" w:rsidRPr="006525A3" w:rsidRDefault="003D36CB" w:rsidP="00272C90">
            <w:pPr>
              <w:jc w:val="cente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Наименование разделов и тем программы</w:t>
            </w:r>
          </w:p>
        </w:tc>
        <w:tc>
          <w:tcPr>
            <w:tcW w:w="141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Количество часов</w:t>
            </w:r>
          </w:p>
        </w:tc>
        <w:tc>
          <w:tcPr>
            <w:tcW w:w="514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Электронные (цифровые) образовательные ресурсы</w:t>
            </w:r>
          </w:p>
        </w:tc>
      </w:tr>
      <w:tr w:rsidR="003D36CB" w:rsidRPr="00163E75"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О Родине, героические страницы истории</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2"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2</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Фольклор (устное народное творчество)</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11</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3"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7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3</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И.А.Крылова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4"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А.С.Пушкина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5"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5</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М. Ю. Лермонтова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4</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6"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7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Литературная сказка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9</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7"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Картины природы в творчестве поэтов и писателей Х</w:t>
            </w:r>
            <w:r w:rsidRPr="006525A3">
              <w:rPr>
                <w:rFonts w:ascii="Times New Roman" w:eastAsia="Times New Roman" w:hAnsi="Times New Roman" w:cs="Times New Roman"/>
                <w:kern w:val="0"/>
                <w:sz w:val="24"/>
                <w:szCs w:val="24"/>
                <w:lang w:eastAsia="ru-RU"/>
              </w:rPr>
              <w:t>I</w:t>
            </w:r>
            <w:r w:rsidRPr="006525A3">
              <w:rPr>
                <w:rFonts w:ascii="Times New Roman" w:eastAsia="Times New Roman" w:hAnsi="Times New Roman" w:cs="Times New Roman"/>
                <w:kern w:val="0"/>
                <w:sz w:val="24"/>
                <w:szCs w:val="24"/>
                <w:lang w:val="ru-RU" w:eastAsia="ru-RU"/>
              </w:rPr>
              <w:t>Х века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8"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8</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Творчество Л. Н. Толстого</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89"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9</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 xml:space="preserve">Картины природы в творчестве поэтов и писателей </w:t>
            </w:r>
            <w:r w:rsidRPr="006525A3">
              <w:rPr>
                <w:rFonts w:ascii="Times New Roman" w:eastAsia="Times New Roman" w:hAnsi="Times New Roman" w:cs="Times New Roman"/>
                <w:kern w:val="0"/>
                <w:sz w:val="24"/>
                <w:szCs w:val="24"/>
                <w:lang w:eastAsia="ru-RU"/>
              </w:rPr>
              <w:t>XX</w:t>
            </w:r>
            <w:r w:rsidRPr="006525A3">
              <w:rPr>
                <w:rFonts w:ascii="Times New Roman" w:eastAsia="Times New Roman" w:hAnsi="Times New Roman" w:cs="Times New Roman"/>
                <w:kern w:val="0"/>
                <w:sz w:val="24"/>
                <w:szCs w:val="24"/>
                <w:lang w:val="ru-RU" w:eastAsia="ru-RU"/>
              </w:rPr>
              <w:t xml:space="preserve"> века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0"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55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lastRenderedPageBreak/>
              <w:t>10</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Произведения о животных и родной природе</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1"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11</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Произведения о детях</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2"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12</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Пьеса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5</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3"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7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Юмористические произведения </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6</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4"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14</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Зарубежная литература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8</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5"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163E75" w:rsidTr="00FE3FBC">
        <w:trPr>
          <w:trHeight w:val="825"/>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15</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Библиографическая культура (работа с детской книгой и справочной литературой</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7</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rPr>
            </w:pPr>
            <w:r w:rsidRPr="00C206C6">
              <w:rPr>
                <w:rFonts w:ascii="Times New Roman" w:hAnsi="Times New Roman" w:cs="Times New Roman"/>
                <w:kern w:val="0"/>
                <w:sz w:val="24"/>
                <w:szCs w:val="24"/>
                <w:lang w:val="ru-RU" w:eastAsia="ru-RU"/>
              </w:rPr>
              <w:t xml:space="preserve">Библиотека ЦОК </w:t>
            </w:r>
            <w:hyperlink r:id="rId96" w:history="1">
              <w:r w:rsidRPr="00C206C6">
                <w:rPr>
                  <w:rFonts w:ascii="Times New Roman" w:hAnsi="Times New Roman" w:cs="Times New Roman"/>
                  <w:color w:val="0000FF"/>
                  <w:kern w:val="0"/>
                  <w:sz w:val="24"/>
                  <w:szCs w:val="24"/>
                  <w:lang w:eastAsia="ru-RU"/>
                </w:rPr>
                <w:t>https</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m</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edsoo</w:t>
              </w:r>
              <w:r w:rsidRPr="00C206C6">
                <w:rPr>
                  <w:rFonts w:ascii="Times New Roman" w:hAnsi="Times New Roman" w:cs="Times New Roman"/>
                  <w:color w:val="0000FF"/>
                  <w:kern w:val="0"/>
                  <w:sz w:val="24"/>
                  <w:szCs w:val="24"/>
                  <w:lang w:val="ru-RU" w:eastAsia="ru-RU"/>
                </w:rPr>
                <w:t>.</w:t>
              </w:r>
              <w:r w:rsidRPr="00C206C6">
                <w:rPr>
                  <w:rFonts w:ascii="Times New Roman" w:hAnsi="Times New Roman" w:cs="Times New Roman"/>
                  <w:color w:val="0000FF"/>
                  <w:kern w:val="0"/>
                  <w:sz w:val="24"/>
                  <w:szCs w:val="24"/>
                  <w:lang w:eastAsia="ru-RU"/>
                </w:rPr>
                <w:t>ru</w:t>
              </w:r>
              <w:r w:rsidRPr="00C206C6">
                <w:rPr>
                  <w:rFonts w:ascii="Times New Roman" w:hAnsi="Times New Roman" w:cs="Times New Roman"/>
                  <w:color w:val="0000FF"/>
                  <w:kern w:val="0"/>
                  <w:sz w:val="24"/>
                  <w:szCs w:val="24"/>
                  <w:lang w:val="ru-RU" w:eastAsia="ru-RU"/>
                </w:rPr>
                <w:t>/7</w:t>
              </w:r>
              <w:r w:rsidRPr="00C206C6">
                <w:rPr>
                  <w:rFonts w:ascii="Times New Roman" w:hAnsi="Times New Roman" w:cs="Times New Roman"/>
                  <w:color w:val="0000FF"/>
                  <w:kern w:val="0"/>
                  <w:sz w:val="24"/>
                  <w:szCs w:val="24"/>
                  <w:lang w:eastAsia="ru-RU"/>
                </w:rPr>
                <w:t>f</w:t>
              </w:r>
              <w:r w:rsidRPr="00C206C6">
                <w:rPr>
                  <w:rFonts w:ascii="Times New Roman" w:hAnsi="Times New Roman" w:cs="Times New Roman"/>
                  <w:color w:val="0000FF"/>
                  <w:kern w:val="0"/>
                  <w:sz w:val="24"/>
                  <w:szCs w:val="24"/>
                  <w:lang w:val="ru-RU" w:eastAsia="ru-RU"/>
                </w:rPr>
                <w:t>412</w:t>
              </w:r>
              <w:r w:rsidRPr="00C206C6">
                <w:rPr>
                  <w:rFonts w:ascii="Times New Roman" w:hAnsi="Times New Roman" w:cs="Times New Roman"/>
                  <w:color w:val="0000FF"/>
                  <w:kern w:val="0"/>
                  <w:sz w:val="24"/>
                  <w:szCs w:val="24"/>
                  <w:lang w:eastAsia="ru-RU"/>
                </w:rPr>
                <w:t>cec</w:t>
              </w:r>
            </w:hyperlink>
          </w:p>
        </w:tc>
      </w:tr>
      <w:tr w:rsidR="003D36CB" w:rsidRPr="006525A3" w:rsidTr="00FE3FBC">
        <w:trPr>
          <w:trHeight w:val="279"/>
        </w:trPr>
        <w:tc>
          <w:tcPr>
            <w:tcW w:w="4493" w:type="dxa"/>
            <w:gridSpan w:val="2"/>
            <w:hideMark/>
          </w:tcPr>
          <w:p w:rsidR="003D36CB" w:rsidRPr="006525A3" w:rsidRDefault="003D36CB" w:rsidP="00272C90">
            <w:pP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Резервное время</w:t>
            </w:r>
          </w:p>
        </w:tc>
        <w:tc>
          <w:tcPr>
            <w:tcW w:w="141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w:t>
            </w:r>
          </w:p>
        </w:tc>
        <w:tc>
          <w:tcPr>
            <w:tcW w:w="5147" w:type="dxa"/>
            <w:hideMark/>
          </w:tcPr>
          <w:p w:rsidR="003D36CB" w:rsidRPr="006525A3" w:rsidRDefault="003D36CB" w:rsidP="00272C90">
            <w:pPr>
              <w:rPr>
                <w:rFonts w:ascii="Times New Roman" w:eastAsia="Times New Roman" w:hAnsi="Times New Roman" w:cs="Times New Roman"/>
                <w:kern w:val="0"/>
                <w:sz w:val="24"/>
                <w:szCs w:val="24"/>
                <w:lang w:eastAsia="ru-RU"/>
              </w:rPr>
            </w:pPr>
          </w:p>
        </w:tc>
      </w:tr>
      <w:tr w:rsidR="003D36CB" w:rsidRPr="006525A3" w:rsidTr="00FE3FBC">
        <w:trPr>
          <w:trHeight w:val="533"/>
        </w:trPr>
        <w:tc>
          <w:tcPr>
            <w:tcW w:w="4493" w:type="dxa"/>
            <w:gridSpan w:val="2"/>
            <w:hideMark/>
          </w:tcPr>
          <w:p w:rsidR="003D36CB" w:rsidRPr="006525A3" w:rsidRDefault="003D36CB" w:rsidP="00272C90">
            <w:pPr>
              <w:rPr>
                <w:rFonts w:ascii="Times New Roman" w:eastAsia="Times New Roman" w:hAnsi="Times New Roman" w:cs="Times New Roman"/>
                <w:kern w:val="0"/>
                <w:sz w:val="24"/>
                <w:szCs w:val="24"/>
                <w:lang w:val="ru-RU" w:eastAsia="ru-RU"/>
              </w:rPr>
            </w:pPr>
            <w:r w:rsidRPr="006525A3">
              <w:rPr>
                <w:rFonts w:ascii="Times New Roman" w:eastAsia="Times New Roman" w:hAnsi="Times New Roman" w:cs="Times New Roman"/>
                <w:kern w:val="0"/>
                <w:sz w:val="24"/>
                <w:szCs w:val="24"/>
                <w:lang w:val="ru-RU" w:eastAsia="ru-RU"/>
              </w:rPr>
              <w:t>ОБЩЕЕ КОЛИЧЕСТВО ЧАСОВ ПО ПРОГРАММЕ</w:t>
            </w:r>
          </w:p>
        </w:tc>
        <w:tc>
          <w:tcPr>
            <w:tcW w:w="141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r w:rsidRPr="006525A3">
              <w:rPr>
                <w:rFonts w:ascii="Times New Roman" w:eastAsia="Times New Roman" w:hAnsi="Times New Roman" w:cs="Times New Roman"/>
                <w:kern w:val="0"/>
                <w:sz w:val="24"/>
                <w:szCs w:val="24"/>
                <w:lang w:eastAsia="ru-RU"/>
              </w:rPr>
              <w:t>136</w:t>
            </w:r>
          </w:p>
        </w:tc>
        <w:tc>
          <w:tcPr>
            <w:tcW w:w="5147" w:type="dxa"/>
            <w:hideMark/>
          </w:tcPr>
          <w:p w:rsidR="003D36CB" w:rsidRPr="006525A3" w:rsidRDefault="003D36CB" w:rsidP="00272C90">
            <w:pPr>
              <w:jc w:val="center"/>
              <w:rPr>
                <w:rFonts w:ascii="Times New Roman" w:eastAsia="Times New Roman" w:hAnsi="Times New Roman" w:cs="Times New Roman"/>
                <w:kern w:val="0"/>
                <w:sz w:val="24"/>
                <w:szCs w:val="24"/>
                <w:lang w:eastAsia="ru-RU"/>
              </w:rPr>
            </w:pPr>
          </w:p>
        </w:tc>
      </w:tr>
    </w:tbl>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E24B1F" w:rsidRDefault="00E24B1F" w:rsidP="00FB14D1">
      <w:pPr>
        <w:spacing w:after="0"/>
        <w:jc w:val="right"/>
        <w:rPr>
          <w:rFonts w:ascii="Times New Roman" w:eastAsia="Calibri" w:hAnsi="Times New Roman" w:cs="Times New Roman"/>
          <w:sz w:val="24"/>
          <w:szCs w:val="24"/>
          <w:lang w:val="ru-RU"/>
        </w:rPr>
      </w:pPr>
    </w:p>
    <w:p w:rsidR="00E24B1F" w:rsidRDefault="00E24B1F" w:rsidP="00FB14D1">
      <w:pPr>
        <w:spacing w:after="0"/>
        <w:jc w:val="right"/>
        <w:rPr>
          <w:rFonts w:ascii="Times New Roman" w:eastAsia="Calibri" w:hAnsi="Times New Roman" w:cs="Times New Roman"/>
          <w:sz w:val="24"/>
          <w:szCs w:val="24"/>
          <w:lang w:val="ru-RU"/>
        </w:rPr>
      </w:pPr>
    </w:p>
    <w:p w:rsidR="00E24B1F" w:rsidRDefault="00E24B1F"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163E75" w:rsidRDefault="00163E75" w:rsidP="00FB14D1">
      <w:pPr>
        <w:spacing w:after="0"/>
        <w:jc w:val="right"/>
        <w:rPr>
          <w:rFonts w:ascii="Times New Roman" w:eastAsia="Calibri" w:hAnsi="Times New Roman" w:cs="Times New Roman"/>
          <w:sz w:val="24"/>
          <w:szCs w:val="24"/>
          <w:lang w:val="ru-RU"/>
        </w:rPr>
      </w:pPr>
    </w:p>
    <w:p w:rsidR="00E24B1F" w:rsidRPr="00E21470" w:rsidRDefault="00E24B1F" w:rsidP="00E24B1F">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lastRenderedPageBreak/>
        <w:t xml:space="preserve">Приложение 1  </w:t>
      </w:r>
    </w:p>
    <w:p w:rsidR="00E24B1F" w:rsidRPr="00E21470" w:rsidRDefault="00E24B1F" w:rsidP="00E24B1F">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к </w:t>
      </w:r>
      <w:r w:rsidR="00163E75">
        <w:rPr>
          <w:rFonts w:ascii="Times New Roman" w:hAnsi="Times New Roman" w:cs="Times New Roman"/>
          <w:sz w:val="24"/>
          <w:szCs w:val="24"/>
          <w:lang w:val="ru-RU"/>
        </w:rPr>
        <w:t>А</w:t>
      </w:r>
      <w:r>
        <w:rPr>
          <w:rFonts w:ascii="Times New Roman" w:hAnsi="Times New Roman" w:cs="Times New Roman"/>
          <w:sz w:val="24"/>
          <w:szCs w:val="24"/>
          <w:lang w:val="ru-RU"/>
        </w:rPr>
        <w:t>ООП Н</w:t>
      </w:r>
      <w:r w:rsidRPr="00E21470">
        <w:rPr>
          <w:rFonts w:ascii="Times New Roman" w:hAnsi="Times New Roman" w:cs="Times New Roman"/>
          <w:sz w:val="24"/>
          <w:szCs w:val="24"/>
          <w:lang w:val="ru-RU"/>
        </w:rPr>
        <w:t xml:space="preserve">ОО </w:t>
      </w:r>
    </w:p>
    <w:p w:rsidR="00E24B1F" w:rsidRPr="00E21470" w:rsidRDefault="00E24B1F" w:rsidP="00E24B1F">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E24B1F" w:rsidRPr="00E21470" w:rsidRDefault="00E24B1F" w:rsidP="00E24B1F">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E24B1F" w:rsidRPr="00E21470" w:rsidRDefault="00E24B1F" w:rsidP="00E24B1F">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rPr>
          <w:rFonts w:ascii="Times New Roman" w:eastAsia="Calibri" w:hAnsi="Times New Roman" w:cs="Times New Roman"/>
          <w:sz w:val="24"/>
          <w:szCs w:val="24"/>
          <w:lang w:val="ru-RU"/>
        </w:rPr>
      </w:pPr>
    </w:p>
    <w:p w:rsidR="00FB14D1" w:rsidRDefault="00FB14D1" w:rsidP="00FB14D1">
      <w:pPr>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Рабочая программа учебного предмета «Немецкий язык»</w:t>
      </w:r>
    </w:p>
    <w:p w:rsidR="00FB14D1" w:rsidRDefault="00FB14D1" w:rsidP="00FB14D1">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(для обучающихся 2-4 классов)</w:t>
      </w: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Pr="00FB14D1" w:rsidRDefault="00FB14D1" w:rsidP="00FB14D1">
      <w:pPr>
        <w:autoSpaceDE w:val="0"/>
        <w:autoSpaceDN w:val="0"/>
        <w:spacing w:after="0" w:line="228" w:lineRule="auto"/>
        <w:rPr>
          <w:rFonts w:ascii="Times New Roman" w:eastAsia="Times New Roman" w:hAnsi="Times New Roman" w:cs="Times New Roman"/>
          <w:b/>
          <w:color w:val="000000"/>
          <w:sz w:val="24"/>
          <w:szCs w:val="24"/>
          <w:lang w:val="ru-RU"/>
        </w:rPr>
      </w:pPr>
      <w:r w:rsidRPr="00FB14D1">
        <w:rPr>
          <w:rFonts w:ascii="Times New Roman" w:eastAsia="Times New Roman" w:hAnsi="Times New Roman" w:cs="Times New Roman"/>
          <w:b/>
          <w:color w:val="000000"/>
          <w:sz w:val="24"/>
          <w:szCs w:val="24"/>
          <w:lang w:val="ru-RU"/>
        </w:rPr>
        <w:lastRenderedPageBreak/>
        <w:t>2 класс</w:t>
      </w:r>
    </w:p>
    <w:p w:rsidR="00FB14D1" w:rsidRPr="00FB14D1" w:rsidRDefault="00FB14D1" w:rsidP="00FB14D1">
      <w:pPr>
        <w:autoSpaceDE w:val="0"/>
        <w:autoSpaceDN w:val="0"/>
        <w:spacing w:after="0" w:line="228" w:lineRule="auto"/>
        <w:rPr>
          <w:rFonts w:ascii="Times New Roman" w:eastAsiaTheme="minorEastAsia"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СОДЕРЖАНИЕ УЧЕБНОГО ПРЕДМЕТА </w:t>
      </w:r>
    </w:p>
    <w:p w:rsidR="00FB14D1" w:rsidRPr="00FB14D1" w:rsidRDefault="00FB14D1" w:rsidP="00FB14D1">
      <w:pPr>
        <w:autoSpaceDE w:val="0"/>
        <w:autoSpaceDN w:val="0"/>
        <w:spacing w:after="0" w:line="228" w:lineRule="auto"/>
        <w:jc w:val="both"/>
        <w:rPr>
          <w:rFonts w:ascii="Times New Roman" w:eastAsiaTheme="minorEastAsia"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Тематическое содержание речи</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Знакомство. </w:t>
      </w:r>
      <w:r w:rsidRPr="00FB14D1">
        <w:rPr>
          <w:rFonts w:ascii="Times New Roman" w:eastAsia="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Мир моего «я». </w:t>
      </w:r>
      <w:r w:rsidRPr="00FB14D1">
        <w:rPr>
          <w:rFonts w:ascii="Times New Roman" w:eastAsia="Times New Roman" w:hAnsi="Times New Roman" w:cs="Times New Roman"/>
          <w:color w:val="000000"/>
          <w:sz w:val="24"/>
          <w:szCs w:val="24"/>
          <w:lang w:val="ru-RU"/>
        </w:rPr>
        <w:t>Моя семья. Мой день рождения. Моя любимая еда.</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Мир моих увлечений</w:t>
      </w:r>
      <w:r w:rsidRPr="00FB14D1">
        <w:rPr>
          <w:rFonts w:ascii="Times New Roman" w:eastAsia="Times New Roman" w:hAnsi="Times New Roman" w:cs="Times New Roman"/>
          <w:color w:val="000000"/>
          <w:sz w:val="24"/>
          <w:szCs w:val="24"/>
          <w:lang w:val="ru-RU"/>
        </w:rPr>
        <w:t>. Любимый цвет. Любимая игрушка, игра. Любимые занятия. Мой питомец. Выходной день (в цирке, в зоопарке).</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Мир вокруг меня</w:t>
      </w:r>
      <w:r w:rsidRPr="00FB14D1">
        <w:rPr>
          <w:rFonts w:ascii="Times New Roman" w:eastAsia="Times New Roman" w:hAnsi="Times New Roman" w:cs="Times New Roman"/>
          <w:color w:val="000000"/>
          <w:sz w:val="24"/>
          <w:szCs w:val="24"/>
          <w:lang w:val="ru-RU"/>
        </w:rPr>
        <w:t>. Моя школа. Мои друзья. Моя малая роди на (город, село).</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Родная страна и страны изучаемого языка. </w:t>
      </w:r>
      <w:r w:rsidRPr="00FB14D1">
        <w:rPr>
          <w:rFonts w:ascii="Times New Roman" w:eastAsia="Times New Roman" w:hAnsi="Times New Roman" w:cs="Times New Roman"/>
          <w:color w:val="000000"/>
          <w:sz w:val="24"/>
          <w:szCs w:val="24"/>
          <w:lang w:val="ru-RU"/>
        </w:rPr>
        <w:t xml:space="preserve">Названия родной страны и стран/страны изучаемого языка и их столицы. </w:t>
      </w:r>
      <w:r w:rsidRPr="00FB14D1">
        <w:rPr>
          <w:rFonts w:ascii="Times New Roman" w:eastAsia="Times New Roman" w:hAnsi="Times New Roman" w:cs="Times New Roman"/>
          <w:i/>
          <w:color w:val="000000"/>
          <w:sz w:val="24"/>
          <w:szCs w:val="24"/>
          <w:lang w:val="ru-RU"/>
        </w:rPr>
        <w:t>Произведения детского фольклора</w:t>
      </w:r>
      <w:r w:rsidRPr="00FB14D1">
        <w:rPr>
          <w:rFonts w:ascii="Times New Roman" w:eastAsia="Times New Roman" w:hAnsi="Times New Roman" w:cs="Times New Roman"/>
          <w:color w:val="000000"/>
          <w:sz w:val="24"/>
          <w:szCs w:val="24"/>
          <w:lang w:val="ru-RU"/>
        </w:rPr>
        <w:t>. Персонажи детских книг. Праздники родной страны и страны/стран изучаемого языка (Новый год, Рождество).</w:t>
      </w:r>
    </w:p>
    <w:p w:rsidR="00FB14D1" w:rsidRPr="00FB14D1" w:rsidRDefault="00FB14D1" w:rsidP="00FB14D1">
      <w:pPr>
        <w:autoSpaceDE w:val="0"/>
        <w:autoSpaceDN w:val="0"/>
        <w:spacing w:after="0" w:line="228" w:lineRule="auto"/>
        <w:jc w:val="both"/>
        <w:rPr>
          <w:rFonts w:ascii="Times New Roman" w:eastAsiaTheme="minorEastAsia"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Коммуникативные умения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Говорение</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диалогической речи</w:t>
      </w:r>
      <w:r w:rsidRPr="00FB14D1">
        <w:rPr>
          <w:rFonts w:ascii="Times New Roman" w:eastAsia="Times New Roman" w:hAnsi="Times New Roman" w:cs="Times New Roman"/>
          <w:b/>
          <w:color w:val="000000"/>
          <w:sz w:val="24"/>
          <w:szCs w:val="24"/>
          <w:lang w:val="ru-RU"/>
        </w:rPr>
        <w:t>.</w:t>
      </w:r>
    </w:p>
    <w:p w:rsidR="00FB14D1" w:rsidRPr="00FB14D1" w:rsidRDefault="00FB14D1" w:rsidP="00FB14D1">
      <w:pPr>
        <w:autoSpaceDE w:val="0"/>
        <w:autoSpaceDN w:val="0"/>
        <w:spacing w:after="0" w:line="280"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w:t>
      </w:r>
      <w:r w:rsidRPr="00FB14D1">
        <w:rPr>
          <w:rFonts w:ascii="Times New Roman" w:eastAsia="Times New Roman" w:hAnsi="Times New Roman" w:cs="Times New Roman"/>
          <w:i/>
          <w:color w:val="000000"/>
          <w:sz w:val="24"/>
          <w:szCs w:val="24"/>
          <w:lang w:val="ru-RU"/>
        </w:rPr>
        <w:t>диалога этикетного характера</w:t>
      </w:r>
      <w:r w:rsidRPr="00FB14D1">
        <w:rPr>
          <w:rFonts w:ascii="Times New Roman" w:eastAsia="Times New Roman" w:hAnsi="Times New Roman" w:cs="Times New Roman"/>
          <w:color w:val="000000"/>
          <w:sz w:val="24"/>
          <w:szCs w:val="24"/>
          <w:lang w:val="ru-RU"/>
        </w:rPr>
        <w:t xml:space="preserve">: приветствие, начало и завершение разговора, знакомство с собеседником; поздравление с праздником; выражение благодарности за поздравление; извинение; </w:t>
      </w:r>
      <w:r w:rsidRPr="00FB14D1">
        <w:rPr>
          <w:rFonts w:ascii="Times New Roman" w:eastAsia="Times New Roman" w:hAnsi="Times New Roman" w:cs="Times New Roman"/>
          <w:i/>
          <w:color w:val="000000"/>
          <w:sz w:val="24"/>
          <w:szCs w:val="24"/>
          <w:lang w:val="ru-RU"/>
        </w:rPr>
        <w:t>диалога-расспроса</w:t>
      </w:r>
      <w:r w:rsidRPr="00FB14D1">
        <w:rPr>
          <w:rFonts w:ascii="Times New Roman" w:eastAsia="Times New Roman" w:hAnsi="Times New Roman" w:cs="Times New Roman"/>
          <w:color w:val="000000"/>
          <w:sz w:val="24"/>
          <w:szCs w:val="24"/>
          <w:lang w:val="ru-RU"/>
        </w:rPr>
        <w:t>: сообщение фактической информации, ответ на вопросы собеседника; запрашивание интересующей информации.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монологической речи</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Аудирование</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Понимание на слух речи учителя и одноклассников и вербальная/ невербальная реакция на услышанное (при непосредственном общении).</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 xml:space="preserve">текста предполагает определение основной темы и главных фактов/ событий в воспринимаемом на слух тексте с опорой на иллюстрации и с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использованием языковой догадки.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 xml:space="preserve">предполагает выделение из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воспринимаемого на слух тексте и понимание информации фактического характера (например, имя, возраст, любимое занятие, цвет и т. д ) с опорой на иллюстрации и с использованием языковой догадки .</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lastRenderedPageBreak/>
        <w:t>Тексты для аудирования: диалог, высказывания собеседников в ситуациях повседневного общения, рассказ, сказка.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Смысловое чтение</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вслух: диалог, рассказ, сказка.</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про себя </w:t>
      </w:r>
      <w:r w:rsidRPr="00FB14D1">
        <w:rPr>
          <w:rFonts w:ascii="Times New Roman" w:eastAsia="Times New Roman" w:hAnsi="Times New Roman" w:cs="Times New Roman"/>
          <w:color w:val="000000"/>
          <w:sz w:val="24"/>
          <w:szCs w:val="24"/>
          <w:lang w:val="ru-RU"/>
        </w:rP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с </w:t>
      </w:r>
      <w:r w:rsidRPr="00FB14D1">
        <w:rPr>
          <w:rFonts w:ascii="Times New Roman" w:eastAsia="Times New Roman" w:hAnsi="Times New Roman" w:cs="Times New Roman"/>
          <w:i/>
          <w:color w:val="000000"/>
          <w:sz w:val="24"/>
          <w:szCs w:val="24"/>
          <w:lang w:val="ru-RU"/>
        </w:rPr>
        <w:t xml:space="preserve">пониманием основного содержания </w:t>
      </w:r>
      <w:r w:rsidRPr="00FB14D1">
        <w:rPr>
          <w:rFonts w:ascii="Times New Roman" w:eastAsia="Times New Roman" w:hAnsi="Times New Roman" w:cs="Times New Roman"/>
          <w:color w:val="000000"/>
          <w:sz w:val="24"/>
          <w:szCs w:val="24"/>
          <w:lang w:val="ru-RU"/>
        </w:rPr>
        <w:t>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Письмо</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Воспроизведение речевых образцов, списывание текста; выписывание из текста слов,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словосочетаний, предложений; вставка пропущенных слов в предложение, дописывание предложений в соответствии с решаемой учебной задачей.</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 Рождеством).</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Языковые знания и навыки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Фонетическая сторона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Буквы немецкого алфавита. Фонетически корректное озвучивание букв немецкого алфавита.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особенностей.</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новых слов согласно основным правилам чтения немецкого языка. Чтение основных дифтонгов и сочетаний согласных, вычленение некоторых звукобуквенных сочетаний при анализе изученных слов.</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Графика, орфография и пунктуация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Правильное написание изученных слов.</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lastRenderedPageBreak/>
        <w:t>Лексическая сторона речи</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Использование языковой догадки для распознавания интернациональных слов (</w:t>
      </w:r>
      <w:r w:rsidRPr="00FB14D1">
        <w:rPr>
          <w:rFonts w:ascii="Times New Roman" w:eastAsia="Times New Roman" w:hAnsi="Times New Roman" w:cs="Times New Roman"/>
          <w:color w:val="000000"/>
          <w:sz w:val="24"/>
          <w:szCs w:val="24"/>
        </w:rPr>
        <w:t>derFilm</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dasKino</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Грамматическая сторона речи</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FB14D1" w:rsidRPr="00FB14D1" w:rsidRDefault="00FB14D1" w:rsidP="00FB14D1">
      <w:pPr>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r w:rsidRPr="00FB14D1">
        <w:rPr>
          <w:rFonts w:ascii="Times New Roman" w:eastAsia="Times New Roman" w:hAnsi="Times New Roman" w:cs="Times New Roman"/>
          <w:color w:val="000000"/>
          <w:sz w:val="24"/>
          <w:szCs w:val="24"/>
        </w:rPr>
        <w:t>nicht</w:t>
      </w:r>
      <w:r w:rsidRPr="00FB14D1">
        <w:rPr>
          <w:rFonts w:ascii="Times New Roman" w:eastAsia="Times New Roman" w:hAnsi="Times New Roman" w:cs="Times New Roman"/>
          <w:color w:val="000000"/>
          <w:sz w:val="24"/>
          <w:szCs w:val="24"/>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Предложения с простым глагольным сказуемым (</w:t>
      </w:r>
      <w:r w:rsidRPr="00FB14D1">
        <w:rPr>
          <w:rFonts w:ascii="Times New Roman" w:eastAsia="Times New Roman" w:hAnsi="Times New Roman" w:cs="Times New Roman"/>
          <w:color w:val="000000"/>
          <w:sz w:val="24"/>
          <w:szCs w:val="24"/>
        </w:rPr>
        <w:t>Ertanztgern</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Предложения с составным именным сказуемым (</w:t>
      </w:r>
      <w:r w:rsidRPr="00FB14D1">
        <w:rPr>
          <w:rFonts w:ascii="Times New Roman" w:eastAsia="Times New Roman" w:hAnsi="Times New Roman" w:cs="Times New Roman"/>
          <w:color w:val="000000"/>
          <w:sz w:val="24"/>
          <w:szCs w:val="24"/>
        </w:rPr>
        <w:t>DerTischistgr</w:t>
      </w:r>
      <w:r w:rsidRPr="00FB14D1">
        <w:rPr>
          <w:rFonts w:ascii="Times New Roman" w:eastAsia="Times New Roman" w:hAnsi="Times New Roman" w:cs="Times New Roman"/>
          <w:color w:val="000000"/>
          <w:sz w:val="24"/>
          <w:szCs w:val="24"/>
          <w:lang w:val="ru-RU"/>
        </w:rPr>
        <w:t>ü</w:t>
      </w:r>
      <w:r w:rsidRPr="00FB14D1">
        <w:rPr>
          <w:rFonts w:ascii="Times New Roman" w:eastAsia="Times New Roman" w:hAnsi="Times New Roman" w:cs="Times New Roman"/>
          <w:color w:val="000000"/>
          <w:sz w:val="24"/>
          <w:szCs w:val="24"/>
        </w:rPr>
        <w:t>n</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Предложения с простым составным глагольным сказуемым (</w:t>
      </w:r>
      <w:r w:rsidRPr="00FB14D1">
        <w:rPr>
          <w:rFonts w:ascii="Times New Roman" w:eastAsia="Times New Roman" w:hAnsi="Times New Roman" w:cs="Times New Roman"/>
          <w:color w:val="000000"/>
          <w:sz w:val="24"/>
          <w:szCs w:val="24"/>
        </w:rPr>
        <w:t>Ichkannschnelllaufen</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Спряжение глаголов </w:t>
      </w:r>
      <w:r w:rsidRPr="00FB14D1">
        <w:rPr>
          <w:rFonts w:ascii="Times New Roman" w:eastAsia="Times New Roman" w:hAnsi="Times New Roman" w:cs="Times New Roman"/>
          <w:color w:val="000000"/>
          <w:sz w:val="24"/>
          <w:szCs w:val="24"/>
        </w:rPr>
        <w:t>sein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haben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Спряжение некоторых глаголов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 в том числе с изменением корневой гласной (</w:t>
      </w:r>
      <w:r w:rsidRPr="00FB14D1">
        <w:rPr>
          <w:rFonts w:ascii="Times New Roman" w:eastAsia="Times New Roman" w:hAnsi="Times New Roman" w:cs="Times New Roman"/>
          <w:color w:val="000000"/>
          <w:sz w:val="24"/>
          <w:szCs w:val="24"/>
        </w:rPr>
        <w:t>fahren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tragen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lesen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sprechen</w:t>
      </w:r>
      <w:r w:rsidRPr="00FB14D1">
        <w:rPr>
          <w:rFonts w:ascii="Times New Roman" w:eastAsia="Times New Roman" w:hAnsi="Times New Roman" w:cs="Times New Roman"/>
          <w:color w:val="000000"/>
          <w:sz w:val="24"/>
          <w:szCs w:val="24"/>
          <w:lang w:val="ru-RU"/>
        </w:rPr>
        <w:t>), кроме 2-го лица мн. числа.</w:t>
      </w:r>
    </w:p>
    <w:p w:rsidR="00FB14D1" w:rsidRPr="00FB14D1" w:rsidRDefault="00FB14D1" w:rsidP="00FB14D1">
      <w:pPr>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Модальные глаголы </w:t>
      </w:r>
      <w:r w:rsidRPr="00FB14D1">
        <w:rPr>
          <w:rFonts w:ascii="Times New Roman" w:eastAsia="Times New Roman" w:hAnsi="Times New Roman" w:cs="Times New Roman"/>
          <w:color w:val="000000"/>
          <w:sz w:val="24"/>
          <w:szCs w:val="24"/>
        </w:rPr>
        <w:t>k</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nnen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gen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 порядок слов в предложении с модальным глаголом. Род имён существительных.</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FB14D1" w:rsidRPr="00FB14D1" w:rsidRDefault="00FB14D1" w:rsidP="00FB14D1">
      <w:pPr>
        <w:tabs>
          <w:tab w:val="left" w:pos="180"/>
        </w:tabs>
        <w:autoSpaceDE w:val="0"/>
        <w:autoSpaceDN w:val="0"/>
        <w:spacing w:after="0" w:line="268"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r w:rsidRPr="00FB14D1">
        <w:rPr>
          <w:rFonts w:ascii="Times New Roman" w:eastAsia="Times New Roman" w:hAnsi="Times New Roman" w:cs="Times New Roman"/>
          <w:color w:val="000000"/>
          <w:sz w:val="24"/>
          <w:szCs w:val="24"/>
        </w:rPr>
        <w:t>ihr</w:t>
      </w:r>
      <w:r w:rsidRPr="00FB14D1">
        <w:rPr>
          <w:rFonts w:ascii="Times New Roman" w:eastAsia="Times New Roman" w:hAnsi="Times New Roman" w:cs="Times New Roman"/>
          <w:color w:val="000000"/>
          <w:sz w:val="24"/>
          <w:szCs w:val="24"/>
          <w:lang w:val="ru-RU"/>
        </w:rPr>
        <w:t>) и притяжательные местоимения (</w:t>
      </w:r>
      <w:r w:rsidRPr="00FB14D1">
        <w:rPr>
          <w:rFonts w:ascii="Times New Roman" w:eastAsia="Times New Roman" w:hAnsi="Times New Roman" w:cs="Times New Roman"/>
          <w:color w:val="000000"/>
          <w:sz w:val="24"/>
          <w:szCs w:val="24"/>
        </w:rPr>
        <w:t>mein</w:t>
      </w:r>
      <w:r w:rsidRPr="00FB14D1">
        <w:rPr>
          <w:rFonts w:ascii="Times New Roman" w:eastAsia="Times New Roman" w:hAnsi="Times New Roman" w:cs="Times New Roman"/>
          <w:color w:val="000000"/>
          <w:sz w:val="24"/>
          <w:szCs w:val="24"/>
          <w:lang w:val="ru-RU"/>
        </w:rPr>
        <w:t xml:space="preserve">,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rPr>
        <w:t>dein</w:t>
      </w:r>
      <w:r w:rsidRPr="00FB14D1">
        <w:rPr>
          <w:rFonts w:ascii="Times New Roman" w:eastAsia="Times New Roman" w:hAnsi="Times New Roman" w:cs="Times New Roman"/>
          <w:color w:val="000000"/>
          <w:sz w:val="24"/>
          <w:szCs w:val="24"/>
          <w:lang w:val="ru-RU"/>
        </w:rPr>
        <w:t>).</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Количественные числительные (1–12). Вопросительные слова (</w:t>
      </w:r>
      <w:r w:rsidRPr="00FB14D1">
        <w:rPr>
          <w:rFonts w:ascii="Times New Roman" w:eastAsia="Times New Roman" w:hAnsi="Times New Roman" w:cs="Times New Roman"/>
          <w:color w:val="000000"/>
          <w:sz w:val="24"/>
          <w:szCs w:val="24"/>
        </w:rPr>
        <w:t>wer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was</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woher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wie</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C</w:t>
      </w:r>
      <w:r w:rsidRPr="00FB14D1">
        <w:rPr>
          <w:rFonts w:ascii="Times New Roman" w:eastAsia="Times New Roman" w:hAnsi="Times New Roman" w:cs="Times New Roman"/>
          <w:color w:val="000000"/>
          <w:sz w:val="24"/>
          <w:szCs w:val="24"/>
          <w:lang w:val="ru-RU"/>
        </w:rPr>
        <w:t xml:space="preserve">оюзы </w:t>
      </w:r>
      <w:r w:rsidRPr="00FB14D1">
        <w:rPr>
          <w:rFonts w:ascii="Times New Roman" w:eastAsia="Times New Roman" w:hAnsi="Times New Roman" w:cs="Times New Roman"/>
          <w:color w:val="000000"/>
          <w:sz w:val="24"/>
          <w:szCs w:val="24"/>
        </w:rPr>
        <w:t>und</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aber</w:t>
      </w:r>
      <w:r w:rsidRPr="00FB14D1">
        <w:rPr>
          <w:rFonts w:ascii="Times New Roman" w:eastAsia="Times New Roman" w:hAnsi="Times New Roman" w:cs="Times New Roman"/>
          <w:color w:val="000000"/>
          <w:sz w:val="24"/>
          <w:szCs w:val="24"/>
          <w:lang w:val="ru-RU"/>
        </w:rPr>
        <w:t xml:space="preserve"> (при однородных членах).</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Социокультурные знания и умения</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Знание и использование некоторых социокультурных эле 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Знание названий родной страны и страны/стран изучаемого языка и их столиц.</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Компенсаторные умения</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FB14D1" w:rsidRPr="00FB14D1" w:rsidRDefault="00FB14D1" w:rsidP="00FB14D1">
      <w:pPr>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3 класс</w:t>
      </w:r>
    </w:p>
    <w:p w:rsidR="00FB14D1" w:rsidRPr="00FB14D1" w:rsidRDefault="00FB14D1" w:rsidP="00FB14D1">
      <w:pPr>
        <w:autoSpaceDE w:val="0"/>
        <w:autoSpaceDN w:val="0"/>
        <w:spacing w:after="0" w:line="228" w:lineRule="auto"/>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СОДЕРЖАНИЕ УЧЕБНОГО ПРЕДМЕТА </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Тематическое содержание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моего «я». </w:t>
      </w:r>
      <w:r w:rsidRPr="00FB14D1">
        <w:rPr>
          <w:rFonts w:ascii="Times New Roman" w:eastAsia="Times New Roman" w:hAnsi="Times New Roman" w:cs="Times New Roman"/>
          <w:color w:val="000000"/>
          <w:sz w:val="24"/>
          <w:szCs w:val="24"/>
          <w:lang w:val="ru-RU"/>
        </w:rPr>
        <w:t>Моя семья. Мой день рождения, подарки. Моя любимая еда. Мой день (распорядок дня).</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моих увлечений. </w:t>
      </w:r>
      <w:r w:rsidRPr="00FB14D1">
        <w:rPr>
          <w:rFonts w:ascii="Times New Roman" w:eastAsia="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вокруг меня. </w:t>
      </w:r>
      <w:r w:rsidRPr="00FB14D1">
        <w:rPr>
          <w:rFonts w:ascii="Times New Roman" w:eastAsia="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Родная страна и страны изучаемого языка</w:t>
      </w:r>
      <w:r w:rsidRPr="00FB14D1">
        <w:rPr>
          <w:rFonts w:ascii="Times New Roman" w:eastAsia="Times New Roman" w:hAnsi="Times New Roman" w:cs="Times New Roman"/>
          <w:color w:val="000000"/>
          <w:sz w:val="24"/>
          <w:szCs w:val="24"/>
          <w:lang w:val="ru-RU"/>
        </w:rPr>
        <w:t xml:space="preserve">. Россия и страна/страны изучаемого языка. Их столицы, достопримечательности, некоторые интересные факты. Произведения детского фольклора.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Персонажи детских книг. Праздники родной страны и страны/стран изучаемого языка.</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Коммуникативные умения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Говорение</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диалогической речи</w:t>
      </w:r>
      <w:r w:rsidRPr="00FB14D1">
        <w:rPr>
          <w:rFonts w:ascii="Times New Roman" w:eastAsia="Times New Roman" w:hAnsi="Times New Roman" w:cs="Times New Roman"/>
          <w:b/>
          <w:color w:val="000000"/>
          <w:sz w:val="24"/>
          <w:szCs w:val="24"/>
          <w:lang w:val="ru-RU"/>
        </w:rPr>
        <w:t>.</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w:t>
      </w:r>
      <w:r w:rsidRPr="00FB14D1">
        <w:rPr>
          <w:rFonts w:ascii="Times New Roman" w:eastAsia="Times New Roman" w:hAnsi="Times New Roman" w:cs="Times New Roman"/>
          <w:i/>
          <w:color w:val="000000"/>
          <w:sz w:val="24"/>
          <w:szCs w:val="24"/>
          <w:lang w:val="ru-RU"/>
        </w:rPr>
        <w:t>диалога этикетного характера</w:t>
      </w:r>
      <w:r w:rsidRPr="00FB14D1">
        <w:rPr>
          <w:rFonts w:ascii="Times New Roman" w:eastAsia="Times New Roman" w:hAnsi="Times New Roman" w:cs="Times New Roman"/>
          <w:color w:val="000000"/>
          <w:sz w:val="24"/>
          <w:szCs w:val="24"/>
          <w:lang w:val="ru-RU"/>
        </w:rPr>
        <w:t xml:space="preserve">: приветствие, начало и завершение разговора, знакомство с собеседником; поздравление с праздником; выражение благодарности за поздравление; извинение; </w:t>
      </w:r>
      <w:r w:rsidRPr="00FB14D1">
        <w:rPr>
          <w:rFonts w:ascii="Times New Roman" w:eastAsia="Times New Roman" w:hAnsi="Times New Roman" w:cs="Times New Roman"/>
          <w:i/>
          <w:color w:val="000000"/>
          <w:sz w:val="24"/>
          <w:szCs w:val="24"/>
          <w:lang w:val="ru-RU"/>
        </w:rPr>
        <w:t>диалога-расспроса</w:t>
      </w:r>
      <w:r w:rsidRPr="00FB14D1">
        <w:rPr>
          <w:rFonts w:ascii="Times New Roman" w:eastAsia="Times New Roman" w:hAnsi="Times New Roman" w:cs="Times New Roman"/>
          <w:color w:val="000000"/>
          <w:sz w:val="24"/>
          <w:szCs w:val="24"/>
          <w:lang w:val="ru-RU"/>
        </w:rPr>
        <w:t>: сообщение фактической информации, ответ на вопросы собеседника; запрашивание интересующей информации.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монологической речи</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Аудирование</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Понимание на слух речи учителя и одноклассников и вербальная/ невербальная реакция на услышанное (при непосредственном общении).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 xml:space="preserve">текста предполагает определение основной темы и главных фактов/ событий в воспринимаемом на слух тексте с опорой на иллюстрации и с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использованием языковой догадки.</w:t>
      </w:r>
    </w:p>
    <w:p w:rsidR="00FB14D1" w:rsidRPr="00FB14D1" w:rsidRDefault="00FB14D1" w:rsidP="00296B15">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 xml:space="preserve">предполагает выделение из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воспринимаемого на слух тексте и понимание информации фактического характера (например, имя, возраст, любимое занятие, цвет и т. д ) с опорой на иллюстрации и с использованием языковой догадки .Тексты для аудирования: диалог, высказывания собеседников в ситуациях повседневного общения, рассказ, сказка.</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lastRenderedPageBreak/>
        <w:t>Смысловое чтение</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вслух </w:t>
      </w:r>
      <w:r w:rsidRPr="00FB14D1">
        <w:rPr>
          <w:rFonts w:ascii="Times New Roman" w:eastAsia="Times New Roman" w:hAnsi="Times New Roman" w:cs="Times New Roman"/>
          <w:color w:val="000000"/>
          <w:sz w:val="24"/>
          <w:szCs w:val="24"/>
          <w:lang w:val="ru-RU"/>
        </w:rPr>
        <w:t>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 Тексты для чтения вслух: диалог, рассказ, сказка.</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про себя </w:t>
      </w:r>
      <w:r w:rsidRPr="00FB14D1">
        <w:rPr>
          <w:rFonts w:ascii="Times New Roman" w:eastAsia="Times New Roman" w:hAnsi="Times New Roman" w:cs="Times New Roman"/>
          <w:color w:val="000000"/>
          <w:sz w:val="24"/>
          <w:szCs w:val="24"/>
          <w:lang w:val="ru-RU"/>
        </w:rP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Письмо</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Написание с опорой на образец поздравлений с праздниками (днём рождения, с Новым годом, Рождеством) с выражением пожеланий.</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Языковые знания и навыки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Фонетическая сторона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Чтение новых слов согласно основным правилам чтения.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Графика, орфография и пунктуация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Правильное написание изученных слов.</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Лексическая сторона речи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r w:rsidRPr="00FB14D1">
        <w:rPr>
          <w:rFonts w:ascii="Times New Roman" w:eastAsia="Times New Roman" w:hAnsi="Times New Roman" w:cs="Times New Roman"/>
          <w:color w:val="000000"/>
          <w:sz w:val="24"/>
          <w:szCs w:val="24"/>
        </w:rPr>
        <w:t>zehn</w:t>
      </w:r>
      <w:r w:rsidRPr="00FB14D1">
        <w:rPr>
          <w:rFonts w:ascii="Times New Roman" w:eastAsia="Times New Roman" w:hAnsi="Times New Roman" w:cs="Times New Roman"/>
          <w:color w:val="000000"/>
          <w:sz w:val="24"/>
          <w:szCs w:val="24"/>
          <w:lang w:val="ru-RU"/>
        </w:rPr>
        <w:t>, -</w:t>
      </w:r>
      <w:r w:rsidRPr="00FB14D1">
        <w:rPr>
          <w:rFonts w:ascii="Times New Roman" w:eastAsia="Times New Roman" w:hAnsi="Times New Roman" w:cs="Times New Roman"/>
          <w:color w:val="000000"/>
          <w:sz w:val="24"/>
          <w:szCs w:val="24"/>
        </w:rPr>
        <w:t>zig</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lastRenderedPageBreak/>
        <w:t>Грамматическая сторона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r w:rsidRPr="00FB14D1">
        <w:rPr>
          <w:rFonts w:ascii="Times New Roman" w:eastAsia="Times New Roman" w:hAnsi="Times New Roman" w:cs="Times New Roman"/>
          <w:color w:val="000000"/>
          <w:sz w:val="24"/>
          <w:szCs w:val="24"/>
        </w:rPr>
        <w:t>kein</w:t>
      </w:r>
      <w:r w:rsidRPr="00FB14D1">
        <w:rPr>
          <w:rFonts w:ascii="Times New Roman" w:eastAsia="Times New Roman" w:hAnsi="Times New Roman" w:cs="Times New Roman"/>
          <w:color w:val="000000"/>
          <w:sz w:val="24"/>
          <w:szCs w:val="24"/>
          <w:lang w:val="ru-RU"/>
        </w:rPr>
        <w:t xml:space="preserve">), побудительные предложения (кроме вежливой формы с </w:t>
      </w:r>
      <w:r w:rsidRPr="00FB14D1">
        <w:rPr>
          <w:rFonts w:ascii="Times New Roman" w:eastAsia="Times New Roman" w:hAnsi="Times New Roman" w:cs="Times New Roman"/>
          <w:color w:val="000000"/>
          <w:sz w:val="24"/>
          <w:szCs w:val="24"/>
        </w:rPr>
        <w:t>Sie</w:t>
      </w:r>
      <w:r w:rsidRPr="00FB14D1">
        <w:rPr>
          <w:rFonts w:ascii="Times New Roman" w:eastAsia="Times New Roman" w:hAnsi="Times New Roman" w:cs="Times New Roman"/>
          <w:color w:val="000000"/>
          <w:sz w:val="24"/>
          <w:szCs w:val="24"/>
          <w:lang w:val="ru-RU"/>
        </w:rPr>
        <w:t xml:space="preserve">).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Предложения с местоимением </w:t>
      </w:r>
      <w:r w:rsidRPr="00FB14D1">
        <w:rPr>
          <w:rFonts w:ascii="Times New Roman" w:eastAsia="Times New Roman" w:hAnsi="Times New Roman" w:cs="Times New Roman"/>
          <w:color w:val="000000"/>
          <w:sz w:val="24"/>
          <w:szCs w:val="24"/>
        </w:rPr>
        <w:t>es</w:t>
      </w:r>
      <w:r w:rsidRPr="00FB14D1">
        <w:rPr>
          <w:rFonts w:ascii="Times New Roman" w:eastAsia="Times New Roman" w:hAnsi="Times New Roman" w:cs="Times New Roman"/>
          <w:color w:val="000000"/>
          <w:sz w:val="24"/>
          <w:szCs w:val="24"/>
          <w:lang w:val="ru-RU"/>
        </w:rPr>
        <w:t xml:space="preserve"> и конструкцией </w:t>
      </w:r>
      <w:r w:rsidRPr="00FB14D1">
        <w:rPr>
          <w:rFonts w:ascii="Times New Roman" w:eastAsia="Times New Roman" w:hAnsi="Times New Roman" w:cs="Times New Roman"/>
          <w:color w:val="000000"/>
          <w:sz w:val="24"/>
          <w:szCs w:val="24"/>
        </w:rPr>
        <w:t>esgibt</w:t>
      </w:r>
      <w:r w:rsidRPr="00FB14D1">
        <w:rPr>
          <w:rFonts w:ascii="Times New Roman" w:eastAsia="Times New Roman" w:hAnsi="Times New Roman" w:cs="Times New Roman"/>
          <w:color w:val="000000"/>
          <w:sz w:val="24"/>
          <w:szCs w:val="24"/>
          <w:lang w:val="ru-RU"/>
        </w:rPr>
        <w:t xml:space="preserve">. Спряжение глаголов </w:t>
      </w:r>
      <w:r w:rsidRPr="00FB14D1">
        <w:rPr>
          <w:rFonts w:ascii="Times New Roman" w:eastAsia="Times New Roman" w:hAnsi="Times New Roman" w:cs="Times New Roman"/>
          <w:color w:val="000000"/>
          <w:sz w:val="24"/>
          <w:szCs w:val="24"/>
        </w:rPr>
        <w:t>sein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haben</w:t>
      </w:r>
      <w:r w:rsidRPr="00FB14D1">
        <w:rPr>
          <w:rFonts w:ascii="Times New Roman" w:eastAsia="Times New Roman" w:hAnsi="Times New Roman" w:cs="Times New Roman"/>
          <w:color w:val="000000"/>
          <w:sz w:val="24"/>
          <w:szCs w:val="24"/>
          <w:lang w:val="ru-RU"/>
        </w:rPr>
        <w:t xml:space="preserve"> в</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teritum</w:t>
      </w:r>
      <w:r w:rsidRPr="00FB14D1">
        <w:rPr>
          <w:rFonts w:ascii="Times New Roman" w:eastAsia="Times New Roman" w:hAnsi="Times New Roman" w:cs="Times New Roman"/>
          <w:color w:val="000000"/>
          <w:sz w:val="24"/>
          <w:szCs w:val="24"/>
          <w:lang w:val="ru-RU"/>
        </w:rPr>
        <w:t>.</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Спряжение слабых и сильных глаголов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 xml:space="preserve"> (в том числе во 2-м лице мн. числа).</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Употребление слабых и сильных глаголов в </w:t>
      </w:r>
      <w:r w:rsidRPr="00FB14D1">
        <w:rPr>
          <w:rFonts w:ascii="Times New Roman" w:eastAsia="Times New Roman" w:hAnsi="Times New Roman" w:cs="Times New Roman"/>
          <w:color w:val="000000"/>
          <w:sz w:val="24"/>
          <w:szCs w:val="24"/>
        </w:rPr>
        <w:t>Perfekt</w:t>
      </w:r>
      <w:r w:rsidRPr="00FB14D1">
        <w:rPr>
          <w:rFonts w:ascii="Times New Roman" w:eastAsia="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Модальные глаголы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gen</w:t>
      </w:r>
      <w:r w:rsidRPr="00FB14D1">
        <w:rPr>
          <w:rFonts w:ascii="Times New Roman" w:eastAsia="Times New Roman" w:hAnsi="Times New Roman" w:cs="Times New Roman"/>
          <w:color w:val="000000"/>
          <w:sz w:val="24"/>
          <w:szCs w:val="24"/>
          <w:lang w:val="ru-RU"/>
        </w:rPr>
        <w:t xml:space="preserve"> (в форме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chte</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ü</w:t>
      </w:r>
      <w:r w:rsidRPr="00FB14D1">
        <w:rPr>
          <w:rFonts w:ascii="Times New Roman" w:eastAsia="Times New Roman" w:hAnsi="Times New Roman" w:cs="Times New Roman"/>
          <w:color w:val="000000"/>
          <w:sz w:val="24"/>
          <w:szCs w:val="24"/>
        </w:rPr>
        <w:t>ssen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Множественное число существительных.</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Склонение существительных в единственном числе в именительном, дательном и винительном падежах.</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Личные и притяжательные местоимения. Количественные числительные (13–30).</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FB14D1">
        <w:rPr>
          <w:rFonts w:ascii="Times New Roman" w:eastAsia="Times New Roman" w:hAnsi="Times New Roman" w:cs="Times New Roman"/>
          <w:color w:val="000000"/>
          <w:sz w:val="24"/>
          <w:szCs w:val="24"/>
        </w:rPr>
        <w:t>in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an</w:t>
      </w:r>
      <w:r w:rsidRPr="00FB14D1">
        <w:rPr>
          <w:rFonts w:ascii="Times New Roman" w:eastAsia="Times New Roman" w:hAnsi="Times New Roman" w:cs="Times New Roman"/>
          <w:color w:val="000000"/>
          <w:sz w:val="24"/>
          <w:szCs w:val="24"/>
          <w:lang w:val="ru-RU"/>
        </w:rPr>
        <w:t xml:space="preserve"> (употребляемые с дательным падежом).</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Социокультурные знания и умения</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приветствие, прощание, знакомство, выражение благодарности, извинение, поздравление с днём рождения, Новым годом, Рождеством).</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Знание произведений детского фольклора (рифмовок, стихов, песенок), персонажей детских книг.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Компенсаторные умения</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96B15" w:rsidRPr="00FB14D1" w:rsidRDefault="00296B15" w:rsidP="00296B15">
      <w:pPr>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4 класс</w:t>
      </w:r>
    </w:p>
    <w:p w:rsidR="00296B15" w:rsidRPr="00FB14D1" w:rsidRDefault="00296B15" w:rsidP="00296B15">
      <w:pPr>
        <w:autoSpaceDE w:val="0"/>
        <w:autoSpaceDN w:val="0"/>
        <w:spacing w:after="0" w:line="228" w:lineRule="auto"/>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СОДЕРЖАНИЕ УЧЕБНОГО ПРЕДМЕТА </w:t>
      </w:r>
    </w:p>
    <w:p w:rsidR="00296B15" w:rsidRPr="00FB14D1" w:rsidRDefault="00296B15" w:rsidP="00296B15">
      <w:pPr>
        <w:autoSpaceDE w:val="0"/>
        <w:autoSpaceDN w:val="0"/>
        <w:spacing w:before="346"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Тематическое содержание речи</w:t>
      </w:r>
    </w:p>
    <w:p w:rsidR="00296B15" w:rsidRPr="00FB14D1" w:rsidRDefault="00296B15" w:rsidP="00296B15">
      <w:pPr>
        <w:tabs>
          <w:tab w:val="left" w:pos="180"/>
        </w:tabs>
        <w:autoSpaceDE w:val="0"/>
        <w:autoSpaceDN w:val="0"/>
        <w:spacing w:before="166"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i/>
          <w:color w:val="000000"/>
          <w:sz w:val="24"/>
          <w:szCs w:val="24"/>
          <w:lang w:val="ru-RU"/>
        </w:rPr>
        <w:t xml:space="preserve">Мир моего «я». </w:t>
      </w:r>
      <w:r w:rsidRPr="00FB14D1">
        <w:rPr>
          <w:rFonts w:ascii="Times New Roman" w:eastAsia="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моих увлечений. </w:t>
      </w:r>
      <w:r w:rsidRPr="00FB14D1">
        <w:rPr>
          <w:rFonts w:ascii="Times New Roman" w:eastAsia="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Мир вокруг меня</w:t>
      </w:r>
      <w:r w:rsidRPr="00FB14D1">
        <w:rPr>
          <w:rFonts w:ascii="Times New Roman" w:eastAsia="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296B15" w:rsidRPr="00FB14D1" w:rsidRDefault="00296B15" w:rsidP="00296B15">
      <w:pPr>
        <w:autoSpaceDE w:val="0"/>
        <w:autoSpaceDN w:val="0"/>
        <w:spacing w:before="72"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Родная страна и страны изучаемого языка. </w:t>
      </w:r>
      <w:r w:rsidRPr="00FB14D1">
        <w:rPr>
          <w:rFonts w:ascii="Times New Roman" w:eastAsia="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296B15" w:rsidRPr="00FB14D1" w:rsidRDefault="00296B15" w:rsidP="00296B15">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Коммуникативные умения</w:t>
      </w:r>
    </w:p>
    <w:p w:rsidR="00296B15" w:rsidRPr="00FB14D1" w:rsidRDefault="00296B15" w:rsidP="00296B15">
      <w:pPr>
        <w:autoSpaceDE w:val="0"/>
        <w:autoSpaceDN w:val="0"/>
        <w:spacing w:before="166"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Говорение</w:t>
      </w:r>
    </w:p>
    <w:p w:rsidR="00296B15" w:rsidRPr="00FB14D1" w:rsidRDefault="00296B15" w:rsidP="00296B15">
      <w:pPr>
        <w:tabs>
          <w:tab w:val="left" w:pos="180"/>
        </w:tabs>
        <w:autoSpaceDE w:val="0"/>
        <w:autoSpaceDN w:val="0"/>
        <w:spacing w:before="19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 xml:space="preserve">диалогической речи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диалога этикетного характера</w:t>
      </w:r>
      <w:r w:rsidRPr="00FB14D1">
        <w:rPr>
          <w:rFonts w:ascii="Times New Roman" w:eastAsia="Times New Roman" w:hAnsi="Times New Roman" w:cs="Times New Roman"/>
          <w:color w:val="000000"/>
          <w:sz w:val="24"/>
          <w:szCs w:val="24"/>
          <w:lang w:val="ru-RU"/>
        </w:rP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диалога-побуждения</w:t>
      </w:r>
      <w:r w:rsidRPr="00FB14D1">
        <w:rPr>
          <w:rFonts w:ascii="Times New Roman" w:eastAsia="Times New Roman" w:hAnsi="Times New Roman" w:cs="Times New Roman"/>
          <w:color w:val="000000"/>
          <w:sz w:val="24"/>
          <w:szCs w:val="24"/>
          <w:lang w:val="ru-RU"/>
        </w:rPr>
        <w:t xml:space="preserve">: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диалога-расспроса</w:t>
      </w:r>
      <w:r w:rsidRPr="00FB14D1">
        <w:rPr>
          <w:rFonts w:ascii="Times New Roman" w:eastAsia="Times New Roman" w:hAnsi="Times New Roman" w:cs="Times New Roman"/>
          <w:color w:val="000000"/>
          <w:sz w:val="24"/>
          <w:szCs w:val="24"/>
          <w:lang w:val="ru-RU"/>
        </w:rPr>
        <w:t>: сообщение фактической информации, ответы на вопросы собеседника; запрашивание интересующей информации;</w:t>
      </w:r>
    </w:p>
    <w:p w:rsidR="00296B15" w:rsidRPr="00FB14D1" w:rsidRDefault="00296B15" w:rsidP="00296B15">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монологической речи</w:t>
      </w:r>
      <w:r w:rsidRPr="00FB14D1">
        <w:rPr>
          <w:rFonts w:ascii="Times New Roman" w:eastAsia="Times New Roman" w:hAnsi="Times New Roman" w:cs="Times New Roman"/>
          <w:b/>
          <w:color w:val="000000"/>
          <w:sz w:val="24"/>
          <w:szCs w:val="24"/>
          <w:lang w:val="ru-RU"/>
        </w:rPr>
        <w:t>.</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w:t>
      </w:r>
      <w:r w:rsidRPr="00FB14D1">
        <w:rPr>
          <w:rFonts w:ascii="Times New Roman" w:eastAsia="Times New Roman" w:hAnsi="Times New Roman" w:cs="Times New Roman"/>
          <w:i/>
          <w:color w:val="000000"/>
          <w:sz w:val="24"/>
          <w:szCs w:val="24"/>
          <w:lang w:val="ru-RU"/>
        </w:rPr>
        <w:t xml:space="preserve">описание </w:t>
      </w:r>
      <w:r w:rsidRPr="00FB14D1">
        <w:rPr>
          <w:rFonts w:ascii="Times New Roman" w:eastAsia="Times New Roman" w:hAnsi="Times New Roman" w:cs="Times New Roman"/>
          <w:color w:val="000000"/>
          <w:sz w:val="24"/>
          <w:szCs w:val="24"/>
          <w:lang w:val="ru-RU"/>
        </w:rPr>
        <w:t xml:space="preserve">предмета, внешности и одежды, черт характера реального человека или литературного персонажа; </w:t>
      </w:r>
      <w:r w:rsidRPr="00FB14D1">
        <w:rPr>
          <w:rFonts w:ascii="Times New Roman" w:eastAsia="Times New Roman" w:hAnsi="Times New Roman" w:cs="Times New Roman"/>
          <w:i/>
          <w:color w:val="000000"/>
          <w:sz w:val="24"/>
          <w:szCs w:val="24"/>
          <w:lang w:val="ru-RU"/>
        </w:rPr>
        <w:t xml:space="preserve">рассказ/сообщение </w:t>
      </w:r>
      <w:r w:rsidRPr="00FB14D1">
        <w:rPr>
          <w:rFonts w:ascii="Times New Roman" w:eastAsia="Times New Roman" w:hAnsi="Times New Roman" w:cs="Times New Roman"/>
          <w:color w:val="000000"/>
          <w:sz w:val="24"/>
          <w:szCs w:val="24"/>
          <w:lang w:val="ru-RU"/>
        </w:rPr>
        <w:t>(повествование) с опорой на ключевые слова, вопросы и/или иллюстрации.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и/или иллюстрации.</w:t>
      </w:r>
    </w:p>
    <w:p w:rsidR="00296B15" w:rsidRPr="00FB14D1" w:rsidRDefault="00296B15" w:rsidP="00296B15">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296B15" w:rsidRPr="00FB14D1" w:rsidRDefault="00296B15" w:rsidP="00296B15">
      <w:pPr>
        <w:tabs>
          <w:tab w:val="left" w:pos="180"/>
        </w:tabs>
        <w:autoSpaceDE w:val="0"/>
        <w:autoSpaceDN w:val="0"/>
        <w:spacing w:before="19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b/>
          <w:i/>
          <w:color w:val="000000"/>
          <w:sz w:val="24"/>
          <w:szCs w:val="24"/>
          <w:lang w:val="ru-RU"/>
        </w:rPr>
        <w:t xml:space="preserve">Аудирование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Понимание на слух речи учителя и одноклассников и вербальная/невербальная реакция на услышанное (при непосредственном общении).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96B15" w:rsidRPr="00FB14D1" w:rsidRDefault="00296B15" w:rsidP="00296B15">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текста предполагает умение определятьосновную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lastRenderedPageBreak/>
        <w:t xml:space="preserve">Аудирование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96B15" w:rsidRPr="00FB14D1" w:rsidRDefault="00296B15" w:rsidP="00296B15">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Смысловое чтение</w:t>
      </w:r>
    </w:p>
    <w:p w:rsidR="00296B15" w:rsidRPr="00FB14D1" w:rsidRDefault="00296B15" w:rsidP="00296B15">
      <w:pPr>
        <w:autoSpaceDE w:val="0"/>
        <w:autoSpaceDN w:val="0"/>
        <w:spacing w:before="19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Чтение вслух </w:t>
      </w:r>
      <w:r w:rsidRPr="00FB14D1">
        <w:rPr>
          <w:rFonts w:ascii="Times New Roman" w:eastAsia="Times New Roman" w:hAnsi="Times New Roman" w:cs="Times New Roman"/>
          <w:color w:val="000000"/>
          <w:sz w:val="24"/>
          <w:szCs w:val="24"/>
          <w:lang w:val="ru-RU"/>
        </w:rPr>
        <w:t>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296B15" w:rsidRPr="00FB14D1" w:rsidRDefault="00296B15" w:rsidP="00296B15">
      <w:pPr>
        <w:autoSpaceDE w:val="0"/>
        <w:autoSpaceDN w:val="0"/>
        <w:spacing w:before="72"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вслух: диалог, рассказ, сказка.</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про себя </w:t>
      </w:r>
      <w:r w:rsidRPr="00FB14D1">
        <w:rPr>
          <w:rFonts w:ascii="Times New Roman" w:eastAsia="Times New Roman" w:hAnsi="Times New Roman" w:cs="Times New Roman"/>
          <w:color w:val="000000"/>
          <w:sz w:val="24"/>
          <w:szCs w:val="24"/>
          <w:lang w:val="ru-RU"/>
        </w:rP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 xml:space="preserve">текста предполагает определение основной темы и главных фактов/событий в прочитанном тексте с опорой и без опоры на иллюстрации, с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использованием языковой, в том числе контекстуальной, догадки.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Смысловое чтение про себя </w:t>
      </w:r>
      <w:r w:rsidRPr="00FB14D1">
        <w:rPr>
          <w:rFonts w:ascii="Times New Roman" w:eastAsia="Times New Roman" w:hAnsi="Times New Roman" w:cs="Times New Roman"/>
          <w:color w:val="000000"/>
          <w:sz w:val="24"/>
          <w:szCs w:val="24"/>
          <w:lang w:val="ru-RU"/>
        </w:rPr>
        <w:t>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rsidR="00296B15" w:rsidRPr="00FB14D1" w:rsidRDefault="00296B15" w:rsidP="00296B15">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96B15" w:rsidRPr="00FB14D1" w:rsidRDefault="00296B15" w:rsidP="00296B15">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Письмо</w:t>
      </w:r>
    </w:p>
    <w:p w:rsidR="00296B15" w:rsidRPr="00FB14D1" w:rsidRDefault="00296B15" w:rsidP="00296B15">
      <w:pPr>
        <w:tabs>
          <w:tab w:val="left" w:pos="180"/>
        </w:tabs>
        <w:autoSpaceDE w:val="0"/>
        <w:autoSpaceDN w:val="0"/>
        <w:spacing w:before="192"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Написание с опорой на образец поздравлений с праздниками (с Новым годом, Рождеством, днём рождения) с выражением пожеланий.</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 Написание электронного сообщения личного характера с опорой на образец.</w:t>
      </w:r>
    </w:p>
    <w:p w:rsidR="00296B15" w:rsidRPr="00FB14D1" w:rsidRDefault="00296B15" w:rsidP="00296B15">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Языковые знания и навыки</w:t>
      </w:r>
    </w:p>
    <w:p w:rsidR="00296B15" w:rsidRPr="00FB14D1" w:rsidRDefault="00296B15" w:rsidP="00296B15">
      <w:pPr>
        <w:autoSpaceDE w:val="0"/>
        <w:autoSpaceDN w:val="0"/>
        <w:spacing w:before="166"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Фонетическая сторона речи</w:t>
      </w:r>
    </w:p>
    <w:p w:rsidR="00E24B1F" w:rsidRPr="00FB14D1" w:rsidRDefault="00296B15" w:rsidP="00E24B1F">
      <w:pPr>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с соблюдением их ритмико-</w:t>
      </w:r>
      <w:r w:rsidR="00E24B1F" w:rsidRPr="00FB14D1">
        <w:rPr>
          <w:rFonts w:ascii="Times New Roman" w:eastAsia="Times New Roman" w:hAnsi="Times New Roman" w:cs="Times New Roman"/>
          <w:color w:val="000000"/>
          <w:sz w:val="24"/>
          <w:szCs w:val="24"/>
          <w:lang w:val="ru-RU"/>
        </w:rPr>
        <w:t>интонационных особенностей.</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новых слов согласно основным правилам чтения.</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Графика, орфография и пунктуация</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Правильное написание изученных слов.</w:t>
      </w:r>
    </w:p>
    <w:p w:rsidR="00E24B1F" w:rsidRPr="00FB14D1" w:rsidRDefault="00E24B1F" w:rsidP="00E24B1F">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Лексическая сторона речи</w:t>
      </w:r>
    </w:p>
    <w:p w:rsidR="00E24B1F" w:rsidRPr="00FB14D1" w:rsidRDefault="00E24B1F" w:rsidP="00E24B1F">
      <w:pPr>
        <w:autoSpaceDE w:val="0"/>
        <w:autoSpaceDN w:val="0"/>
        <w:spacing w:before="19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E24B1F" w:rsidRPr="00FB14D1" w:rsidRDefault="00E24B1F" w:rsidP="00E24B1F">
      <w:pPr>
        <w:autoSpaceDE w:val="0"/>
        <w:autoSpaceDN w:val="0"/>
        <w:spacing w:before="72"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r w:rsidRPr="00FB14D1">
        <w:rPr>
          <w:rFonts w:ascii="Times New Roman" w:eastAsia="Times New Roman" w:hAnsi="Times New Roman" w:cs="Times New Roman"/>
          <w:color w:val="000000"/>
          <w:sz w:val="24"/>
          <w:szCs w:val="24"/>
        </w:rPr>
        <w:t>te</w:t>
      </w:r>
      <w:r w:rsidRPr="00FB14D1">
        <w:rPr>
          <w:rFonts w:ascii="Times New Roman" w:eastAsia="Times New Roman" w:hAnsi="Times New Roman" w:cs="Times New Roman"/>
          <w:color w:val="000000"/>
          <w:sz w:val="24"/>
          <w:szCs w:val="24"/>
          <w:lang w:val="ru-RU"/>
        </w:rPr>
        <w:t>, -</w:t>
      </w:r>
      <w:r w:rsidRPr="00FB14D1">
        <w:rPr>
          <w:rFonts w:ascii="Times New Roman" w:eastAsia="Times New Roman" w:hAnsi="Times New Roman" w:cs="Times New Roman"/>
          <w:color w:val="000000"/>
          <w:sz w:val="24"/>
          <w:szCs w:val="24"/>
        </w:rPr>
        <w:t>ste</w:t>
      </w:r>
      <w:r w:rsidRPr="00FB14D1">
        <w:rPr>
          <w:rFonts w:ascii="Times New Roman" w:eastAsia="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r w:rsidRPr="00FB14D1">
        <w:rPr>
          <w:rFonts w:ascii="Times New Roman" w:eastAsia="Times New Roman" w:hAnsi="Times New Roman" w:cs="Times New Roman"/>
          <w:color w:val="000000"/>
          <w:sz w:val="24"/>
          <w:szCs w:val="24"/>
        </w:rPr>
        <w:t>er</w:t>
      </w:r>
      <w:r w:rsidRPr="00FB14D1">
        <w:rPr>
          <w:rFonts w:ascii="Times New Roman" w:eastAsia="Times New Roman" w:hAnsi="Times New Roman" w:cs="Times New Roman"/>
          <w:color w:val="000000"/>
          <w:sz w:val="24"/>
          <w:szCs w:val="24"/>
          <w:lang w:val="ru-RU"/>
        </w:rPr>
        <w:t xml:space="preserve"> — </w:t>
      </w:r>
      <w:r w:rsidRPr="00FB14D1">
        <w:rPr>
          <w:rFonts w:ascii="Times New Roman" w:eastAsia="Times New Roman" w:hAnsi="Times New Roman" w:cs="Times New Roman"/>
          <w:color w:val="000000"/>
          <w:sz w:val="24"/>
          <w:szCs w:val="24"/>
        </w:rPr>
        <w:t>Arbeiter</w:t>
      </w:r>
      <w:r w:rsidRPr="00FB14D1">
        <w:rPr>
          <w:rFonts w:ascii="Times New Roman" w:eastAsia="Times New Roman" w:hAnsi="Times New Roman" w:cs="Times New Roman"/>
          <w:color w:val="000000"/>
          <w:sz w:val="24"/>
          <w:szCs w:val="24"/>
          <w:lang w:val="ru-RU"/>
        </w:rPr>
        <w:t>, -</w:t>
      </w:r>
      <w:r w:rsidRPr="00FB14D1">
        <w:rPr>
          <w:rFonts w:ascii="Times New Roman" w:eastAsia="Times New Roman" w:hAnsi="Times New Roman" w:cs="Times New Roman"/>
          <w:color w:val="000000"/>
          <w:sz w:val="24"/>
          <w:szCs w:val="24"/>
        </w:rPr>
        <w:t>in</w:t>
      </w:r>
      <w:r w:rsidRPr="00FB14D1">
        <w:rPr>
          <w:rFonts w:ascii="Times New Roman" w:eastAsia="Times New Roman" w:hAnsi="Times New Roman" w:cs="Times New Roman"/>
          <w:color w:val="000000"/>
          <w:sz w:val="24"/>
          <w:szCs w:val="24"/>
          <w:lang w:val="ru-RU"/>
        </w:rPr>
        <w:t xml:space="preserve"> — </w:t>
      </w:r>
      <w:r w:rsidRPr="00FB14D1">
        <w:rPr>
          <w:rFonts w:ascii="Times New Roman" w:eastAsia="Times New Roman" w:hAnsi="Times New Roman" w:cs="Times New Roman"/>
          <w:color w:val="000000"/>
          <w:sz w:val="24"/>
          <w:szCs w:val="24"/>
        </w:rPr>
        <w:t>Lehrerin</w:t>
      </w:r>
      <w:r w:rsidRPr="00FB14D1">
        <w:rPr>
          <w:rFonts w:ascii="Times New Roman" w:eastAsia="Times New Roman" w:hAnsi="Times New Roman" w:cs="Times New Roman"/>
          <w:color w:val="000000"/>
          <w:sz w:val="24"/>
          <w:szCs w:val="24"/>
          <w:lang w:val="ru-RU"/>
        </w:rPr>
        <w:t>), словосложения (</w:t>
      </w:r>
      <w:r w:rsidRPr="00FB14D1">
        <w:rPr>
          <w:rFonts w:ascii="Times New Roman" w:eastAsia="Times New Roman" w:hAnsi="Times New Roman" w:cs="Times New Roman"/>
          <w:color w:val="000000"/>
          <w:sz w:val="24"/>
          <w:szCs w:val="24"/>
        </w:rPr>
        <w:t>Geburtstag</w:t>
      </w:r>
      <w:r w:rsidRPr="00FB14D1">
        <w:rPr>
          <w:rFonts w:ascii="Times New Roman" w:eastAsia="Times New Roman" w:hAnsi="Times New Roman" w:cs="Times New Roman"/>
          <w:color w:val="000000"/>
          <w:sz w:val="24"/>
          <w:szCs w:val="24"/>
          <w:lang w:val="ru-RU"/>
        </w:rPr>
        <w:t>).</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Грамматическая сторона речи</w:t>
      </w:r>
    </w:p>
    <w:p w:rsidR="00E24B1F" w:rsidRPr="00FB14D1" w:rsidRDefault="00E24B1F" w:rsidP="00E24B1F">
      <w:pPr>
        <w:tabs>
          <w:tab w:val="left" w:pos="180"/>
        </w:tabs>
        <w:autoSpaceDE w:val="0"/>
        <w:autoSpaceDN w:val="0"/>
        <w:spacing w:before="19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E24B1F" w:rsidRPr="00FB14D1" w:rsidRDefault="00E24B1F" w:rsidP="00E24B1F">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Простые предложения с однородными членами (союз </w:t>
      </w:r>
      <w:r w:rsidRPr="00FB14D1">
        <w:rPr>
          <w:rFonts w:ascii="Times New Roman" w:eastAsia="Times New Roman" w:hAnsi="Times New Roman" w:cs="Times New Roman"/>
          <w:color w:val="000000"/>
          <w:sz w:val="24"/>
          <w:szCs w:val="24"/>
        </w:rPr>
        <w:t>oder</w:t>
      </w:r>
      <w:r w:rsidRPr="00FB14D1">
        <w:rPr>
          <w:rFonts w:ascii="Times New Roman" w:eastAsia="Times New Roman" w:hAnsi="Times New Roman" w:cs="Times New Roman"/>
          <w:color w:val="000000"/>
          <w:sz w:val="24"/>
          <w:szCs w:val="24"/>
          <w:lang w:val="ru-RU"/>
        </w:rPr>
        <w:t xml:space="preserve">). Сложносочинённые предложения с сочинительными союзами </w:t>
      </w:r>
      <w:r w:rsidRPr="00FB14D1">
        <w:rPr>
          <w:rFonts w:ascii="Times New Roman" w:eastAsia="Times New Roman" w:hAnsi="Times New Roman" w:cs="Times New Roman"/>
          <w:color w:val="000000"/>
          <w:sz w:val="24"/>
          <w:szCs w:val="24"/>
        </w:rPr>
        <w:t>und</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aber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oder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denn</w:t>
      </w:r>
      <w:r w:rsidRPr="00FB14D1">
        <w:rPr>
          <w:rFonts w:ascii="Times New Roman" w:eastAsia="Times New Roman" w:hAnsi="Times New Roman" w:cs="Times New Roman"/>
          <w:color w:val="000000"/>
          <w:sz w:val="24"/>
          <w:szCs w:val="24"/>
          <w:lang w:val="ru-RU"/>
        </w:rPr>
        <w:t>.</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Модальный глагол </w:t>
      </w:r>
      <w:r w:rsidRPr="00FB14D1">
        <w:rPr>
          <w:rFonts w:ascii="Times New Roman" w:eastAsia="Times New Roman" w:hAnsi="Times New Roman" w:cs="Times New Roman"/>
          <w:color w:val="000000"/>
          <w:sz w:val="24"/>
          <w:szCs w:val="24"/>
        </w:rPr>
        <w:t>wollen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Указательные местоимения </w:t>
      </w:r>
      <w:r w:rsidRPr="00FB14D1">
        <w:rPr>
          <w:rFonts w:ascii="Times New Roman" w:eastAsia="Times New Roman" w:hAnsi="Times New Roman" w:cs="Times New Roman"/>
          <w:color w:val="000000"/>
          <w:sz w:val="24"/>
          <w:szCs w:val="24"/>
        </w:rPr>
        <w:t>dieser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dieses</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diese</w:t>
      </w:r>
      <w:r w:rsidRPr="00FB14D1">
        <w:rPr>
          <w:rFonts w:ascii="Times New Roman" w:eastAsia="Times New Roman" w:hAnsi="Times New Roman" w:cs="Times New Roman"/>
          <w:color w:val="000000"/>
          <w:sz w:val="24"/>
          <w:szCs w:val="24"/>
          <w:lang w:val="ru-RU"/>
        </w:rPr>
        <w:t>. Количественные числительные (до 100). Порядковые числительные (до 31).</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Предлоги </w:t>
      </w:r>
      <w:r w:rsidRPr="00FB14D1">
        <w:rPr>
          <w:rFonts w:ascii="Times New Roman" w:eastAsia="Times New Roman" w:hAnsi="Times New Roman" w:cs="Times New Roman"/>
          <w:color w:val="000000"/>
          <w:sz w:val="24"/>
          <w:szCs w:val="24"/>
        </w:rPr>
        <w:t>fur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mit</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um</w:t>
      </w:r>
      <w:r w:rsidRPr="00FB14D1">
        <w:rPr>
          <w:rFonts w:ascii="Times New Roman" w:eastAsia="Times New Roman" w:hAnsi="Times New Roman" w:cs="Times New Roman"/>
          <w:color w:val="000000"/>
          <w:sz w:val="24"/>
          <w:szCs w:val="24"/>
          <w:lang w:val="ru-RU"/>
        </w:rPr>
        <w:t xml:space="preserve"> (в некоторых речевых образцах).</w:t>
      </w:r>
    </w:p>
    <w:p w:rsidR="00E24B1F" w:rsidRPr="00FB14D1" w:rsidRDefault="00E24B1F" w:rsidP="00E24B1F">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Социокультурные знания и умения</w:t>
      </w:r>
    </w:p>
    <w:p w:rsidR="00E24B1F" w:rsidRPr="00FB14D1" w:rsidRDefault="00E24B1F" w:rsidP="00E24B1F">
      <w:pPr>
        <w:autoSpaceDE w:val="0"/>
        <w:autoSpaceDN w:val="0"/>
        <w:spacing w:before="166"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24B1F" w:rsidRPr="00FB14D1" w:rsidRDefault="00E24B1F" w:rsidP="00E24B1F">
      <w:pPr>
        <w:tabs>
          <w:tab w:val="left" w:pos="180"/>
        </w:tabs>
        <w:autoSpaceDE w:val="0"/>
        <w:autoSpaceDN w:val="0"/>
        <w:spacing w:before="72"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E24B1F" w:rsidRPr="00FB14D1" w:rsidRDefault="00E24B1F" w:rsidP="00E24B1F">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Компенсаторные умения</w:t>
      </w:r>
    </w:p>
    <w:p w:rsidR="00E24B1F" w:rsidRPr="00FB14D1" w:rsidRDefault="00E24B1F" w:rsidP="00E24B1F">
      <w:pPr>
        <w:tabs>
          <w:tab w:val="left" w:pos="180"/>
        </w:tabs>
        <w:autoSpaceDE w:val="0"/>
        <w:autoSpaceDN w:val="0"/>
        <w:spacing w:before="166"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24B1F" w:rsidRPr="00FB14D1" w:rsidRDefault="00E24B1F" w:rsidP="00E24B1F">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Прогнозирование содержание текста для чтения на основе заголовка.</w:t>
      </w:r>
    </w:p>
    <w:p w:rsidR="00E24B1F" w:rsidRDefault="00E24B1F" w:rsidP="00E24B1F">
      <w:pPr>
        <w:autoSpaceDE w:val="0"/>
        <w:autoSpaceDN w:val="0"/>
        <w:spacing w:after="0" w:line="228" w:lineRule="auto"/>
        <w:rPr>
          <w:rFonts w:ascii="Times New Roman" w:eastAsia="Times New Roman" w:hAnsi="Times New Roman" w:cs="Times New Roman"/>
          <w:color w:val="000000"/>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Игнорирование информации, не являющейся необходимой для понимания основного содержания прочитанного/прослушанного текста или для нахождения в </w:t>
      </w:r>
      <w:r>
        <w:rPr>
          <w:rFonts w:ascii="Times New Roman" w:eastAsia="Times New Roman" w:hAnsi="Times New Roman" w:cs="Times New Roman"/>
          <w:color w:val="000000"/>
          <w:sz w:val="24"/>
          <w:szCs w:val="24"/>
          <w:lang w:val="ru-RU"/>
        </w:rPr>
        <w:t>тексте запрашиваемой информации.</w:t>
      </w:r>
    </w:p>
    <w:p w:rsidR="00B00A85" w:rsidRPr="00163E75" w:rsidRDefault="00B00A85" w:rsidP="00E24B1F">
      <w:pPr>
        <w:autoSpaceDE w:val="0"/>
        <w:autoSpaceDN w:val="0"/>
        <w:spacing w:after="0" w:line="228" w:lineRule="auto"/>
        <w:rPr>
          <w:rFonts w:eastAsia="Times New Roman"/>
          <w:sz w:val="24"/>
          <w:szCs w:val="24"/>
          <w:lang w:val="ru-RU"/>
        </w:rPr>
      </w:pPr>
    </w:p>
    <w:p w:rsidR="00E24B1F" w:rsidRPr="00B00A85" w:rsidRDefault="00E24B1F" w:rsidP="00E24B1F">
      <w:pPr>
        <w:autoSpaceDE w:val="0"/>
        <w:autoSpaceDN w:val="0"/>
        <w:spacing w:after="0" w:line="228" w:lineRule="auto"/>
        <w:rPr>
          <w:rFonts w:ascii="Times New Roman" w:eastAsia="Times New Roman" w:hAnsi="Times New Roman" w:cs="Times New Roman"/>
          <w:b/>
          <w:color w:val="000000"/>
          <w:sz w:val="24"/>
          <w:szCs w:val="24"/>
          <w:lang w:val="ru-RU"/>
        </w:rPr>
      </w:pPr>
      <w:r w:rsidRPr="00B00A85">
        <w:rPr>
          <w:rStyle w:val="fontstyle01"/>
          <w:sz w:val="24"/>
          <w:szCs w:val="24"/>
          <w:lang w:val="ru-RU"/>
        </w:rPr>
        <w:t xml:space="preserve"> ПЛАНИРУЕМЫЕ РЕЗУЛЬТАТЫ ОСВОЕНИЯ ПРОГРАММЫ ПО ИНОСТРАННОМУ (НЕМЕЦКОМУ) ЯЗЫКУ НА УРОВНЕ НАЧАЛЬНОГО ОБЩЕГО ОБРАЗОВАНИЯ</w:t>
      </w:r>
    </w:p>
    <w:p w:rsidR="00E24B1F" w:rsidRPr="00B00A85" w:rsidRDefault="00E24B1F" w:rsidP="00E24B1F">
      <w:pPr>
        <w:rPr>
          <w:rStyle w:val="fontstyle01"/>
          <w:rFonts w:eastAsiaTheme="minorEastAsia"/>
          <w:sz w:val="24"/>
          <w:szCs w:val="24"/>
          <w:lang w:val="ru-RU"/>
        </w:rPr>
      </w:pPr>
      <w:r w:rsidRPr="00B00A85">
        <w:rPr>
          <w:rStyle w:val="fontstyle01"/>
          <w:sz w:val="24"/>
          <w:szCs w:val="24"/>
          <w:lang w:val="ru-RU"/>
        </w:rPr>
        <w:t>ЛИЧНОСТНЫЕ РЕЗУЛЬТАТЫ</w:t>
      </w:r>
    </w:p>
    <w:p w:rsidR="00E24B1F" w:rsidRPr="00B00A85" w:rsidRDefault="00E24B1F" w:rsidP="00E24B1F">
      <w:pPr>
        <w:jc w:val="both"/>
        <w:rPr>
          <w:rStyle w:val="fontstyle21"/>
          <w:sz w:val="24"/>
          <w:szCs w:val="24"/>
          <w:lang w:val="ru-RU"/>
        </w:rPr>
      </w:pPr>
      <w:r w:rsidRPr="00B00A85">
        <w:rPr>
          <w:rStyle w:val="fontstyle21"/>
          <w:sz w:val="24"/>
          <w:szCs w:val="24"/>
          <w:lang w:val="ru-RU"/>
        </w:rPr>
        <w:t>Личностные результаты освоения программы по-иностранному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4B1F" w:rsidRPr="00B00A85" w:rsidRDefault="00E24B1F" w:rsidP="00E24B1F">
      <w:pPr>
        <w:jc w:val="both"/>
        <w:rPr>
          <w:rStyle w:val="fontstyle21"/>
          <w:sz w:val="24"/>
          <w:szCs w:val="24"/>
          <w:lang w:val="ru-RU"/>
        </w:rPr>
      </w:pPr>
      <w:r w:rsidRPr="00B00A85">
        <w:rPr>
          <w:rStyle w:val="fontstyle21"/>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E24B1F" w:rsidRPr="00B00A85" w:rsidRDefault="00E24B1F" w:rsidP="00E24B1F">
      <w:pPr>
        <w:rPr>
          <w:rStyle w:val="fontstyle01"/>
          <w:sz w:val="24"/>
          <w:szCs w:val="24"/>
          <w:lang w:val="ru-RU"/>
        </w:rPr>
      </w:pPr>
      <w:r w:rsidRPr="00B00A85">
        <w:rPr>
          <w:rStyle w:val="fontstyle01"/>
          <w:sz w:val="24"/>
          <w:szCs w:val="24"/>
          <w:lang w:val="ru-RU"/>
        </w:rPr>
        <w:t>1) гражданско-патриотического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становление ценностного отношения к своей Родине – России; осознание своей этнокультурной и российской гражданской идентичности;</w:t>
      </w:r>
    </w:p>
    <w:p w:rsidR="00E24B1F" w:rsidRPr="00B00A85" w:rsidRDefault="00E24B1F" w:rsidP="00E24B1F">
      <w:pPr>
        <w:rPr>
          <w:rStyle w:val="fontstyle21"/>
          <w:sz w:val="24"/>
          <w:szCs w:val="24"/>
          <w:lang w:val="ru-RU"/>
        </w:rPr>
      </w:pPr>
      <w:r w:rsidRPr="00B00A85">
        <w:rPr>
          <w:rStyle w:val="fontstyle21"/>
          <w:sz w:val="24"/>
          <w:szCs w:val="24"/>
          <w:lang w:val="ru-RU"/>
        </w:rPr>
        <w:t>сопричастность к прошлому, настоящему и будущему своей страны и родного края;</w:t>
      </w:r>
    </w:p>
    <w:p w:rsidR="00E24B1F" w:rsidRPr="00B00A85" w:rsidRDefault="00E24B1F" w:rsidP="00E24B1F">
      <w:pPr>
        <w:rPr>
          <w:rStyle w:val="fontstyle21"/>
          <w:sz w:val="24"/>
          <w:szCs w:val="24"/>
          <w:lang w:val="ru-RU"/>
        </w:rPr>
      </w:pPr>
      <w:r w:rsidRPr="00B00A85">
        <w:rPr>
          <w:rStyle w:val="fontstyle21"/>
          <w:sz w:val="24"/>
          <w:szCs w:val="24"/>
          <w:lang w:val="ru-RU"/>
        </w:rPr>
        <w:t>уважение к своему и другим народам;</w:t>
      </w:r>
    </w:p>
    <w:p w:rsidR="00E24B1F" w:rsidRPr="00B00A85" w:rsidRDefault="00E24B1F" w:rsidP="00E24B1F">
      <w:pPr>
        <w:rPr>
          <w:rStyle w:val="fontstyle21"/>
          <w:sz w:val="24"/>
          <w:szCs w:val="24"/>
          <w:lang w:val="ru-RU"/>
        </w:rPr>
      </w:pPr>
      <w:r w:rsidRPr="00B00A85">
        <w:rPr>
          <w:rStyle w:val="fontstyle21"/>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24B1F" w:rsidRPr="00B00A85" w:rsidRDefault="00E24B1F" w:rsidP="00E24B1F">
      <w:pPr>
        <w:rPr>
          <w:rStyle w:val="fontstyle01"/>
          <w:sz w:val="24"/>
          <w:szCs w:val="24"/>
          <w:lang w:val="ru-RU"/>
        </w:rPr>
      </w:pPr>
      <w:r w:rsidRPr="00B00A85">
        <w:rPr>
          <w:rStyle w:val="fontstyle01"/>
          <w:sz w:val="24"/>
          <w:szCs w:val="24"/>
          <w:lang w:val="ru-RU"/>
        </w:rPr>
        <w:t>2) духовно-нравственного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признание индивидуальности каждого человека; проявление сопереживания, уважения и доброжелательности;</w:t>
      </w:r>
    </w:p>
    <w:p w:rsidR="00E24B1F" w:rsidRPr="00B00A85" w:rsidRDefault="00E24B1F" w:rsidP="00E24B1F">
      <w:pPr>
        <w:rPr>
          <w:rStyle w:val="fontstyle21"/>
          <w:sz w:val="24"/>
          <w:szCs w:val="24"/>
          <w:lang w:val="ru-RU"/>
        </w:rPr>
      </w:pPr>
      <w:r w:rsidRPr="00B00A85">
        <w:rPr>
          <w:rStyle w:val="fontstyle21"/>
          <w:sz w:val="24"/>
          <w:szCs w:val="24"/>
          <w:lang w:val="ru-RU"/>
        </w:rPr>
        <w:t>неприятие любых форм поведения, направленных на причинение физического и морального вреда другим людям</w:t>
      </w:r>
    </w:p>
    <w:p w:rsidR="00E24B1F" w:rsidRPr="00B00A85" w:rsidRDefault="00E24B1F" w:rsidP="00E24B1F">
      <w:pPr>
        <w:rPr>
          <w:rStyle w:val="fontstyle01"/>
          <w:sz w:val="24"/>
          <w:szCs w:val="24"/>
          <w:lang w:val="ru-RU"/>
        </w:rPr>
      </w:pPr>
      <w:r w:rsidRPr="00B00A85">
        <w:rPr>
          <w:rStyle w:val="fontstyle01"/>
          <w:sz w:val="24"/>
          <w:szCs w:val="24"/>
          <w:lang w:val="ru-RU"/>
        </w:rPr>
        <w:t>3) эстетического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24B1F" w:rsidRPr="00B00A85" w:rsidRDefault="00E24B1F" w:rsidP="00E24B1F">
      <w:pPr>
        <w:rPr>
          <w:rStyle w:val="fontstyle21"/>
          <w:sz w:val="24"/>
          <w:szCs w:val="24"/>
          <w:lang w:val="ru-RU"/>
        </w:rPr>
      </w:pPr>
      <w:r w:rsidRPr="00B00A85">
        <w:rPr>
          <w:rStyle w:val="fontstyle21"/>
          <w:sz w:val="24"/>
          <w:szCs w:val="24"/>
          <w:lang w:val="ru-RU"/>
        </w:rPr>
        <w:t>стремление к самовыражению в разных видах художественной деятельности.</w:t>
      </w:r>
    </w:p>
    <w:p w:rsidR="00E24B1F" w:rsidRPr="00B00A85" w:rsidRDefault="00E24B1F" w:rsidP="00E24B1F">
      <w:pPr>
        <w:rPr>
          <w:rStyle w:val="fontstyle01"/>
          <w:sz w:val="24"/>
          <w:szCs w:val="24"/>
          <w:lang w:val="ru-RU"/>
        </w:rPr>
      </w:pPr>
      <w:r w:rsidRPr="00B00A85">
        <w:rPr>
          <w:rStyle w:val="fontstyle01"/>
          <w:sz w:val="24"/>
          <w:szCs w:val="24"/>
          <w:lang w:val="ru-RU"/>
        </w:rPr>
        <w:t>4) физического воспитания, формирования культуры здоровья и эмоционального благополучия:</w:t>
      </w:r>
    </w:p>
    <w:p w:rsidR="00E24B1F" w:rsidRPr="00B00A85" w:rsidRDefault="00E24B1F" w:rsidP="00E24B1F">
      <w:pPr>
        <w:rPr>
          <w:rStyle w:val="fontstyle21"/>
          <w:sz w:val="24"/>
          <w:szCs w:val="24"/>
          <w:lang w:val="ru-RU"/>
        </w:rPr>
      </w:pPr>
      <w:r w:rsidRPr="00B00A85">
        <w:rPr>
          <w:rStyle w:val="fontstyle21"/>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24B1F" w:rsidRPr="00B00A85" w:rsidRDefault="00E24B1F" w:rsidP="00E24B1F">
      <w:pPr>
        <w:autoSpaceDE w:val="0"/>
        <w:autoSpaceDN w:val="0"/>
        <w:spacing w:after="0" w:line="228" w:lineRule="auto"/>
        <w:rPr>
          <w:rStyle w:val="fontstyle21"/>
          <w:sz w:val="24"/>
          <w:szCs w:val="24"/>
          <w:lang w:val="ru-RU"/>
        </w:rPr>
      </w:pPr>
      <w:r w:rsidRPr="00B00A85">
        <w:rPr>
          <w:rStyle w:val="fontstyle21"/>
          <w:sz w:val="24"/>
          <w:szCs w:val="24"/>
          <w:lang w:val="ru-RU"/>
        </w:rPr>
        <w:lastRenderedPageBreak/>
        <w:t>бережное отношение к физическому и психическому здоровью.</w:t>
      </w:r>
    </w:p>
    <w:p w:rsidR="00E24B1F" w:rsidRPr="00B00A85" w:rsidRDefault="00E24B1F" w:rsidP="00E24B1F">
      <w:pPr>
        <w:rPr>
          <w:rStyle w:val="fontstyle01"/>
          <w:sz w:val="24"/>
          <w:szCs w:val="24"/>
          <w:lang w:val="ru-RU"/>
        </w:rPr>
      </w:pPr>
      <w:r w:rsidRPr="00B00A85">
        <w:rPr>
          <w:rStyle w:val="fontstyle01"/>
          <w:sz w:val="24"/>
          <w:szCs w:val="24"/>
          <w:lang w:val="ru-RU"/>
        </w:rPr>
        <w:t>5) трудового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24B1F" w:rsidRPr="00B00A85" w:rsidRDefault="00E24B1F" w:rsidP="00E24B1F">
      <w:pPr>
        <w:rPr>
          <w:rStyle w:val="fontstyle01"/>
          <w:sz w:val="24"/>
          <w:szCs w:val="24"/>
          <w:lang w:val="ru-RU"/>
        </w:rPr>
      </w:pPr>
      <w:r w:rsidRPr="00B00A85">
        <w:rPr>
          <w:rStyle w:val="fontstyle01"/>
          <w:sz w:val="24"/>
          <w:szCs w:val="24"/>
          <w:lang w:val="ru-RU"/>
        </w:rPr>
        <w:t>6) экологического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бережное отношение к природе; неприятие действий, приносящих ей вред.</w:t>
      </w:r>
    </w:p>
    <w:p w:rsidR="00E24B1F" w:rsidRPr="00B00A85" w:rsidRDefault="00E24B1F" w:rsidP="00E24B1F">
      <w:pPr>
        <w:rPr>
          <w:rStyle w:val="fontstyle01"/>
          <w:sz w:val="24"/>
          <w:szCs w:val="24"/>
          <w:lang w:val="ru-RU"/>
        </w:rPr>
      </w:pPr>
      <w:r w:rsidRPr="00B00A85">
        <w:rPr>
          <w:rStyle w:val="fontstyle01"/>
          <w:sz w:val="24"/>
          <w:szCs w:val="24"/>
          <w:lang w:val="ru-RU"/>
        </w:rPr>
        <w:t>7) ценности научного познания:</w:t>
      </w:r>
    </w:p>
    <w:p w:rsidR="00E24B1F" w:rsidRPr="00B00A85" w:rsidRDefault="00E24B1F" w:rsidP="00E24B1F">
      <w:pPr>
        <w:rPr>
          <w:rStyle w:val="fontstyle21"/>
          <w:sz w:val="24"/>
          <w:szCs w:val="24"/>
          <w:lang w:val="ru-RU"/>
        </w:rPr>
      </w:pPr>
      <w:r w:rsidRPr="00B00A85">
        <w:rPr>
          <w:rStyle w:val="fontstyle21"/>
          <w:sz w:val="24"/>
          <w:szCs w:val="24"/>
          <w:lang w:val="ru-RU"/>
        </w:rPr>
        <w:t>первоначальные представления о научной картине мира;</w:t>
      </w:r>
    </w:p>
    <w:p w:rsidR="00B00A85" w:rsidRPr="00B00A85" w:rsidRDefault="00E24B1F" w:rsidP="00B00A85">
      <w:pPr>
        <w:rPr>
          <w:rStyle w:val="fontstyle01"/>
          <w:sz w:val="24"/>
          <w:szCs w:val="24"/>
          <w:lang w:val="ru-RU"/>
        </w:rPr>
      </w:pPr>
      <w:r w:rsidRPr="00B00A85">
        <w:rPr>
          <w:rStyle w:val="fontstyle21"/>
          <w:sz w:val="24"/>
          <w:szCs w:val="24"/>
          <w:lang w:val="ru-RU"/>
        </w:rPr>
        <w:t>познавательные интересы, активность, инициативность, любознательность и самостоятельность в познании.</w:t>
      </w:r>
      <w:r w:rsidR="00B00A85" w:rsidRPr="00B00A85">
        <w:rPr>
          <w:rStyle w:val="fontstyle01"/>
          <w:sz w:val="24"/>
          <w:szCs w:val="24"/>
          <w:lang w:val="ru-RU"/>
        </w:rPr>
        <w:t xml:space="preserve"> МЕТАПРЕДМЕТНЫЕ РЕЗУЛЬТАТЫ</w:t>
      </w:r>
    </w:p>
    <w:p w:rsidR="00B00A85" w:rsidRPr="00B00A85" w:rsidRDefault="00B00A85" w:rsidP="00B00A85">
      <w:pPr>
        <w:rPr>
          <w:rStyle w:val="fontstyle21"/>
          <w:sz w:val="24"/>
          <w:szCs w:val="24"/>
          <w:lang w:val="ru-RU"/>
        </w:rPr>
      </w:pPr>
      <w:r w:rsidRPr="00B00A85">
        <w:rPr>
          <w:rStyle w:val="fontstyle21"/>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0A85" w:rsidRPr="00B00A85" w:rsidRDefault="00B00A85" w:rsidP="00B00A85">
      <w:pPr>
        <w:rPr>
          <w:rStyle w:val="fontstyle01"/>
          <w:sz w:val="24"/>
          <w:szCs w:val="24"/>
          <w:lang w:val="ru-RU"/>
        </w:rPr>
      </w:pPr>
      <w:r w:rsidRPr="00B00A85">
        <w:rPr>
          <w:rStyle w:val="fontstyle01"/>
          <w:sz w:val="24"/>
          <w:szCs w:val="24"/>
          <w:lang w:val="ru-RU"/>
        </w:rPr>
        <w:t>Познавательные универсальные учебные действия</w:t>
      </w:r>
    </w:p>
    <w:p w:rsidR="00B00A85" w:rsidRPr="00B00A85" w:rsidRDefault="00B00A85" w:rsidP="00B00A85">
      <w:pPr>
        <w:rPr>
          <w:rStyle w:val="fontstyle01"/>
          <w:sz w:val="24"/>
          <w:szCs w:val="24"/>
          <w:lang w:val="ru-RU"/>
        </w:rPr>
      </w:pPr>
      <w:r w:rsidRPr="00B00A85">
        <w:rPr>
          <w:rStyle w:val="fontstyle01"/>
          <w:sz w:val="24"/>
          <w:szCs w:val="24"/>
          <w:lang w:val="ru-RU"/>
        </w:rPr>
        <w:t>Базовые логические действия:</w:t>
      </w:r>
    </w:p>
    <w:p w:rsidR="00B00A85" w:rsidRPr="00B00A85" w:rsidRDefault="00B00A85" w:rsidP="00B00A85">
      <w:pPr>
        <w:rPr>
          <w:rStyle w:val="fontstyle21"/>
          <w:sz w:val="24"/>
          <w:szCs w:val="24"/>
          <w:lang w:val="ru-RU"/>
        </w:rPr>
      </w:pPr>
      <w:r w:rsidRPr="00B00A85">
        <w:rPr>
          <w:rStyle w:val="fontstyle21"/>
          <w:sz w:val="24"/>
          <w:szCs w:val="24"/>
          <w:lang w:val="ru-RU"/>
        </w:rPr>
        <w:t>сравнивать объекты, устанавливать основания для сравнения, устанавливать аналогии;</w:t>
      </w:r>
    </w:p>
    <w:p w:rsidR="00B00A85" w:rsidRPr="00B00A85" w:rsidRDefault="00B00A85" w:rsidP="00B00A85">
      <w:pPr>
        <w:rPr>
          <w:rStyle w:val="fontstyle21"/>
          <w:sz w:val="24"/>
          <w:szCs w:val="24"/>
          <w:lang w:val="ru-RU"/>
        </w:rPr>
      </w:pPr>
      <w:r w:rsidRPr="00B00A85">
        <w:rPr>
          <w:rStyle w:val="fontstyle21"/>
          <w:sz w:val="24"/>
          <w:szCs w:val="24"/>
          <w:lang w:val="ru-RU"/>
        </w:rPr>
        <w:t>объединять части объекта (объекты) по определённому признаку;</w:t>
      </w:r>
    </w:p>
    <w:p w:rsidR="00B00A85" w:rsidRPr="00B00A85" w:rsidRDefault="00B00A85" w:rsidP="00B00A85">
      <w:pPr>
        <w:rPr>
          <w:rStyle w:val="fontstyle21"/>
          <w:sz w:val="24"/>
          <w:szCs w:val="24"/>
          <w:lang w:val="ru-RU"/>
        </w:rPr>
      </w:pPr>
      <w:r w:rsidRPr="00B00A85">
        <w:rPr>
          <w:rStyle w:val="fontstyle21"/>
          <w:sz w:val="24"/>
          <w:szCs w:val="24"/>
          <w:lang w:val="ru-RU"/>
        </w:rPr>
        <w:t>определять существенный признак для классификации, классифицировать предложенные объекты;</w:t>
      </w:r>
    </w:p>
    <w:p w:rsidR="00B00A85" w:rsidRPr="00B00A85" w:rsidRDefault="00B00A85" w:rsidP="00B00A85">
      <w:pPr>
        <w:rPr>
          <w:rStyle w:val="fontstyle21"/>
          <w:sz w:val="24"/>
          <w:szCs w:val="24"/>
          <w:lang w:val="ru-RU"/>
        </w:rPr>
      </w:pPr>
      <w:r w:rsidRPr="00B00A85">
        <w:rPr>
          <w:rStyle w:val="fontstyle21"/>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00A85" w:rsidRPr="00B00A85" w:rsidRDefault="00B00A85" w:rsidP="00B00A85">
      <w:pPr>
        <w:rPr>
          <w:rStyle w:val="fontstyle21"/>
          <w:sz w:val="24"/>
          <w:szCs w:val="24"/>
          <w:lang w:val="ru-RU"/>
        </w:rPr>
      </w:pPr>
      <w:r w:rsidRPr="00B00A85">
        <w:rPr>
          <w:rStyle w:val="fontstyle21"/>
          <w:sz w:val="24"/>
          <w:szCs w:val="24"/>
          <w:lang w:val="ru-RU"/>
        </w:rPr>
        <w:t>выявлять недостаток информации для решения учебной (практической) задачи на основе предложенного алгоритма;</w:t>
      </w:r>
    </w:p>
    <w:p w:rsidR="00B00A85" w:rsidRPr="00B00A85" w:rsidRDefault="00B00A85" w:rsidP="00B00A85">
      <w:pPr>
        <w:rPr>
          <w:rStyle w:val="fontstyle21"/>
          <w:sz w:val="24"/>
          <w:szCs w:val="24"/>
          <w:lang w:val="ru-RU"/>
        </w:rPr>
      </w:pPr>
      <w:r w:rsidRPr="00B00A85">
        <w:rPr>
          <w:rStyle w:val="fontstyle21"/>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B00A85" w:rsidRPr="00B00A85" w:rsidRDefault="00B00A85" w:rsidP="00B00A85">
      <w:pPr>
        <w:rPr>
          <w:rStyle w:val="fontstyle01"/>
          <w:sz w:val="24"/>
          <w:szCs w:val="24"/>
          <w:lang w:val="ru-RU"/>
        </w:rPr>
      </w:pPr>
      <w:r w:rsidRPr="00B00A85">
        <w:rPr>
          <w:rStyle w:val="fontstyle01"/>
          <w:sz w:val="24"/>
          <w:szCs w:val="24"/>
          <w:lang w:val="ru-RU"/>
        </w:rPr>
        <w:t>Базовые исследовательские действия:</w:t>
      </w:r>
    </w:p>
    <w:p w:rsidR="00B00A85" w:rsidRPr="00B00A85" w:rsidRDefault="00B00A85" w:rsidP="00B00A85">
      <w:pPr>
        <w:rPr>
          <w:rStyle w:val="fontstyle21"/>
          <w:sz w:val="24"/>
          <w:szCs w:val="24"/>
          <w:lang w:val="ru-RU"/>
        </w:rPr>
      </w:pPr>
      <w:r w:rsidRPr="00B00A85">
        <w:rPr>
          <w:rStyle w:val="fontstyle21"/>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00A85" w:rsidRPr="00B00A85" w:rsidRDefault="00B00A85" w:rsidP="00B00A85">
      <w:pPr>
        <w:rPr>
          <w:rStyle w:val="fontstyle21"/>
          <w:sz w:val="24"/>
          <w:szCs w:val="24"/>
          <w:lang w:val="ru-RU"/>
        </w:rPr>
      </w:pPr>
      <w:r w:rsidRPr="00B00A85">
        <w:rPr>
          <w:rStyle w:val="fontstyle21"/>
          <w:sz w:val="24"/>
          <w:szCs w:val="24"/>
          <w:lang w:val="ru-RU"/>
        </w:rPr>
        <w:t>с помощью педагогического работника формулировать цель, планировать изменения объекта, ситуации;</w:t>
      </w:r>
    </w:p>
    <w:p w:rsidR="00B00A85" w:rsidRPr="00B00A85" w:rsidRDefault="00B00A85" w:rsidP="00B00A85">
      <w:pPr>
        <w:rPr>
          <w:rStyle w:val="fontstyle21"/>
          <w:sz w:val="24"/>
          <w:szCs w:val="24"/>
          <w:lang w:val="ru-RU"/>
        </w:rPr>
      </w:pPr>
      <w:r w:rsidRPr="00B00A85">
        <w:rPr>
          <w:rStyle w:val="fontstyle21"/>
          <w:sz w:val="24"/>
          <w:szCs w:val="24"/>
          <w:lang w:val="ru-RU"/>
        </w:rPr>
        <w:t>сравнивать несколько вариантов решения задачи, выбирать наиболее подходящий (на основе предложенных критериев);</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00A85" w:rsidRPr="00B00A85" w:rsidRDefault="00B00A85" w:rsidP="00B00A85">
      <w:pPr>
        <w:rPr>
          <w:rStyle w:val="fontstyle01"/>
          <w:b w:val="0"/>
          <w:sz w:val="24"/>
          <w:szCs w:val="24"/>
          <w:lang w:val="ru-RU"/>
        </w:rPr>
      </w:pPr>
      <w:r w:rsidRPr="00B00A85">
        <w:rPr>
          <w:rStyle w:val="fontstyle01"/>
          <w:b w:val="0"/>
          <w:sz w:val="24"/>
          <w:szCs w:val="24"/>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прогнозировать возможное развитие процессов, событий и их последствия в аналогичных или сходных ситуациях.</w:t>
      </w:r>
    </w:p>
    <w:p w:rsidR="00B00A85" w:rsidRPr="00B00A85" w:rsidRDefault="00B00A85" w:rsidP="00B00A85">
      <w:pPr>
        <w:rPr>
          <w:rStyle w:val="fontstyle21"/>
          <w:b/>
          <w:sz w:val="24"/>
          <w:szCs w:val="24"/>
          <w:lang w:val="ru-RU"/>
        </w:rPr>
      </w:pPr>
      <w:r w:rsidRPr="00B00A85">
        <w:rPr>
          <w:rStyle w:val="fontstyle21"/>
          <w:b/>
          <w:sz w:val="24"/>
          <w:szCs w:val="24"/>
          <w:lang w:val="ru-RU"/>
        </w:rPr>
        <w:t>Работа с информацией:</w:t>
      </w:r>
    </w:p>
    <w:p w:rsidR="00B00A85" w:rsidRPr="00B00A85" w:rsidRDefault="00B00A85" w:rsidP="00B00A85">
      <w:pPr>
        <w:rPr>
          <w:rStyle w:val="fontstyle01"/>
          <w:b w:val="0"/>
          <w:bCs w:val="0"/>
          <w:sz w:val="24"/>
          <w:szCs w:val="24"/>
          <w:lang w:val="ru-RU"/>
        </w:rPr>
      </w:pPr>
      <w:r w:rsidRPr="00B00A85">
        <w:rPr>
          <w:rStyle w:val="fontstyle01"/>
          <w:b w:val="0"/>
          <w:sz w:val="24"/>
          <w:szCs w:val="24"/>
          <w:lang w:val="ru-RU"/>
        </w:rPr>
        <w:t>выбирать источник получения информации;</w:t>
      </w:r>
    </w:p>
    <w:p w:rsidR="00B00A85" w:rsidRPr="00B00A85" w:rsidRDefault="00B00A85" w:rsidP="00B00A85">
      <w:pPr>
        <w:rPr>
          <w:rStyle w:val="fontstyle01"/>
          <w:b w:val="0"/>
          <w:sz w:val="24"/>
          <w:szCs w:val="24"/>
          <w:lang w:val="ru-RU"/>
        </w:rPr>
      </w:pPr>
      <w:r w:rsidRPr="00B00A85">
        <w:rPr>
          <w:rStyle w:val="fontstyle01"/>
          <w:b w:val="0"/>
          <w:sz w:val="24"/>
          <w:szCs w:val="24"/>
          <w:lang w:val="ru-RU"/>
        </w:rPr>
        <w:t>согласно заданному алгоритму находить в предложенном источнике информацию, представленную в явном виде;</w:t>
      </w:r>
    </w:p>
    <w:p w:rsidR="00B00A85" w:rsidRPr="00B00A85" w:rsidRDefault="00B00A85" w:rsidP="00B00A85">
      <w:pPr>
        <w:rPr>
          <w:rStyle w:val="fontstyle01"/>
          <w:b w:val="0"/>
          <w:sz w:val="24"/>
          <w:szCs w:val="24"/>
          <w:lang w:val="ru-RU"/>
        </w:rPr>
      </w:pPr>
      <w:r w:rsidRPr="00B00A85">
        <w:rPr>
          <w:rStyle w:val="fontstyle01"/>
          <w:b w:val="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00A85" w:rsidRPr="00B00A85" w:rsidRDefault="00B00A85" w:rsidP="00B00A85">
      <w:pPr>
        <w:rPr>
          <w:rStyle w:val="fontstyle01"/>
          <w:b w:val="0"/>
          <w:sz w:val="24"/>
          <w:szCs w:val="24"/>
          <w:lang w:val="ru-RU"/>
        </w:rPr>
      </w:pPr>
      <w:r w:rsidRPr="00B00A85">
        <w:rPr>
          <w:rStyle w:val="fontstyle01"/>
          <w:b w:val="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00A85" w:rsidRPr="00B00A85" w:rsidRDefault="00B00A85" w:rsidP="00B00A85">
      <w:pPr>
        <w:rPr>
          <w:rStyle w:val="fontstyle01"/>
          <w:b w:val="0"/>
          <w:sz w:val="24"/>
          <w:szCs w:val="24"/>
          <w:lang w:val="ru-RU"/>
        </w:rPr>
      </w:pPr>
      <w:r w:rsidRPr="00B00A85">
        <w:rPr>
          <w:rStyle w:val="fontstyle01"/>
          <w:b w:val="0"/>
          <w:sz w:val="24"/>
          <w:szCs w:val="24"/>
          <w:lang w:val="ru-RU"/>
        </w:rPr>
        <w:t>анализировать и создавать текстовую, видео, графическую, звуковую, информацию в соответствии с учебной задачей;</w:t>
      </w:r>
    </w:p>
    <w:p w:rsidR="00B00A85" w:rsidRPr="00B00A85" w:rsidRDefault="00B00A85" w:rsidP="00B00A85">
      <w:pPr>
        <w:rPr>
          <w:rStyle w:val="fontstyle01"/>
          <w:b w:val="0"/>
          <w:sz w:val="24"/>
          <w:szCs w:val="24"/>
          <w:lang w:val="ru-RU"/>
        </w:rPr>
      </w:pPr>
      <w:r w:rsidRPr="00B00A85">
        <w:rPr>
          <w:rStyle w:val="fontstyle01"/>
          <w:b w:val="0"/>
          <w:sz w:val="24"/>
          <w:szCs w:val="24"/>
          <w:lang w:val="ru-RU"/>
        </w:rPr>
        <w:t>самостоятельно создавать схемы, таблицы для представления информации.</w:t>
      </w:r>
    </w:p>
    <w:p w:rsidR="00B00A85" w:rsidRPr="00B00A85" w:rsidRDefault="00B00A85" w:rsidP="00B00A85">
      <w:pPr>
        <w:rPr>
          <w:rStyle w:val="fontstyle21"/>
          <w:b/>
          <w:sz w:val="24"/>
          <w:szCs w:val="24"/>
          <w:lang w:val="ru-RU"/>
        </w:rPr>
      </w:pPr>
      <w:r w:rsidRPr="00B00A85">
        <w:rPr>
          <w:rStyle w:val="fontstyle21"/>
          <w:b/>
          <w:sz w:val="24"/>
          <w:szCs w:val="24"/>
          <w:lang w:val="ru-RU"/>
        </w:rPr>
        <w:t>Коммуникативные универсальные учебные действия:</w:t>
      </w:r>
    </w:p>
    <w:p w:rsidR="00B00A85" w:rsidRPr="00B00A85" w:rsidRDefault="00B00A85" w:rsidP="00B00A85">
      <w:pPr>
        <w:rPr>
          <w:rStyle w:val="fontstyle01"/>
          <w:b w:val="0"/>
          <w:bCs w:val="0"/>
          <w:sz w:val="24"/>
          <w:szCs w:val="24"/>
          <w:lang w:val="ru-RU"/>
        </w:rPr>
      </w:pPr>
      <w:r w:rsidRPr="00B00A85">
        <w:rPr>
          <w:rStyle w:val="fontstyle01"/>
          <w:b w:val="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проявлять уважительное отношение к собеседнику, соблюдать правила ведения диалога и дискуссии;</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готовить небольшие публичные выступления;</w:t>
      </w:r>
    </w:p>
    <w:p w:rsidR="00B00A85" w:rsidRPr="00B00A85" w:rsidRDefault="00B00A85" w:rsidP="00B00A85">
      <w:pPr>
        <w:rPr>
          <w:rStyle w:val="fontstyle01"/>
          <w:b w:val="0"/>
          <w:sz w:val="24"/>
          <w:szCs w:val="24"/>
          <w:lang w:val="ru-RU"/>
        </w:rPr>
      </w:pPr>
      <w:r w:rsidRPr="00B00A85">
        <w:rPr>
          <w:rStyle w:val="fontstyle01"/>
          <w:b w:val="0"/>
          <w:sz w:val="24"/>
          <w:szCs w:val="24"/>
          <w:lang w:val="ru-RU"/>
        </w:rPr>
        <w:t>подбирать иллюстративный материал (рисунки, фото, плакаты) к тексту выступления.</w:t>
      </w:r>
    </w:p>
    <w:p w:rsidR="00B00A85" w:rsidRPr="00B00A85" w:rsidRDefault="00B00A85" w:rsidP="00B00A85">
      <w:pPr>
        <w:rPr>
          <w:rStyle w:val="fontstyle21"/>
          <w:b/>
          <w:sz w:val="24"/>
          <w:szCs w:val="24"/>
          <w:lang w:val="ru-RU"/>
        </w:rPr>
      </w:pPr>
      <w:r w:rsidRPr="00B00A85">
        <w:rPr>
          <w:rStyle w:val="fontstyle21"/>
          <w:b/>
          <w:sz w:val="24"/>
          <w:szCs w:val="24"/>
          <w:lang w:val="ru-RU"/>
        </w:rPr>
        <w:t>Регулятивные универсальные учебные действия</w:t>
      </w:r>
    </w:p>
    <w:p w:rsidR="00B00A85" w:rsidRPr="00B00A85" w:rsidRDefault="00B00A85" w:rsidP="00B00A85">
      <w:pPr>
        <w:rPr>
          <w:rStyle w:val="fontstyle21"/>
          <w:b/>
          <w:sz w:val="24"/>
          <w:szCs w:val="24"/>
          <w:lang w:val="ru-RU"/>
        </w:rPr>
      </w:pPr>
      <w:r w:rsidRPr="00B00A85">
        <w:rPr>
          <w:rStyle w:val="fontstyle21"/>
          <w:b/>
          <w:sz w:val="24"/>
          <w:szCs w:val="24"/>
          <w:lang w:val="ru-RU"/>
        </w:rPr>
        <w:t>Самоорганизация:</w:t>
      </w:r>
    </w:p>
    <w:p w:rsidR="00B00A85" w:rsidRPr="00B00A85" w:rsidRDefault="00B00A85" w:rsidP="00B00A85">
      <w:pPr>
        <w:rPr>
          <w:rStyle w:val="fontstyle01"/>
          <w:b w:val="0"/>
          <w:sz w:val="24"/>
          <w:szCs w:val="24"/>
          <w:lang w:val="ru-RU"/>
        </w:rPr>
      </w:pPr>
      <w:r w:rsidRPr="00B00A85">
        <w:rPr>
          <w:rStyle w:val="fontstyle01"/>
          <w:b w:val="0"/>
          <w:sz w:val="24"/>
          <w:szCs w:val="24"/>
          <w:lang w:val="ru-RU"/>
        </w:rPr>
        <w:t>планировать действия по решению учебной задачи для получения результата; выстраивать последовательность выбранных действий.</w:t>
      </w:r>
    </w:p>
    <w:p w:rsidR="00B00A85" w:rsidRPr="00B00A85" w:rsidRDefault="00B00A85" w:rsidP="00B00A85">
      <w:pPr>
        <w:rPr>
          <w:rStyle w:val="fontstyle01"/>
          <w:sz w:val="24"/>
          <w:szCs w:val="24"/>
          <w:lang w:val="ru-RU"/>
        </w:rPr>
      </w:pPr>
      <w:r w:rsidRPr="00B00A85">
        <w:rPr>
          <w:rStyle w:val="fontstyle01"/>
          <w:sz w:val="24"/>
          <w:szCs w:val="24"/>
          <w:lang w:val="ru-RU"/>
        </w:rPr>
        <w:t>Совместная деятельность:</w:t>
      </w:r>
    </w:p>
    <w:p w:rsidR="00B00A85" w:rsidRPr="00B00A85" w:rsidRDefault="00B00A85" w:rsidP="00B00A85">
      <w:pPr>
        <w:jc w:val="both"/>
        <w:rPr>
          <w:rStyle w:val="fontstyle21"/>
          <w:sz w:val="24"/>
          <w:szCs w:val="24"/>
          <w:lang w:val="ru-RU"/>
        </w:rPr>
      </w:pPr>
      <w:r w:rsidRPr="00B00A85">
        <w:rPr>
          <w:rStyle w:val="fontstyle21"/>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00A85" w:rsidRPr="00B00A85" w:rsidRDefault="00B00A85" w:rsidP="00B00A85">
      <w:pPr>
        <w:jc w:val="both"/>
        <w:rPr>
          <w:rFonts w:ascii="Times New Roman" w:hAnsi="Times New Roman" w:cs="Times New Roman"/>
          <w:color w:val="000000"/>
          <w:sz w:val="24"/>
          <w:szCs w:val="24"/>
          <w:lang w:val="ru-RU"/>
        </w:rPr>
      </w:pPr>
      <w:r w:rsidRPr="00B00A85">
        <w:rPr>
          <w:rStyle w:val="fontstyle21"/>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w:t>
      </w:r>
    </w:p>
    <w:p w:rsidR="00B00A85" w:rsidRPr="00B00A85" w:rsidRDefault="00B00A85" w:rsidP="00B00A85">
      <w:pPr>
        <w:autoSpaceDE w:val="0"/>
        <w:autoSpaceDN w:val="0"/>
        <w:spacing w:before="322" w:after="0" w:line="228" w:lineRule="auto"/>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lastRenderedPageBreak/>
        <w:t>ПРЕДМЕТНЫЕ РЕЗУЛЬТАТЫ</w:t>
      </w:r>
    </w:p>
    <w:p w:rsidR="00B00A85" w:rsidRPr="00B00A85" w:rsidRDefault="00B00A85" w:rsidP="00B00A85">
      <w:pPr>
        <w:autoSpaceDE w:val="0"/>
        <w:autoSpaceDN w:val="0"/>
        <w:spacing w:before="166" w:after="0" w:line="280" w:lineRule="auto"/>
        <w:ind w:firstLine="18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Предметные результаты по учебному предмету «Иностранный (немецкий) язык» предметной области  «Иностранный язык»  ориентированы на применение знаний, умений и навыков в типичных учебных ситуациях и реальных жизненных условиях, отражают сформированность иноязычной коммуникативной  компетенции  на  элементарном  уровне в совокупности ее составляющих —речевой, языковой, социокультурной, компенсаторной, метапредметной (учебно-познавательной).</w:t>
      </w:r>
    </w:p>
    <w:p w:rsidR="00B00A85" w:rsidRPr="00B00A85" w:rsidRDefault="00B00A85" w:rsidP="00B00A85">
      <w:pPr>
        <w:autoSpaceDE w:val="0"/>
        <w:autoSpaceDN w:val="0"/>
        <w:spacing w:before="262" w:after="0" w:line="228" w:lineRule="auto"/>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Коммуникативные умения</w:t>
      </w:r>
    </w:p>
    <w:p w:rsidR="00B00A85" w:rsidRPr="00B00A85" w:rsidRDefault="00B00A85" w:rsidP="00B00A85">
      <w:pPr>
        <w:autoSpaceDE w:val="0"/>
        <w:autoSpaceDN w:val="0"/>
        <w:spacing w:before="16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Говорение</w:t>
      </w:r>
    </w:p>
    <w:p w:rsidR="00B00A85" w:rsidRPr="00B00A85" w:rsidRDefault="00B00A85" w:rsidP="00B00A85">
      <w:pPr>
        <w:autoSpaceDE w:val="0"/>
        <w:autoSpaceDN w:val="0"/>
        <w:spacing w:before="180" w:after="0"/>
        <w:ind w:left="420" w:right="144"/>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норм речевого этикета, принятого в стране/ странах изучаемого языка (не менее 3 реплик со стороны каждого собеседника); </w:t>
      </w:r>
    </w:p>
    <w:p w:rsidR="00B00A85" w:rsidRPr="00B00A85" w:rsidRDefault="00B00A85" w:rsidP="00B00A85">
      <w:pPr>
        <w:autoSpaceDE w:val="0"/>
        <w:autoSpaceDN w:val="0"/>
        <w:spacing w:before="190"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создавать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Аудирование</w:t>
      </w:r>
    </w:p>
    <w:p w:rsidR="00B00A85" w:rsidRPr="00B00A85" w:rsidRDefault="00B00A85" w:rsidP="00B00A85">
      <w:pPr>
        <w:autoSpaceDE w:val="0"/>
        <w:autoSpaceDN w:val="0"/>
        <w:spacing w:before="178" w:after="0" w:line="280" w:lineRule="auto"/>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Смысловое чтение</w:t>
      </w:r>
    </w:p>
    <w:p w:rsidR="00B00A85" w:rsidRPr="00B00A85" w:rsidRDefault="00B00A85" w:rsidP="00B00A85">
      <w:pPr>
        <w:autoSpaceDE w:val="0"/>
        <w:autoSpaceDN w:val="0"/>
        <w:spacing w:before="178"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соответствующей интонацией, обеспечивая тем самым адекватное восприятие читаемого слушателями;</w:t>
      </w:r>
    </w:p>
    <w:p w:rsidR="00B00A85" w:rsidRPr="00B00A85" w:rsidRDefault="00B00A85" w:rsidP="00B00A85">
      <w:pPr>
        <w:autoSpaceDE w:val="0"/>
        <w:autoSpaceDN w:val="0"/>
        <w:spacing w:before="190" w:after="0" w:line="280"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i/>
          <w:color w:val="000000"/>
          <w:sz w:val="24"/>
          <w:szCs w:val="24"/>
          <w:lang w:val="ru-RU"/>
        </w:rPr>
        <w:t xml:space="preserve">читать про себя и понимать </w:t>
      </w:r>
      <w:r w:rsidRPr="00B00A85">
        <w:rPr>
          <w:rFonts w:ascii="Times New Roman" w:eastAsia="Times New Roman" w:hAnsi="Times New Roman" w:cs="Times New Roman"/>
          <w:color w:val="000000"/>
          <w:sz w:val="24"/>
          <w:szCs w:val="24"/>
          <w:lang w:val="ru-RU"/>
        </w:rPr>
        <w:t xml:space="preserve">учебные тексты, построенные на изученном языковом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 xml:space="preserve">материале, с различной глубиной проникновения в их содержание в зависимости от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Письмо</w:t>
      </w:r>
    </w:p>
    <w:p w:rsidR="00B00A85" w:rsidRPr="00B00A85" w:rsidRDefault="00B00A85" w:rsidP="00B00A85">
      <w:pPr>
        <w:autoSpaceDE w:val="0"/>
        <w:autoSpaceDN w:val="0"/>
        <w:spacing w:before="178"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заполнять простые формуляры, сообщая о себе основные сведения, в соответствии с нормами, принятыми в стране/ странах изучаемого языка; </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писать с опорой на образец короткие поздравления с праздниками.</w:t>
      </w:r>
    </w:p>
    <w:p w:rsidR="00B00A85" w:rsidRPr="00B00A85" w:rsidRDefault="00B00A85" w:rsidP="00B00A85">
      <w:pPr>
        <w:autoSpaceDE w:val="0"/>
        <w:autoSpaceDN w:val="0"/>
        <w:spacing w:before="322" w:after="0" w:line="228" w:lineRule="auto"/>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ЯЗЫКОВЫЕ ЗНАНИЯ И НАВЫКИ</w:t>
      </w:r>
    </w:p>
    <w:p w:rsidR="00B00A85" w:rsidRPr="00B00A85" w:rsidRDefault="00B00A85" w:rsidP="00B00A85">
      <w:pPr>
        <w:autoSpaceDE w:val="0"/>
        <w:autoSpaceDN w:val="0"/>
        <w:spacing w:before="166"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Фонетическая сторона речи</w:t>
      </w:r>
    </w:p>
    <w:p w:rsidR="00B00A85" w:rsidRPr="00B00A85" w:rsidRDefault="00B00A85" w:rsidP="00B00A85">
      <w:pPr>
        <w:autoSpaceDE w:val="0"/>
        <w:autoSpaceDN w:val="0"/>
        <w:spacing w:before="178" w:after="0" w:line="261" w:lineRule="auto"/>
        <w:ind w:left="420" w:right="432"/>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различать на слух и адекватно, без ошибок произносить слова с правильным ударением и фразы с соблюдением их ритмико-интонационных особенностей; </w:t>
      </w:r>
    </w:p>
    <w:p w:rsidR="00B00A85" w:rsidRPr="00B00A85" w:rsidRDefault="00B00A85" w:rsidP="00B00A85">
      <w:pPr>
        <w:autoSpaceDE w:val="0"/>
        <w:autoSpaceDN w:val="0"/>
        <w:spacing w:after="0" w:line="261" w:lineRule="auto"/>
        <w:ind w:left="420" w:right="144"/>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lastRenderedPageBreak/>
        <w:t xml:space="preserve">—  называть буквы немецкого алфавита языка в правильной последовательности и графически корректно воспроизводить все буквы алфавита; </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читать основные дифтонги и сочетания согласных;</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вычленять некоторые звукобуквенные сочетания при анализе знакомых слов; </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читать вслух новые слова согласно основным правилам чтения.</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Графика, орфография и пунктуация</w:t>
      </w:r>
    </w:p>
    <w:p w:rsidR="00B00A85" w:rsidRPr="00B00A85" w:rsidRDefault="00B00A85" w:rsidP="00B00A85">
      <w:pPr>
        <w:autoSpaceDE w:val="0"/>
        <w:autoSpaceDN w:val="0"/>
        <w:spacing w:before="178"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правильно писать изученные слова; </w:t>
      </w:r>
    </w:p>
    <w:p w:rsidR="00B00A85" w:rsidRPr="00B00A85" w:rsidRDefault="00B00A85" w:rsidP="00B00A85">
      <w:pPr>
        <w:autoSpaceDE w:val="0"/>
        <w:autoSpaceDN w:val="0"/>
        <w:spacing w:before="190"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расставлять знаки препинания (точку, вопросительный и восклицательный знаки в конце предложения);</w:t>
      </w:r>
    </w:p>
    <w:p w:rsidR="00B00A85" w:rsidRPr="00B00A85" w:rsidRDefault="00B00A85" w:rsidP="00B00A85">
      <w:pPr>
        <w:autoSpaceDE w:val="0"/>
        <w:autoSpaceDN w:val="0"/>
        <w:spacing w:before="300"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Лексическая сторона речи</w:t>
      </w:r>
    </w:p>
    <w:p w:rsidR="00B00A85" w:rsidRPr="00B00A85" w:rsidRDefault="00B00A85" w:rsidP="00B00A85">
      <w:pPr>
        <w:autoSpaceDE w:val="0"/>
        <w:autoSpaceDN w:val="0"/>
        <w:spacing w:before="298" w:after="0" w:line="268" w:lineRule="auto"/>
        <w:ind w:left="420" w:right="864"/>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распознавать и правильно употреблять в устной и письмен ной речи не менее 200 лексических единиц (слов, словосочетаний, речевых клише), обслуживающих ситуации общения; </w:t>
      </w:r>
    </w:p>
    <w:p w:rsidR="00B00A85" w:rsidRPr="00B00A85" w:rsidRDefault="00B00A85" w:rsidP="00B00A85">
      <w:pPr>
        <w:autoSpaceDE w:val="0"/>
        <w:autoSpaceDN w:val="0"/>
        <w:spacing w:before="190" w:after="0" w:line="228" w:lineRule="auto"/>
        <w:jc w:val="center"/>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распознавать с помощью языковой догадки интернациональные слова (</w:t>
      </w:r>
      <w:r w:rsidRPr="00B00A85">
        <w:rPr>
          <w:rFonts w:ascii="Times New Roman" w:eastAsia="Times New Roman" w:hAnsi="Times New Roman" w:cs="Times New Roman"/>
          <w:color w:val="000000"/>
          <w:sz w:val="24"/>
          <w:szCs w:val="24"/>
        </w:rPr>
        <w:t>derFilm</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dasKino</w:t>
      </w:r>
      <w:r w:rsidRPr="00B00A85">
        <w:rPr>
          <w:rFonts w:ascii="Times New Roman" w:eastAsia="Times New Roman" w:hAnsi="Times New Roman" w:cs="Times New Roman"/>
          <w:color w:val="000000"/>
          <w:sz w:val="24"/>
          <w:szCs w:val="24"/>
          <w:lang w:val="ru-RU"/>
        </w:rPr>
        <w:t>).</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Грамматическая сторона речи</w:t>
      </w:r>
    </w:p>
    <w:p w:rsidR="00B00A85" w:rsidRPr="00B00A85" w:rsidRDefault="00B00A85" w:rsidP="00B00A85">
      <w:pPr>
        <w:tabs>
          <w:tab w:val="left" w:pos="180"/>
        </w:tabs>
        <w:autoSpaceDE w:val="0"/>
        <w:autoSpaceDN w:val="0"/>
        <w:spacing w:before="190" w:after="0" w:line="261" w:lineRule="auto"/>
        <w:ind w:right="144"/>
        <w:rPr>
          <w:rFonts w:ascii="Times New Roman" w:hAnsi="Times New Roman" w:cs="Times New Roman"/>
          <w:sz w:val="24"/>
          <w:szCs w:val="24"/>
          <w:lang w:val="ru-RU"/>
        </w:rPr>
      </w:pPr>
      <w:r w:rsidRPr="00B00A85">
        <w:rPr>
          <w:rFonts w:ascii="Times New Roman" w:hAnsi="Times New Roman" w:cs="Times New Roman"/>
          <w:sz w:val="24"/>
          <w:szCs w:val="24"/>
          <w:lang w:val="ru-RU"/>
        </w:rPr>
        <w:tab/>
      </w:r>
      <w:r w:rsidRPr="00B00A85">
        <w:rPr>
          <w:rFonts w:ascii="Times New Roman" w:eastAsia="Times New Roman" w:hAnsi="Times New Roman" w:cs="Times New Roman"/>
          <w:i/>
          <w:color w:val="000000"/>
          <w:sz w:val="24"/>
          <w:szCs w:val="24"/>
          <w:lang w:val="ru-RU"/>
        </w:rPr>
        <w:t xml:space="preserve">распознавать и употреблять </w:t>
      </w:r>
      <w:r w:rsidRPr="00B00A85">
        <w:rPr>
          <w:rFonts w:ascii="Times New Roman" w:eastAsia="Times New Roman" w:hAnsi="Times New Roman" w:cs="Times New Roman"/>
          <w:color w:val="000000"/>
          <w:sz w:val="24"/>
          <w:szCs w:val="24"/>
          <w:lang w:val="ru-RU"/>
        </w:rPr>
        <w:t>в устной и письменной речи изученные морфологические формы и синтаксические конструкции немецкого языка:</w:t>
      </w:r>
    </w:p>
    <w:p w:rsidR="00B00A85" w:rsidRPr="00B00A85" w:rsidRDefault="00B00A85" w:rsidP="00B00A85">
      <w:pPr>
        <w:autoSpaceDE w:val="0"/>
        <w:autoSpaceDN w:val="0"/>
        <w:spacing w:before="178" w:after="0" w:line="261" w:lineRule="auto"/>
        <w:ind w:left="420" w:right="7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основные коммуникативные типы предложений: повествовательные (утвердительные, отрицательные (с </w:t>
      </w:r>
      <w:r w:rsidRPr="00B00A85">
        <w:rPr>
          <w:rFonts w:ascii="Times New Roman" w:eastAsia="Times New Roman" w:hAnsi="Times New Roman" w:cs="Times New Roman"/>
          <w:color w:val="000000"/>
          <w:sz w:val="24"/>
          <w:szCs w:val="24"/>
        </w:rPr>
        <w:t>nicht</w:t>
      </w:r>
      <w:r w:rsidRPr="00B00A85">
        <w:rPr>
          <w:rFonts w:ascii="Times New Roman" w:eastAsia="Times New Roman" w:hAnsi="Times New Roman" w:cs="Times New Roman"/>
          <w:color w:val="000000"/>
          <w:sz w:val="24"/>
          <w:szCs w:val="24"/>
          <w:lang w:val="ru-RU"/>
        </w:rPr>
        <w:t xml:space="preserve">), вопросительные (общий, специальный вопросы); </w:t>
      </w:r>
    </w:p>
    <w:p w:rsidR="00B00A85" w:rsidRPr="00B00A85" w:rsidRDefault="00B00A85" w:rsidP="00B00A85">
      <w:pPr>
        <w:autoSpaceDE w:val="0"/>
        <w:autoSpaceDN w:val="0"/>
        <w:spacing w:before="190" w:after="0" w:line="268" w:lineRule="auto"/>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нераспространённые и распространённые простые предложения; предложения с простым глагольным сказуемым, с составным именным сказуемым и с простым составным глагольным сказуемым; </w:t>
      </w:r>
    </w:p>
    <w:p w:rsidR="00B00A85" w:rsidRPr="00B00A85" w:rsidRDefault="00B00A85" w:rsidP="00B00A85">
      <w:pPr>
        <w:autoSpaceDE w:val="0"/>
        <w:autoSpaceDN w:val="0"/>
        <w:spacing w:before="190"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спряжение глаголов </w:t>
      </w:r>
      <w:r w:rsidRPr="00B00A85">
        <w:rPr>
          <w:rFonts w:ascii="Times New Roman" w:eastAsia="Times New Roman" w:hAnsi="Times New Roman" w:cs="Times New Roman"/>
          <w:color w:val="000000"/>
          <w:sz w:val="24"/>
          <w:szCs w:val="24"/>
        </w:rPr>
        <w:t>sein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haben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спряжение некоторых глаголов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в том числе с изменением корневой гласной (</w:t>
      </w:r>
      <w:r w:rsidRPr="00B00A85">
        <w:rPr>
          <w:rFonts w:ascii="Times New Roman" w:eastAsia="Times New Roman" w:hAnsi="Times New Roman" w:cs="Times New Roman"/>
          <w:color w:val="000000"/>
          <w:sz w:val="24"/>
          <w:szCs w:val="24"/>
        </w:rPr>
        <w:t>fahren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tragen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lesen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sprechen</w:t>
      </w:r>
      <w:r w:rsidRPr="00B00A85">
        <w:rPr>
          <w:rFonts w:ascii="Times New Roman" w:eastAsia="Times New Roman" w:hAnsi="Times New Roman" w:cs="Times New Roman"/>
          <w:color w:val="000000"/>
          <w:sz w:val="24"/>
          <w:szCs w:val="24"/>
          <w:lang w:val="ru-RU"/>
        </w:rPr>
        <w:t xml:space="preserve">), кроме 2-го лица мн. числа; </w:t>
      </w:r>
    </w:p>
    <w:p w:rsidR="00B00A85" w:rsidRPr="00B00A85" w:rsidRDefault="00B00A85" w:rsidP="00B00A85">
      <w:pPr>
        <w:autoSpaceDE w:val="0"/>
        <w:autoSpaceDN w:val="0"/>
        <w:spacing w:before="190" w:after="0" w:line="261" w:lineRule="auto"/>
        <w:ind w:left="420" w:right="57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модальные глаголы </w:t>
      </w:r>
      <w:r w:rsidRPr="00B00A85">
        <w:rPr>
          <w:rFonts w:ascii="Times New Roman" w:eastAsia="Times New Roman" w:hAnsi="Times New Roman" w:cs="Times New Roman"/>
          <w:color w:val="000000"/>
          <w:sz w:val="24"/>
          <w:szCs w:val="24"/>
        </w:rPr>
        <w:t>k</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nnen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gen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порядок слов в предложении с модальным глаголом; </w:t>
      </w:r>
    </w:p>
    <w:p w:rsidR="00B00A85" w:rsidRPr="00B00A85" w:rsidRDefault="00B00A85" w:rsidP="00B00A85">
      <w:pPr>
        <w:autoSpaceDE w:val="0"/>
        <w:autoSpaceDN w:val="0"/>
        <w:spacing w:after="0"/>
        <w:ind w:left="420" w:right="129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имена существительные с определённым и неопределённым артиклем (наиболее распространённые случаи употребления); </w:t>
      </w:r>
    </w:p>
    <w:p w:rsidR="00B00A85" w:rsidRPr="00B00A85" w:rsidRDefault="00B00A85" w:rsidP="00B00A85">
      <w:pPr>
        <w:autoSpaceDE w:val="0"/>
        <w:autoSpaceDN w:val="0"/>
        <w:spacing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род имён существительных; существительные в именительном и винительном падежах; </w:t>
      </w:r>
    </w:p>
    <w:p w:rsidR="00B00A85" w:rsidRPr="00B00A85" w:rsidRDefault="00B00A85" w:rsidP="00B00A85">
      <w:pPr>
        <w:autoSpaceDE w:val="0"/>
        <w:autoSpaceDN w:val="0"/>
        <w:spacing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имена собственные (антропонимы) в родительном падеже; </w:t>
      </w:r>
    </w:p>
    <w:p w:rsidR="00B00A85" w:rsidRPr="00B00A85" w:rsidRDefault="00B00A85" w:rsidP="00B00A85">
      <w:pPr>
        <w:autoSpaceDE w:val="0"/>
        <w:autoSpaceDN w:val="0"/>
        <w:spacing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личные (кроме </w:t>
      </w:r>
      <w:r w:rsidRPr="00B00A85">
        <w:rPr>
          <w:rFonts w:ascii="Times New Roman" w:eastAsia="Times New Roman" w:hAnsi="Times New Roman" w:cs="Times New Roman"/>
          <w:color w:val="000000"/>
          <w:sz w:val="24"/>
          <w:szCs w:val="24"/>
        </w:rPr>
        <w:t>ihr</w:t>
      </w:r>
      <w:r w:rsidRPr="00B00A85">
        <w:rPr>
          <w:rFonts w:ascii="Times New Roman" w:eastAsia="Times New Roman" w:hAnsi="Times New Roman" w:cs="Times New Roman"/>
          <w:color w:val="000000"/>
          <w:sz w:val="24"/>
          <w:szCs w:val="24"/>
          <w:lang w:val="ru-RU"/>
        </w:rPr>
        <w:t>) и притяжательные местоимения (</w:t>
      </w:r>
      <w:r w:rsidRPr="00B00A85">
        <w:rPr>
          <w:rFonts w:ascii="Times New Roman" w:eastAsia="Times New Roman" w:hAnsi="Times New Roman" w:cs="Times New Roman"/>
          <w:color w:val="000000"/>
          <w:sz w:val="24"/>
          <w:szCs w:val="24"/>
        </w:rPr>
        <w:t>mein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dein</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количественные числительные (1–12); вопросительные слова (</w:t>
      </w:r>
      <w:r w:rsidRPr="00B00A85">
        <w:rPr>
          <w:rFonts w:ascii="Times New Roman" w:eastAsia="Times New Roman" w:hAnsi="Times New Roman" w:cs="Times New Roman"/>
          <w:color w:val="000000"/>
          <w:sz w:val="24"/>
          <w:szCs w:val="24"/>
        </w:rPr>
        <w:t>wer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was</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woher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wie</w:t>
      </w:r>
      <w:r w:rsidRPr="00B00A85">
        <w:rPr>
          <w:rFonts w:ascii="Times New Roman" w:eastAsia="Times New Roman" w:hAnsi="Times New Roman" w:cs="Times New Roman"/>
          <w:color w:val="000000"/>
          <w:sz w:val="24"/>
          <w:szCs w:val="24"/>
          <w:lang w:val="ru-RU"/>
        </w:rPr>
        <w:t xml:space="preserve">); союзы </w:t>
      </w:r>
      <w:r w:rsidRPr="00B00A85">
        <w:rPr>
          <w:rFonts w:ascii="Times New Roman" w:eastAsia="Times New Roman" w:hAnsi="Times New Roman" w:cs="Times New Roman"/>
          <w:color w:val="000000"/>
          <w:sz w:val="24"/>
          <w:szCs w:val="24"/>
        </w:rPr>
        <w:t>und</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aber</w:t>
      </w:r>
      <w:r w:rsidRPr="00B00A85">
        <w:rPr>
          <w:rFonts w:ascii="Times New Roman" w:eastAsia="Times New Roman" w:hAnsi="Times New Roman" w:cs="Times New Roman"/>
          <w:color w:val="000000"/>
          <w:sz w:val="24"/>
          <w:szCs w:val="24"/>
          <w:lang w:val="ru-RU"/>
        </w:rPr>
        <w:t xml:space="preserve"> (при однородных членах).</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Социокультурные знания и умения</w:t>
      </w:r>
    </w:p>
    <w:p w:rsidR="00B00A85" w:rsidRPr="00B00A85" w:rsidRDefault="00B00A85" w:rsidP="00B00A85">
      <w:pPr>
        <w:autoSpaceDE w:val="0"/>
        <w:autoSpaceDN w:val="0"/>
        <w:spacing w:before="178" w:after="0"/>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lastRenderedPageBreak/>
        <w:t>—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знать название своей страны и страны/стран изучаемого языка, их</w:t>
      </w:r>
    </w:p>
    <w:p w:rsidR="00B00A85" w:rsidRPr="00B00A85" w:rsidRDefault="00B00A85" w:rsidP="00B00A85">
      <w:pPr>
        <w:autoSpaceDE w:val="0"/>
        <w:autoSpaceDN w:val="0"/>
        <w:spacing w:after="0" w:line="228" w:lineRule="auto"/>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столиц.</w:t>
      </w:r>
    </w:p>
    <w:p w:rsidR="00B00A85" w:rsidRPr="00B00A85" w:rsidRDefault="00B00A85" w:rsidP="00B00A85">
      <w:pPr>
        <w:rPr>
          <w:rStyle w:val="fontstyle01"/>
          <w:sz w:val="24"/>
          <w:szCs w:val="24"/>
          <w:lang w:val="ru-RU"/>
        </w:rPr>
      </w:pPr>
      <w:r w:rsidRPr="00B00A85">
        <w:rPr>
          <w:rStyle w:val="fontstyle01"/>
          <w:sz w:val="24"/>
          <w:szCs w:val="24"/>
          <w:lang w:val="ru-RU"/>
        </w:rPr>
        <w:t xml:space="preserve">К концу обучения </w:t>
      </w:r>
      <w:r w:rsidRPr="00B00A85">
        <w:rPr>
          <w:rStyle w:val="fontstyle21"/>
          <w:b/>
          <w:sz w:val="24"/>
          <w:szCs w:val="24"/>
          <w:lang w:val="ru-RU"/>
        </w:rPr>
        <w:t xml:space="preserve">в 3 классе </w:t>
      </w:r>
      <w:r w:rsidRPr="00B00A85">
        <w:rPr>
          <w:rStyle w:val="fontstyle01"/>
          <w:sz w:val="24"/>
          <w:szCs w:val="24"/>
          <w:lang w:val="ru-RU"/>
        </w:rPr>
        <w:t>обучающийся получит следующие предметные результаты:</w:t>
      </w:r>
    </w:p>
    <w:p w:rsidR="00B00A85" w:rsidRPr="00B00A85" w:rsidRDefault="00B00A85" w:rsidP="00B00A85">
      <w:pPr>
        <w:autoSpaceDE w:val="0"/>
        <w:autoSpaceDN w:val="0"/>
        <w:spacing w:before="264" w:after="0"/>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Коммуникативные умения</w:t>
      </w:r>
    </w:p>
    <w:p w:rsidR="00B00A85" w:rsidRPr="00B00A85" w:rsidRDefault="00B00A85" w:rsidP="00B00A85">
      <w:pPr>
        <w:autoSpaceDE w:val="0"/>
        <w:autoSpaceDN w:val="0"/>
        <w:spacing w:before="16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Говорение</w:t>
      </w:r>
    </w:p>
    <w:p w:rsidR="00B00A85" w:rsidRPr="00B00A85" w:rsidRDefault="00B00A85" w:rsidP="00B00A85">
      <w:pPr>
        <w:autoSpaceDE w:val="0"/>
        <w:autoSpaceDN w:val="0"/>
        <w:spacing w:before="17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B00A85" w:rsidRPr="00B00A85" w:rsidRDefault="00B00A85" w:rsidP="00B00A85">
      <w:pPr>
        <w:autoSpaceDE w:val="0"/>
        <w:autoSpaceDN w:val="0"/>
        <w:spacing w:before="23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создавать устные связные монологические высказывания (описание; повествование/рассказ) с вербальными и/или зрительными опорами;</w:t>
      </w:r>
    </w:p>
    <w:p w:rsidR="00B00A85" w:rsidRPr="00B00A85" w:rsidRDefault="00B00A85" w:rsidP="00B00A85">
      <w:pPr>
        <w:autoSpaceDE w:val="0"/>
        <w:autoSpaceDN w:val="0"/>
        <w:spacing w:before="238" w:after="0"/>
        <w:ind w:left="420" w:right="144"/>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пересказывать основное содержание прочитанного текста с вербальными и/или зрительными опорами (объём монологического высказывания — не менее 4 фраз).</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Аудирование</w:t>
      </w:r>
    </w:p>
    <w:p w:rsidR="00B00A85" w:rsidRPr="00B00A85" w:rsidRDefault="00B00A85" w:rsidP="00B00A85">
      <w:pPr>
        <w:autoSpaceDE w:val="0"/>
        <w:autoSpaceDN w:val="0"/>
        <w:spacing w:before="178" w:after="0"/>
        <w:ind w:left="420" w:right="432"/>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речь учителя и одноклассников, вербально/невербально реагировать на услышанное;</w:t>
      </w:r>
    </w:p>
    <w:p w:rsidR="00B00A85" w:rsidRPr="00B00A85" w:rsidRDefault="00B00A85" w:rsidP="00B00A85">
      <w:pPr>
        <w:autoSpaceDE w:val="0"/>
        <w:autoSpaceDN w:val="0"/>
        <w:spacing w:before="238" w:after="0"/>
        <w:ind w:left="420" w:right="144"/>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 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Смысловое чтение;</w:t>
      </w:r>
    </w:p>
    <w:p w:rsidR="00B00A85" w:rsidRPr="00B00A85" w:rsidRDefault="00B00A85" w:rsidP="00B00A85">
      <w:pPr>
        <w:autoSpaceDE w:val="0"/>
        <w:autoSpaceDN w:val="0"/>
        <w:spacing w:before="240"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соответствующей интонацией, обеспечивая тем самым адекватное восприятие читаемого слушателями;</w:t>
      </w:r>
    </w:p>
    <w:p w:rsidR="00B00A85" w:rsidRPr="00B00A85" w:rsidRDefault="00B00A85" w:rsidP="00B00A85">
      <w:pPr>
        <w:autoSpaceDE w:val="0"/>
        <w:autoSpaceDN w:val="0"/>
        <w:spacing w:before="238" w:after="0"/>
        <w:ind w:left="420" w:right="28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коммуникативной задачи: с пониманием основного содержания, с пониманием запрашиваемой информации, со зритель ной опорой и без опоры, а также с использованием языковой, в том числе контекстуальной, догадки (объём текста/текстов для чтения — до 130 слов).</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Письмо</w:t>
      </w:r>
    </w:p>
    <w:p w:rsidR="00B00A85" w:rsidRPr="00B00A85" w:rsidRDefault="00B00A85" w:rsidP="00B00A85">
      <w:pPr>
        <w:autoSpaceDE w:val="0"/>
        <w:autoSpaceDN w:val="0"/>
        <w:spacing w:before="17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создавать подписи к иллюстрациям с пояснением, что на них изображено;</w:t>
      </w:r>
    </w:p>
    <w:p w:rsidR="00B00A85" w:rsidRPr="00B00A85" w:rsidRDefault="00B00A85" w:rsidP="00B00A85">
      <w:pPr>
        <w:autoSpaceDE w:val="0"/>
        <w:autoSpaceDN w:val="0"/>
        <w:spacing w:after="0"/>
        <w:ind w:right="23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rsidR="00B00A85" w:rsidRPr="00B00A85" w:rsidRDefault="00B00A85" w:rsidP="00B00A85">
      <w:pPr>
        <w:autoSpaceDE w:val="0"/>
        <w:autoSpaceDN w:val="0"/>
        <w:spacing w:after="0"/>
        <w:ind w:right="23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писать с опорой на образец короткие поздравления с праздниками (днём рождения, Новым годом, Рождеством) с выражением пожелания.</w:t>
      </w:r>
    </w:p>
    <w:p w:rsidR="00B00A85" w:rsidRPr="00B00A85" w:rsidRDefault="00B00A85" w:rsidP="00B00A85">
      <w:pPr>
        <w:autoSpaceDE w:val="0"/>
        <w:autoSpaceDN w:val="0"/>
        <w:spacing w:after="0"/>
        <w:ind w:right="5092"/>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lastRenderedPageBreak/>
        <w:t>Языковые знания и навыки</w:t>
      </w:r>
    </w:p>
    <w:p w:rsidR="00B00A85" w:rsidRPr="00B00A85" w:rsidRDefault="00B00A85" w:rsidP="00B00A85">
      <w:pPr>
        <w:autoSpaceDE w:val="0"/>
        <w:autoSpaceDN w:val="0"/>
        <w:spacing w:after="0"/>
        <w:ind w:right="5092"/>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Фонетическая сторона речи</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различать на слух и адекватно, без ошибок произносить слова с правильным ударением и фразы с соблюдением их ритмико-интонационных особенностей;</w:t>
      </w:r>
    </w:p>
    <w:p w:rsidR="00B00A85" w:rsidRPr="00B00A85" w:rsidRDefault="00B00A85" w:rsidP="00B00A85">
      <w:pPr>
        <w:autoSpaceDE w:val="0"/>
        <w:autoSpaceDN w:val="0"/>
        <w:spacing w:after="0"/>
        <w:ind w:right="94"/>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читать вслух слова согласно основным правилам чтения;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Графика, орфография и пунктуация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писать изученные слова;</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расставлять знаки препинания (точку, вопросительный и восклицательный знаки в конце предложения);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Лексическая сторона речи</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B00A85">
        <w:rPr>
          <w:rFonts w:ascii="Times New Roman" w:eastAsia="Times New Roman" w:hAnsi="Times New Roman" w:cs="Times New Roman"/>
          <w:color w:val="000000"/>
          <w:sz w:val="24"/>
          <w:szCs w:val="24"/>
        </w:rPr>
        <w:t>zehn</w:t>
      </w:r>
      <w:r w:rsidRPr="00B00A85">
        <w:rPr>
          <w:rFonts w:ascii="Times New Roman" w:eastAsia="Times New Roman" w:hAnsi="Times New Roman" w:cs="Times New Roman"/>
          <w:color w:val="000000"/>
          <w:sz w:val="24"/>
          <w:szCs w:val="24"/>
          <w:lang w:val="ru-RU"/>
        </w:rPr>
        <w:t>, -</w:t>
      </w:r>
      <w:r w:rsidRPr="00B00A85">
        <w:rPr>
          <w:rFonts w:ascii="Times New Roman" w:eastAsia="Times New Roman" w:hAnsi="Times New Roman" w:cs="Times New Roman"/>
          <w:color w:val="000000"/>
          <w:sz w:val="24"/>
          <w:szCs w:val="24"/>
        </w:rPr>
        <w:t>zig</w:t>
      </w:r>
      <w:r w:rsidRPr="00B00A85">
        <w:rPr>
          <w:rFonts w:ascii="Times New Roman" w:eastAsia="Times New Roman" w:hAnsi="Times New Roman" w:cs="Times New Roman"/>
          <w:color w:val="000000"/>
          <w:sz w:val="24"/>
          <w:szCs w:val="24"/>
          <w:lang w:val="ru-RU"/>
        </w:rPr>
        <w:t>), в соответствии с решаемой коммуникативной задачей</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Грамматическая сторона речи</w:t>
      </w:r>
    </w:p>
    <w:p w:rsidR="00B00A85" w:rsidRPr="00B00A85" w:rsidRDefault="00B00A85" w:rsidP="00B00A85">
      <w:pPr>
        <w:tabs>
          <w:tab w:val="left" w:pos="180"/>
        </w:tabs>
        <w:autoSpaceDE w:val="0"/>
        <w:autoSpaceDN w:val="0"/>
        <w:spacing w:after="0"/>
        <w:ind w:right="-48"/>
        <w:jc w:val="both"/>
        <w:rPr>
          <w:rFonts w:ascii="Times New Roman" w:hAnsi="Times New Roman" w:cs="Times New Roman"/>
          <w:sz w:val="24"/>
          <w:szCs w:val="24"/>
          <w:lang w:val="ru-RU"/>
        </w:rPr>
      </w:pP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распознавать в письменном и звучащем тексте и употреблять в устной и письменной речи изученные грамматические конструкции и морфологические формы немецкого языка:</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основные коммуникативные типы предложений: повествовательные (утвердительные, отрицательные (с </w:t>
      </w:r>
      <w:r w:rsidRPr="00B00A85">
        <w:rPr>
          <w:rFonts w:ascii="Times New Roman" w:eastAsia="Times New Roman" w:hAnsi="Times New Roman" w:cs="Times New Roman"/>
          <w:color w:val="000000"/>
          <w:sz w:val="24"/>
          <w:szCs w:val="24"/>
        </w:rPr>
        <w:t>kein</w:t>
      </w:r>
      <w:r w:rsidRPr="00B00A85">
        <w:rPr>
          <w:rFonts w:ascii="Times New Roman" w:eastAsia="Times New Roman" w:hAnsi="Times New Roman" w:cs="Times New Roman"/>
          <w:color w:val="000000"/>
          <w:sz w:val="24"/>
          <w:szCs w:val="24"/>
          <w:lang w:val="ru-RU"/>
        </w:rPr>
        <w:t xml:space="preserve">), побудительные предложения (кроме вежливой формы с </w:t>
      </w:r>
      <w:r w:rsidRPr="00B00A85">
        <w:rPr>
          <w:rFonts w:ascii="Times New Roman" w:eastAsia="Times New Roman" w:hAnsi="Times New Roman" w:cs="Times New Roman"/>
          <w:color w:val="000000"/>
          <w:sz w:val="24"/>
          <w:szCs w:val="24"/>
        </w:rPr>
        <w:t>Sie</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предложения с местоимением </w:t>
      </w:r>
      <w:r w:rsidRPr="00B00A85">
        <w:rPr>
          <w:rFonts w:ascii="Times New Roman" w:eastAsia="Times New Roman" w:hAnsi="Times New Roman" w:cs="Times New Roman"/>
          <w:color w:val="000000"/>
          <w:sz w:val="24"/>
          <w:szCs w:val="24"/>
        </w:rPr>
        <w:t>es</w:t>
      </w:r>
      <w:r w:rsidRPr="00B00A85">
        <w:rPr>
          <w:rFonts w:ascii="Times New Roman" w:eastAsia="Times New Roman" w:hAnsi="Times New Roman" w:cs="Times New Roman"/>
          <w:color w:val="000000"/>
          <w:sz w:val="24"/>
          <w:szCs w:val="24"/>
          <w:lang w:val="ru-RU"/>
        </w:rPr>
        <w:t xml:space="preserve"> и конструкцией </w:t>
      </w:r>
      <w:r w:rsidRPr="00B00A85">
        <w:rPr>
          <w:rFonts w:ascii="Times New Roman" w:eastAsia="Times New Roman" w:hAnsi="Times New Roman" w:cs="Times New Roman"/>
          <w:color w:val="000000"/>
          <w:sz w:val="24"/>
          <w:szCs w:val="24"/>
        </w:rPr>
        <w:t>esgibt</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спряжение глаголов </w:t>
      </w:r>
      <w:r w:rsidRPr="00B00A85">
        <w:rPr>
          <w:rFonts w:ascii="Times New Roman" w:eastAsia="Times New Roman" w:hAnsi="Times New Roman" w:cs="Times New Roman"/>
          <w:color w:val="000000"/>
          <w:sz w:val="24"/>
          <w:szCs w:val="24"/>
        </w:rPr>
        <w:t>sein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haben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teritum</w:t>
      </w:r>
      <w:r w:rsidRPr="00B00A85">
        <w:rPr>
          <w:rFonts w:ascii="Times New Roman" w:eastAsia="Times New Roman" w:hAnsi="Times New Roman" w:cs="Times New Roman"/>
          <w:color w:val="000000"/>
          <w:sz w:val="24"/>
          <w:szCs w:val="24"/>
          <w:lang w:val="ru-RU"/>
        </w:rPr>
        <w:t xml:space="preserve">; спряжение слабых и сильных глаголов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(в том числе во 2-м лице мн. числа);</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употребление слабых и сильных глаголов в </w:t>
      </w:r>
      <w:r w:rsidRPr="00B00A85">
        <w:rPr>
          <w:rFonts w:ascii="Times New Roman" w:eastAsia="Times New Roman" w:hAnsi="Times New Roman" w:cs="Times New Roman"/>
          <w:color w:val="000000"/>
          <w:sz w:val="24"/>
          <w:szCs w:val="24"/>
        </w:rPr>
        <w:t>Perfekt</w:t>
      </w:r>
      <w:r w:rsidRPr="00B00A85">
        <w:rPr>
          <w:rFonts w:ascii="Times New Roman" w:eastAsia="Times New Roman" w:hAnsi="Times New Roman" w:cs="Times New Roman"/>
          <w:color w:val="000000"/>
          <w:sz w:val="24"/>
          <w:szCs w:val="24"/>
          <w:lang w:val="ru-RU"/>
        </w:rPr>
        <w:t xml:space="preserve">: повествовательные и вопросительные предложения (общий и специальный вопросы);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модальные глаголы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gen</w:t>
      </w:r>
      <w:r w:rsidRPr="00B00A85">
        <w:rPr>
          <w:rFonts w:ascii="Times New Roman" w:eastAsia="Times New Roman" w:hAnsi="Times New Roman" w:cs="Times New Roman"/>
          <w:color w:val="000000"/>
          <w:sz w:val="24"/>
          <w:szCs w:val="24"/>
          <w:lang w:val="ru-RU"/>
        </w:rPr>
        <w:t xml:space="preserve"> (в форме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chte</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ü</w:t>
      </w:r>
      <w:r w:rsidRPr="00B00A85">
        <w:rPr>
          <w:rFonts w:ascii="Times New Roman" w:eastAsia="Times New Roman" w:hAnsi="Times New Roman" w:cs="Times New Roman"/>
          <w:color w:val="000000"/>
          <w:sz w:val="24"/>
          <w:szCs w:val="24"/>
        </w:rPr>
        <w:t>ssen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множественное число имён существительных; нулевой артикль с именами существительными (наиболее распространённые случаи употребления);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склонение имён существительных в единственном числе в именительном, дательном и винительном падежах; </w:t>
      </w:r>
    </w:p>
    <w:p w:rsidR="00B00A85" w:rsidRPr="00B00A85" w:rsidRDefault="00B00A85" w:rsidP="00B00A85">
      <w:pPr>
        <w:autoSpaceDE w:val="0"/>
        <w:autoSpaceDN w:val="0"/>
        <w:spacing w:after="0"/>
        <w:ind w:right="-48"/>
        <w:jc w:val="both"/>
        <w:rPr>
          <w:rFonts w:ascii="Times New Roman" w:hAnsi="Times New Roman" w:cs="Times New Roman"/>
          <w:sz w:val="24"/>
          <w:szCs w:val="24"/>
          <w:lang w:val="de-DE"/>
        </w:rPr>
      </w:pPr>
      <w:r w:rsidRPr="00B00A85">
        <w:rPr>
          <w:rFonts w:ascii="Times New Roman" w:eastAsia="Times New Roman" w:hAnsi="Times New Roman" w:cs="Times New Roman"/>
          <w:color w:val="000000"/>
          <w:sz w:val="24"/>
          <w:szCs w:val="24"/>
          <w:lang w:val="de-DE"/>
        </w:rPr>
        <w:t xml:space="preserve">—  </w:t>
      </w:r>
      <w:r w:rsidRPr="00B00A85">
        <w:rPr>
          <w:rFonts w:ascii="Times New Roman" w:eastAsia="Times New Roman" w:hAnsi="Times New Roman" w:cs="Times New Roman"/>
          <w:color w:val="000000"/>
          <w:sz w:val="24"/>
          <w:szCs w:val="24"/>
          <w:lang w:val="ru-RU"/>
        </w:rPr>
        <w:t>притяжательныеместоимения</w:t>
      </w:r>
      <w:r w:rsidRPr="00B00A85">
        <w:rPr>
          <w:rFonts w:ascii="Times New Roman" w:eastAsia="Times New Roman" w:hAnsi="Times New Roman" w:cs="Times New Roman"/>
          <w:color w:val="000000"/>
          <w:sz w:val="24"/>
          <w:szCs w:val="24"/>
          <w:lang w:val="de-DE"/>
        </w:rPr>
        <w:t xml:space="preserve"> (sein, ihr, unser, euer, Ihr);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количественные числительные (13–30);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наиболее употребительные предлоги для выражения временных и пространственныхотношений </w:t>
      </w:r>
      <w:r w:rsidRPr="00B00A85">
        <w:rPr>
          <w:rFonts w:ascii="Times New Roman" w:eastAsia="Times New Roman" w:hAnsi="Times New Roman" w:cs="Times New Roman"/>
          <w:color w:val="000000"/>
          <w:sz w:val="24"/>
          <w:szCs w:val="24"/>
        </w:rPr>
        <w:t>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an</w:t>
      </w:r>
      <w:r w:rsidRPr="00B00A85">
        <w:rPr>
          <w:rFonts w:ascii="Times New Roman" w:eastAsia="Times New Roman" w:hAnsi="Times New Roman" w:cs="Times New Roman"/>
          <w:color w:val="000000"/>
          <w:sz w:val="24"/>
          <w:szCs w:val="24"/>
          <w:lang w:val="ru-RU"/>
        </w:rPr>
        <w:t xml:space="preserve"> (употребляемые с дательным падежом).</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lastRenderedPageBreak/>
        <w:t>СОЦИОКУЛЬТУРНЫЕ ЗНАНИЯ И УМЕНИЯ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кратко представлять Россию и страну/страны изучаемого языка.</w:t>
      </w:r>
    </w:p>
    <w:p w:rsidR="00B00A85" w:rsidRPr="00B00A85" w:rsidRDefault="00B00A85" w:rsidP="00B00A85">
      <w:pPr>
        <w:spacing w:after="0"/>
        <w:ind w:right="-48"/>
        <w:jc w:val="both"/>
        <w:rPr>
          <w:rFonts w:ascii="Times New Roman" w:hAnsi="Times New Roman" w:cs="Times New Roman"/>
          <w:sz w:val="24"/>
          <w:szCs w:val="24"/>
          <w:lang w:val="ru-RU"/>
        </w:rPr>
      </w:pPr>
    </w:p>
    <w:p w:rsidR="00B00A85" w:rsidRPr="00B00A85" w:rsidRDefault="00B00A85" w:rsidP="00B00A85">
      <w:pPr>
        <w:spacing w:after="0"/>
        <w:ind w:right="-48"/>
        <w:jc w:val="both"/>
        <w:rPr>
          <w:rFonts w:ascii="Times New Roman" w:hAnsi="Times New Roman" w:cs="Times New Roman"/>
          <w:b/>
          <w:sz w:val="24"/>
          <w:szCs w:val="24"/>
          <w:lang w:val="ru-RU"/>
        </w:rPr>
      </w:pPr>
      <w:r w:rsidRPr="00B00A85">
        <w:rPr>
          <w:rStyle w:val="fontstyle01"/>
          <w:sz w:val="24"/>
          <w:szCs w:val="24"/>
          <w:lang w:val="ru-RU"/>
        </w:rPr>
        <w:t xml:space="preserve">К концу обучения </w:t>
      </w:r>
      <w:r w:rsidRPr="00B00A85">
        <w:rPr>
          <w:rStyle w:val="fontstyle21"/>
          <w:b/>
          <w:sz w:val="24"/>
          <w:szCs w:val="24"/>
          <w:lang w:val="ru-RU"/>
        </w:rPr>
        <w:t xml:space="preserve">в 4 классе </w:t>
      </w:r>
      <w:r w:rsidRPr="00B00A85">
        <w:rPr>
          <w:rStyle w:val="fontstyle01"/>
          <w:sz w:val="24"/>
          <w:szCs w:val="24"/>
          <w:lang w:val="ru-RU"/>
        </w:rPr>
        <w:t>обучающийся получит следующие предметные результаты:</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Коммуникативные умения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Говорение</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вести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 </w:t>
      </w:r>
    </w:p>
    <w:p w:rsidR="00B00A85" w:rsidRPr="00B00A85" w:rsidRDefault="00B00A85" w:rsidP="00B00A85">
      <w:pPr>
        <w:autoSpaceDE w:val="0"/>
        <w:autoSpaceDN w:val="0"/>
        <w:spacing w:after="0"/>
        <w:ind w:right="-48"/>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создавать устные связные монологические </w:t>
      </w:r>
    </w:p>
    <w:p w:rsidR="00B00A85" w:rsidRPr="00B00A85" w:rsidRDefault="00B00A85" w:rsidP="00B00A85">
      <w:pPr>
        <w:autoSpaceDE w:val="0"/>
        <w:autoSpaceDN w:val="0"/>
        <w:spacing w:after="0"/>
        <w:ind w:right="-48"/>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высказывания (описание, рассуждение;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 xml:space="preserve">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 </w:t>
      </w:r>
    </w:p>
    <w:p w:rsidR="00B00A85" w:rsidRPr="00B00A85" w:rsidRDefault="00B00A85" w:rsidP="00B00A85">
      <w:pPr>
        <w:autoSpaceDE w:val="0"/>
        <w:autoSpaceDN w:val="0"/>
        <w:spacing w:after="0"/>
        <w:ind w:right="-48"/>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пересказывать основное содержание прочитанного текста с вербальными и/или </w:t>
      </w:r>
    </w:p>
    <w:p w:rsidR="00B00A85" w:rsidRPr="00B00A85" w:rsidRDefault="00B00A85" w:rsidP="00B00A85">
      <w:pPr>
        <w:autoSpaceDE w:val="0"/>
        <w:autoSpaceDN w:val="0"/>
        <w:spacing w:after="0"/>
        <w:ind w:right="-48"/>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зрительными опорами;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устно излагать результаты выполненного проектного задания (объём монологического высказывания — не менее 5 фраз).</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Аудирование</w:t>
      </w:r>
    </w:p>
    <w:p w:rsidR="00B00A85" w:rsidRPr="00B00A85" w:rsidRDefault="00B00A85" w:rsidP="00B00A85">
      <w:pPr>
        <w:autoSpaceDE w:val="0"/>
        <w:autoSpaceDN w:val="0"/>
        <w:spacing w:before="178" w:after="0"/>
        <w:ind w:left="420"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воспринимать на слух и понимать речь учителя и одноклассников, вербально/невербально реагировать на услышанное; </w:t>
      </w:r>
    </w:p>
    <w:p w:rsidR="00B00A85" w:rsidRPr="00B00A85" w:rsidRDefault="00B00A85" w:rsidP="00B00A85">
      <w:pPr>
        <w:autoSpaceDE w:val="0"/>
        <w:autoSpaceDN w:val="0"/>
        <w:spacing w:before="190" w:after="0"/>
        <w:ind w:left="420"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00A85" w:rsidRPr="00B00A85" w:rsidRDefault="00B00A85" w:rsidP="00B00A85">
      <w:pPr>
        <w:autoSpaceDE w:val="0"/>
        <w:autoSpaceDN w:val="0"/>
        <w:spacing w:after="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Смысловое чтение</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читать вслух и понимать учебные и адаптированные аутентичные тексты объёмом</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до 67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читать про себя и понимать учебные и адаптированные аутентичные тексты,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содержащие отдельные незнакомые слова, с различной глубиной проникновения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lastRenderedPageBreak/>
        <w:t xml:space="preserve">в их содержание в зависимости от поставленной коммуникативной задачи: с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пониманием основного содержания, с пониманием запрашиваемой информации,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со зрительной опорой и без опоры, с использованием языковой, в том числе </w:t>
      </w:r>
    </w:p>
    <w:p w:rsidR="00B00A85" w:rsidRPr="00B00A85" w:rsidRDefault="00B00A85" w:rsidP="00B00A85">
      <w:pPr>
        <w:autoSpaceDE w:val="0"/>
        <w:autoSpaceDN w:val="0"/>
        <w:spacing w:after="0"/>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контекстуальной, догадки  (объём  текста/текстов  для  чтения  —  до 160 слов);</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читать про себя несплошные тексты (таблицы) и понимать представленную в них </w:t>
      </w:r>
    </w:p>
    <w:p w:rsidR="00B00A85" w:rsidRPr="00B00A85" w:rsidRDefault="00B00A85" w:rsidP="00B00A85">
      <w:pPr>
        <w:autoSpaceDE w:val="0"/>
        <w:autoSpaceDN w:val="0"/>
        <w:spacing w:after="0"/>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информацию.</w:t>
      </w:r>
    </w:p>
    <w:p w:rsidR="00B00A85" w:rsidRPr="00B00A85" w:rsidRDefault="00B00A85" w:rsidP="00B00A85">
      <w:pPr>
        <w:autoSpaceDE w:val="0"/>
        <w:autoSpaceDN w:val="0"/>
        <w:spacing w:after="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Письмо</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писать с опорой на образец короткие поздравления с праздниками с выражением пожелания;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писать с опорой на образец электронное сообщение личного характера (объём сообщения —до 50 слов).</w:t>
      </w:r>
    </w:p>
    <w:p w:rsidR="00B00A85" w:rsidRPr="00B00A85" w:rsidRDefault="00B00A85" w:rsidP="00B00A85">
      <w:pPr>
        <w:autoSpaceDE w:val="0"/>
        <w:autoSpaceDN w:val="0"/>
        <w:spacing w:before="324" w:after="0"/>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Языковые знания и навыки</w:t>
      </w:r>
    </w:p>
    <w:p w:rsidR="00B00A85" w:rsidRPr="00B00A85" w:rsidRDefault="00B00A85" w:rsidP="00B00A85">
      <w:pPr>
        <w:autoSpaceDE w:val="0"/>
        <w:autoSpaceDN w:val="0"/>
        <w:spacing w:before="166"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Фонетическая сторона речи</w:t>
      </w:r>
    </w:p>
    <w:p w:rsidR="00B00A85" w:rsidRPr="00B00A85" w:rsidRDefault="00B00A85" w:rsidP="00B00A85">
      <w:pPr>
        <w:autoSpaceDE w:val="0"/>
        <w:autoSpaceDN w:val="0"/>
        <w:spacing w:before="178" w:after="0"/>
        <w:ind w:left="420"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различать на слух и адекватно, без ошибок произносить слова с правильным ударением и фразы с соблюдением их ритмико-интонационных особенностей; </w:t>
      </w:r>
    </w:p>
    <w:p w:rsidR="00B00A85" w:rsidRPr="00B00A85" w:rsidRDefault="00B00A85" w:rsidP="00B00A85">
      <w:pPr>
        <w:autoSpaceDE w:val="0"/>
        <w:autoSpaceDN w:val="0"/>
        <w:spacing w:before="190"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читать вслух слова согласно основным правилам чтения.</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Графика, орфография и пунктуация</w:t>
      </w:r>
    </w:p>
    <w:p w:rsidR="00B00A85" w:rsidRPr="00B00A85" w:rsidRDefault="00B00A85" w:rsidP="00B00A85">
      <w:pPr>
        <w:autoSpaceDE w:val="0"/>
        <w:autoSpaceDN w:val="0"/>
        <w:spacing w:before="17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правильно писать изученные слова; </w:t>
      </w:r>
    </w:p>
    <w:p w:rsidR="00B00A85" w:rsidRPr="00B00A85" w:rsidRDefault="00B00A85" w:rsidP="00B00A85">
      <w:pPr>
        <w:autoSpaceDE w:val="0"/>
        <w:autoSpaceDN w:val="0"/>
        <w:spacing w:before="190"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расставлять знаки препинания (точку, вопросительный и восклицательный знаки в конце предложения, запятая при перечислении).</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Лексическая сторона речи</w:t>
      </w:r>
    </w:p>
    <w:p w:rsidR="00B00A85" w:rsidRPr="00B00A85" w:rsidRDefault="00B00A85" w:rsidP="00B00A85">
      <w:pPr>
        <w:autoSpaceDE w:val="0"/>
        <w:autoSpaceDN w:val="0"/>
        <w:spacing w:before="178" w:after="0"/>
        <w:ind w:left="420" w:right="-331"/>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 </w:t>
      </w:r>
    </w:p>
    <w:p w:rsidR="00B00A85" w:rsidRPr="00B00A85" w:rsidRDefault="00B00A85" w:rsidP="00B00A85">
      <w:pPr>
        <w:autoSpaceDE w:val="0"/>
        <w:autoSpaceDN w:val="0"/>
        <w:spacing w:before="190" w:after="0"/>
        <w:ind w:left="420" w:right="-331"/>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B00A85">
        <w:rPr>
          <w:rFonts w:ascii="Times New Roman" w:eastAsia="Times New Roman" w:hAnsi="Times New Roman" w:cs="Times New Roman"/>
          <w:color w:val="000000"/>
          <w:sz w:val="24"/>
          <w:szCs w:val="24"/>
        </w:rPr>
        <w:t>er</w:t>
      </w:r>
      <w:r w:rsidRPr="00B00A85">
        <w:rPr>
          <w:rFonts w:ascii="Times New Roman" w:eastAsia="Times New Roman" w:hAnsi="Times New Roman" w:cs="Times New Roman"/>
          <w:color w:val="000000"/>
          <w:sz w:val="24"/>
          <w:szCs w:val="24"/>
          <w:lang w:val="ru-RU"/>
        </w:rPr>
        <w:t xml:space="preserve"> — </w:t>
      </w:r>
      <w:r w:rsidRPr="00B00A85">
        <w:rPr>
          <w:rFonts w:ascii="Times New Roman" w:eastAsia="Times New Roman" w:hAnsi="Times New Roman" w:cs="Times New Roman"/>
          <w:color w:val="000000"/>
          <w:sz w:val="24"/>
          <w:szCs w:val="24"/>
        </w:rPr>
        <w:t>Arbeiter</w:t>
      </w:r>
      <w:r w:rsidRPr="00B00A85">
        <w:rPr>
          <w:rFonts w:ascii="Times New Roman" w:eastAsia="Times New Roman" w:hAnsi="Times New Roman" w:cs="Times New Roman"/>
          <w:color w:val="000000"/>
          <w:sz w:val="24"/>
          <w:szCs w:val="24"/>
          <w:lang w:val="ru-RU"/>
        </w:rPr>
        <w:t>, -</w:t>
      </w:r>
      <w:r w:rsidRPr="00B00A85">
        <w:rPr>
          <w:rFonts w:ascii="Times New Roman" w:eastAsia="Times New Roman" w:hAnsi="Times New Roman" w:cs="Times New Roman"/>
          <w:color w:val="000000"/>
          <w:sz w:val="24"/>
          <w:szCs w:val="24"/>
        </w:rPr>
        <w:t>in</w:t>
      </w:r>
      <w:r w:rsidRPr="00B00A85">
        <w:rPr>
          <w:rFonts w:ascii="Times New Roman" w:eastAsia="Times New Roman" w:hAnsi="Times New Roman" w:cs="Times New Roman"/>
          <w:color w:val="000000"/>
          <w:sz w:val="24"/>
          <w:szCs w:val="24"/>
          <w:lang w:val="ru-RU"/>
        </w:rPr>
        <w:t xml:space="preserve"> — </w:t>
      </w:r>
      <w:r w:rsidRPr="00B00A85">
        <w:rPr>
          <w:rFonts w:ascii="Times New Roman" w:eastAsia="Times New Roman" w:hAnsi="Times New Roman" w:cs="Times New Roman"/>
          <w:color w:val="000000"/>
          <w:sz w:val="24"/>
          <w:szCs w:val="24"/>
        </w:rPr>
        <w:t>Lehrerin</w:t>
      </w:r>
      <w:r w:rsidRPr="00B00A85">
        <w:rPr>
          <w:rFonts w:ascii="Times New Roman" w:eastAsia="Times New Roman" w:hAnsi="Times New Roman" w:cs="Times New Roman"/>
          <w:color w:val="000000"/>
          <w:sz w:val="24"/>
          <w:szCs w:val="24"/>
          <w:lang w:val="ru-RU"/>
        </w:rPr>
        <w:t>, порядковые числительные с суффиксами -</w:t>
      </w:r>
      <w:r w:rsidRPr="00B00A85">
        <w:rPr>
          <w:rFonts w:ascii="Times New Roman" w:eastAsia="Times New Roman" w:hAnsi="Times New Roman" w:cs="Times New Roman"/>
          <w:color w:val="000000"/>
          <w:sz w:val="24"/>
          <w:szCs w:val="24"/>
        </w:rPr>
        <w:t>te</w:t>
      </w:r>
      <w:r w:rsidRPr="00B00A85">
        <w:rPr>
          <w:rFonts w:ascii="Times New Roman" w:eastAsia="Times New Roman" w:hAnsi="Times New Roman" w:cs="Times New Roman"/>
          <w:color w:val="000000"/>
          <w:sz w:val="24"/>
          <w:szCs w:val="24"/>
          <w:lang w:val="ru-RU"/>
        </w:rPr>
        <w:t>,  -</w:t>
      </w:r>
      <w:r w:rsidRPr="00B00A85">
        <w:rPr>
          <w:rFonts w:ascii="Times New Roman" w:eastAsia="Times New Roman" w:hAnsi="Times New Roman" w:cs="Times New Roman"/>
          <w:color w:val="000000"/>
          <w:sz w:val="24"/>
          <w:szCs w:val="24"/>
        </w:rPr>
        <w:t>ste</w:t>
      </w:r>
      <w:r w:rsidRPr="00B00A85">
        <w:rPr>
          <w:rFonts w:ascii="Times New Roman" w:eastAsia="Times New Roman" w:hAnsi="Times New Roman" w:cs="Times New Roman"/>
          <w:color w:val="000000"/>
          <w:sz w:val="24"/>
          <w:szCs w:val="24"/>
          <w:lang w:val="ru-RU"/>
        </w:rPr>
        <w:t>) и словосложения (</w:t>
      </w:r>
      <w:r w:rsidRPr="00B00A85">
        <w:rPr>
          <w:rFonts w:ascii="Times New Roman" w:eastAsia="Times New Roman" w:hAnsi="Times New Roman" w:cs="Times New Roman"/>
          <w:color w:val="000000"/>
          <w:sz w:val="24"/>
          <w:szCs w:val="24"/>
        </w:rPr>
        <w:t>Geburtstag</w:t>
      </w:r>
      <w:r w:rsidRPr="00B00A85">
        <w:rPr>
          <w:rFonts w:ascii="Times New Roman" w:eastAsia="Times New Roman" w:hAnsi="Times New Roman" w:cs="Times New Roman"/>
          <w:color w:val="000000"/>
          <w:sz w:val="24"/>
          <w:szCs w:val="24"/>
          <w:lang w:val="ru-RU"/>
        </w:rPr>
        <w:t>) в соответствии с решаемой коммуникативной задачей.</w:t>
      </w:r>
    </w:p>
    <w:p w:rsidR="00B00A85" w:rsidRPr="00B00A85" w:rsidRDefault="00B00A85" w:rsidP="00B00A85">
      <w:pPr>
        <w:autoSpaceDE w:val="0"/>
        <w:autoSpaceDN w:val="0"/>
        <w:spacing w:before="180"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Грамматическая сторона речи</w:t>
      </w:r>
    </w:p>
    <w:p w:rsidR="00B00A85" w:rsidRPr="00B00A85" w:rsidRDefault="00B00A85" w:rsidP="00B00A85">
      <w:pPr>
        <w:tabs>
          <w:tab w:val="left" w:pos="180"/>
        </w:tabs>
        <w:autoSpaceDE w:val="0"/>
        <w:autoSpaceDN w:val="0"/>
        <w:spacing w:before="190" w:after="0"/>
        <w:ind w:right="-331"/>
        <w:jc w:val="both"/>
        <w:rPr>
          <w:rFonts w:ascii="Times New Roman" w:hAnsi="Times New Roman" w:cs="Times New Roman"/>
          <w:sz w:val="24"/>
          <w:szCs w:val="24"/>
          <w:lang w:val="ru-RU"/>
        </w:rPr>
      </w:pPr>
      <w:r w:rsidRPr="00B00A85">
        <w:rPr>
          <w:rFonts w:ascii="Times New Roman" w:hAnsi="Times New Roman" w:cs="Times New Roman"/>
          <w:sz w:val="24"/>
          <w:szCs w:val="24"/>
          <w:lang w:val="ru-RU"/>
        </w:rPr>
        <w:tab/>
      </w:r>
      <w:r w:rsidRPr="00B00A85">
        <w:rPr>
          <w:rFonts w:ascii="Times New Roman" w:eastAsia="Times New Roman" w:hAnsi="Times New Roman" w:cs="Times New Roman"/>
          <w:i/>
          <w:color w:val="000000"/>
          <w:sz w:val="24"/>
          <w:szCs w:val="24"/>
          <w:lang w:val="ru-RU"/>
        </w:rPr>
        <w:t xml:space="preserve">распознавать </w:t>
      </w:r>
      <w:r w:rsidRPr="00B00A85">
        <w:rPr>
          <w:rFonts w:ascii="Times New Roman" w:eastAsia="Times New Roman" w:hAnsi="Times New Roman" w:cs="Times New Roman"/>
          <w:color w:val="000000"/>
          <w:sz w:val="24"/>
          <w:szCs w:val="24"/>
          <w:lang w:val="ru-RU"/>
        </w:rPr>
        <w:t xml:space="preserve">в письменном и звучащем тексте и употреблять в устной и письменной речи изученные синтаксические конструкции и морфологические формы немецкого языка: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простые предложения с однородными членами (союз </w:t>
      </w:r>
      <w:r w:rsidRPr="00B00A85">
        <w:rPr>
          <w:rFonts w:ascii="Times New Roman" w:eastAsia="Times New Roman" w:hAnsi="Times New Roman" w:cs="Times New Roman"/>
          <w:color w:val="000000"/>
          <w:sz w:val="24"/>
          <w:szCs w:val="24"/>
        </w:rPr>
        <w:t>oder</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сложносочинённые предложения с сочинительными союза- ми </w:t>
      </w:r>
      <w:r w:rsidRPr="00B00A85">
        <w:rPr>
          <w:rFonts w:ascii="Times New Roman" w:eastAsia="Times New Roman" w:hAnsi="Times New Roman" w:cs="Times New Roman"/>
          <w:color w:val="000000"/>
          <w:sz w:val="24"/>
          <w:szCs w:val="24"/>
        </w:rPr>
        <w:t>und</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aber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oder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denn</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модальный глагол </w:t>
      </w:r>
      <w:r w:rsidRPr="00B00A85">
        <w:rPr>
          <w:rFonts w:ascii="Times New Roman" w:eastAsia="Times New Roman" w:hAnsi="Times New Roman" w:cs="Times New Roman"/>
          <w:color w:val="000000"/>
          <w:sz w:val="24"/>
          <w:szCs w:val="24"/>
        </w:rPr>
        <w:t>wollen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прилагательные в положительной, сравнительной и превосходной степенях сравнения;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личные </w:t>
      </w:r>
      <w:r w:rsidRPr="00B00A85">
        <w:rPr>
          <w:rFonts w:ascii="Times New Roman" w:eastAsia="Times New Roman" w:hAnsi="Times New Roman" w:cs="Times New Roman"/>
          <w:color w:val="000000"/>
          <w:sz w:val="24"/>
          <w:szCs w:val="24"/>
          <w:lang w:val="ru-RU"/>
        </w:rPr>
        <w:lastRenderedPageBreak/>
        <w:t xml:space="preserve">местоимения в винительном и дательном падежах (в некоторых речевых образцах);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указательные местоимения </w:t>
      </w:r>
      <w:r w:rsidRPr="00B00A85">
        <w:rPr>
          <w:rFonts w:ascii="Times New Roman" w:eastAsia="Times New Roman" w:hAnsi="Times New Roman" w:cs="Times New Roman"/>
          <w:color w:val="000000"/>
          <w:sz w:val="24"/>
          <w:szCs w:val="24"/>
        </w:rPr>
        <w:t>dieser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dieses</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diese</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количественные (до 100) и порядковые (до 31) числительные;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предлоги </w:t>
      </w:r>
      <w:r w:rsidRPr="00B00A85">
        <w:rPr>
          <w:rFonts w:ascii="Times New Roman" w:eastAsia="Times New Roman" w:hAnsi="Times New Roman" w:cs="Times New Roman"/>
          <w:color w:val="000000"/>
          <w:sz w:val="24"/>
          <w:szCs w:val="24"/>
        </w:rPr>
        <w:t>f</w:t>
      </w:r>
      <w:r w:rsidRPr="00B00A85">
        <w:rPr>
          <w:rFonts w:ascii="Times New Roman" w:eastAsia="Times New Roman" w:hAnsi="Times New Roman" w:cs="Times New Roman"/>
          <w:color w:val="000000"/>
          <w:sz w:val="24"/>
          <w:szCs w:val="24"/>
          <w:lang w:val="ru-RU"/>
        </w:rPr>
        <w:t>ü</w:t>
      </w:r>
      <w:r w:rsidRPr="00B00A85">
        <w:rPr>
          <w:rFonts w:ascii="Times New Roman" w:eastAsia="Times New Roman" w:hAnsi="Times New Roman" w:cs="Times New Roman"/>
          <w:color w:val="000000"/>
          <w:sz w:val="24"/>
          <w:szCs w:val="24"/>
        </w:rPr>
        <w:t>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mit</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um</w:t>
      </w:r>
      <w:r w:rsidRPr="00B00A85">
        <w:rPr>
          <w:rFonts w:ascii="Times New Roman" w:eastAsia="Times New Roman" w:hAnsi="Times New Roman" w:cs="Times New Roman"/>
          <w:color w:val="000000"/>
          <w:sz w:val="24"/>
          <w:szCs w:val="24"/>
          <w:lang w:val="ru-RU"/>
        </w:rPr>
        <w:t xml:space="preserve"> (в некоторых речевых образцах).</w:t>
      </w:r>
    </w:p>
    <w:p w:rsidR="00B00A85" w:rsidRPr="00B00A85" w:rsidRDefault="00B00A85" w:rsidP="00B00A85">
      <w:pPr>
        <w:autoSpaceDE w:val="0"/>
        <w:autoSpaceDN w:val="0"/>
        <w:spacing w:before="262" w:after="0"/>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СОЦИОКУЛЬТУРНЫЕ ЗНАНИЯ И УМЕНИЯ</w:t>
      </w:r>
    </w:p>
    <w:p w:rsidR="00B00A85" w:rsidRPr="00B00A85" w:rsidRDefault="00B00A85" w:rsidP="00B00A85">
      <w:pPr>
        <w:autoSpaceDE w:val="0"/>
        <w:autoSpaceDN w:val="0"/>
        <w:spacing w:after="0"/>
        <w:ind w:right="-189"/>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B00A85" w:rsidRPr="00B00A85" w:rsidRDefault="00B00A85" w:rsidP="00B00A85">
      <w:pPr>
        <w:autoSpaceDE w:val="0"/>
        <w:autoSpaceDN w:val="0"/>
        <w:spacing w:before="190" w:after="0"/>
        <w:ind w:right="-189"/>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кратко рассказывать о России и стране/странах изучаемого языка;</w:t>
      </w:r>
    </w:p>
    <w:p w:rsidR="00B00A85" w:rsidRPr="00B00A85" w:rsidRDefault="00B00A85" w:rsidP="00B00A85">
      <w:pPr>
        <w:autoSpaceDE w:val="0"/>
        <w:autoSpaceDN w:val="0"/>
        <w:spacing w:before="190" w:after="0"/>
        <w:ind w:right="-189"/>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использовать двуязычные словари, словари в картинках и другие справочные материалы, включая ресурсы сети Интернет.</w:t>
      </w:r>
    </w:p>
    <w:p w:rsidR="00296B15" w:rsidRPr="00B00A85" w:rsidRDefault="00296B15" w:rsidP="00E24B1F">
      <w:pPr>
        <w:tabs>
          <w:tab w:val="left" w:pos="180"/>
        </w:tabs>
        <w:autoSpaceDE w:val="0"/>
        <w:autoSpaceDN w:val="0"/>
        <w:spacing w:before="70" w:after="0"/>
        <w:jc w:val="both"/>
        <w:rPr>
          <w:rFonts w:ascii="Times New Roman" w:hAnsi="Times New Roman" w:cs="Times New Roman"/>
          <w:sz w:val="24"/>
          <w:szCs w:val="24"/>
          <w:lang w:val="ru-RU"/>
        </w:rPr>
        <w:sectPr w:rsidR="00296B15" w:rsidRPr="00B00A85">
          <w:pgSz w:w="11900" w:h="16840"/>
          <w:pgMar w:top="286" w:right="682" w:bottom="332" w:left="666" w:header="720" w:footer="720" w:gutter="0"/>
          <w:cols w:space="720"/>
        </w:sectPr>
      </w:pPr>
    </w:p>
    <w:p w:rsidR="00FB14D1" w:rsidRPr="00B00A85" w:rsidRDefault="00FB14D1" w:rsidP="00B00A85">
      <w:pPr>
        <w:autoSpaceDE w:val="0"/>
        <w:autoSpaceDN w:val="0"/>
        <w:spacing w:after="0"/>
        <w:jc w:val="both"/>
        <w:rPr>
          <w:rFonts w:ascii="Times New Roman" w:hAnsi="Times New Roman" w:cs="Times New Roman"/>
          <w:sz w:val="24"/>
          <w:szCs w:val="24"/>
          <w:lang w:val="ru-RU"/>
        </w:rPr>
      </w:pPr>
    </w:p>
    <w:p w:rsidR="00392C1A" w:rsidRDefault="00392C1A" w:rsidP="00392C1A">
      <w:pPr>
        <w:shd w:val="clear" w:color="auto" w:fill="FFFFFF"/>
        <w:spacing w:after="0"/>
        <w:ind w:firstLine="720"/>
        <w:rPr>
          <w:lang w:val="ru-RU"/>
        </w:rPr>
      </w:pPr>
      <w:r>
        <w:rPr>
          <w:rFonts w:ascii="Times New Roman" w:eastAsia="Times New Roman" w:hAnsi="Times New Roman" w:cs="Times New Roman"/>
          <w:b/>
          <w:sz w:val="24"/>
          <w:szCs w:val="24"/>
          <w:lang w:val="ru-RU" w:eastAsia="ru-RU"/>
        </w:rPr>
        <w:t xml:space="preserve">Тематическое планирование </w:t>
      </w:r>
    </w:p>
    <w:p w:rsidR="00392C1A" w:rsidRDefault="00392C1A" w:rsidP="00392C1A">
      <w:pPr>
        <w:tabs>
          <w:tab w:val="left" w:pos="1090"/>
        </w:tabs>
        <w:rPr>
          <w:b/>
          <w:lang w:val="ru-RU"/>
        </w:rPr>
      </w:pPr>
      <w:r>
        <w:rPr>
          <w:lang w:val="ru-RU"/>
        </w:rPr>
        <w:tab/>
      </w:r>
      <w:r>
        <w:rPr>
          <w:b/>
          <w:lang w:val="ru-RU"/>
        </w:rPr>
        <w:t>2 класс</w:t>
      </w:r>
    </w:p>
    <w:tbl>
      <w:tblPr>
        <w:tblW w:w="0" w:type="auto"/>
        <w:tblInd w:w="6" w:type="dxa"/>
        <w:tblLayout w:type="fixed"/>
        <w:tblLook w:val="04A0"/>
      </w:tblPr>
      <w:tblGrid>
        <w:gridCol w:w="425"/>
        <w:gridCol w:w="5811"/>
        <w:gridCol w:w="851"/>
        <w:gridCol w:w="3969"/>
      </w:tblGrid>
      <w:tr w:rsidR="00392C1A" w:rsidTr="00392C1A">
        <w:trPr>
          <w:trHeight w:hRule="exact" w:val="70"/>
        </w:trPr>
        <w:tc>
          <w:tcPr>
            <w:tcW w:w="42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44" w:lineRule="auto"/>
              <w:jc w:val="center"/>
              <w:rPr>
                <w:rFonts w:ascii="Times New Roman" w:hAnsi="Times New Roman" w:cs="Times New Roman"/>
                <w:sz w:val="24"/>
                <w:szCs w:val="24"/>
              </w:rPr>
            </w:pPr>
            <w:r>
              <w:rPr>
                <w:rFonts w:ascii="Times New Roman" w:eastAsia="Times New Roman" w:hAnsi="Times New Roman" w:cs="Times New Roman"/>
                <w:b/>
                <w:color w:val="000000"/>
                <w:w w:val="97"/>
                <w:sz w:val="24"/>
                <w:szCs w:val="24"/>
              </w:rPr>
              <w:t>№</w:t>
            </w:r>
            <w:r>
              <w:rPr>
                <w:rFonts w:ascii="Times New Roman" w:hAnsi="Times New Roman" w:cs="Times New Roman"/>
                <w:sz w:val="24"/>
                <w:szCs w:val="24"/>
              </w:rPr>
              <w:br/>
            </w:r>
            <w:r>
              <w:rPr>
                <w:rFonts w:ascii="Times New Roman" w:eastAsia="Times New Roman" w:hAnsi="Times New Roman" w:cs="Times New Roman"/>
                <w:b/>
                <w:color w:val="000000"/>
                <w:w w:val="97"/>
                <w:sz w:val="24"/>
                <w:szCs w:val="24"/>
              </w:rPr>
              <w:t>п/п</w:t>
            </w:r>
          </w:p>
        </w:tc>
        <w:tc>
          <w:tcPr>
            <w:tcW w:w="5811"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44" w:lineRule="auto"/>
              <w:ind w:left="72" w:right="72"/>
              <w:jc w:val="both"/>
              <w:rPr>
                <w:rFonts w:ascii="Times New Roman" w:hAnsi="Times New Roman" w:cs="Times New Roman"/>
                <w:sz w:val="24"/>
                <w:szCs w:val="24"/>
                <w:lang w:val="ru-RU"/>
              </w:rPr>
            </w:pPr>
            <w:r>
              <w:rPr>
                <w:rFonts w:ascii="Times New Roman" w:hAnsi="Times New Roman" w:cs="Times New Roman"/>
                <w:sz w:val="24"/>
                <w:szCs w:val="24"/>
                <w:lang w:val="ru-RU"/>
              </w:rPr>
              <w:t>Тема урока</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49" w:lineRule="auto"/>
              <w:ind w:left="72"/>
              <w:rPr>
                <w:rFonts w:ascii="Times New Roman" w:hAnsi="Times New Roman" w:cs="Times New Roman"/>
                <w:sz w:val="24"/>
                <w:szCs w:val="24"/>
              </w:rPr>
            </w:pPr>
          </w:p>
        </w:tc>
      </w:tr>
      <w:tr w:rsidR="00392C1A" w:rsidTr="00392C1A">
        <w:trPr>
          <w:trHeight w:hRule="exact" w:val="576"/>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392C1A" w:rsidRDefault="00392C1A">
            <w:pPr>
              <w:spacing w:after="0"/>
              <w:rPr>
                <w:rFonts w:ascii="Times New Roman" w:hAnsi="Times New Roman" w:cs="Times New Roman"/>
                <w:sz w:val="24"/>
                <w:szCs w:val="24"/>
              </w:rPr>
            </w:pPr>
          </w:p>
        </w:tc>
        <w:tc>
          <w:tcPr>
            <w:tcW w:w="5811" w:type="dxa"/>
            <w:vMerge/>
            <w:tcBorders>
              <w:top w:val="single" w:sz="4" w:space="0" w:color="000000"/>
              <w:left w:val="single" w:sz="4" w:space="0" w:color="000000"/>
              <w:bottom w:val="single" w:sz="4" w:space="0" w:color="000000"/>
              <w:right w:val="single" w:sz="4" w:space="0" w:color="000000"/>
            </w:tcBorders>
            <w:vAlign w:val="center"/>
            <w:hideMark/>
          </w:tcPr>
          <w:p w:rsidR="00392C1A" w:rsidRDefault="00392C1A">
            <w:pPr>
              <w:spacing w:after="0"/>
              <w:rPr>
                <w:rFonts w:ascii="Times New Roman" w:hAnsi="Times New Roman" w:cs="Times New Roman"/>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rPr>
                <w:rFonts w:ascii="Times New Roman" w:hAnsi="Times New Roman" w:cs="Times New Roman"/>
                <w:sz w:val="24"/>
                <w:szCs w:val="24"/>
                <w:lang w:val="ru-RU"/>
              </w:rPr>
            </w:pPr>
            <w:r>
              <w:rPr>
                <w:rFonts w:ascii="Times New Roman" w:hAnsi="Times New Roman" w:cs="Times New Roman"/>
                <w:sz w:val="24"/>
                <w:szCs w:val="24"/>
                <w:lang w:val="ru-RU"/>
              </w:rPr>
              <w:t>Кол-во часов</w:t>
            </w:r>
          </w:p>
        </w:tc>
        <w:tc>
          <w:tcPr>
            <w:tcW w:w="3969" w:type="dxa"/>
            <w:tcBorders>
              <w:top w:val="single" w:sz="4" w:space="0" w:color="000000"/>
              <w:left w:val="single" w:sz="4" w:space="0" w:color="000000"/>
              <w:bottom w:val="single" w:sz="4" w:space="0" w:color="000000"/>
              <w:right w:val="single" w:sz="4" w:space="0" w:color="000000"/>
            </w:tcBorders>
            <w:hideMark/>
          </w:tcPr>
          <w:p w:rsidR="00392C1A" w:rsidRDefault="00392C1A">
            <w:pPr>
              <w:rPr>
                <w:rFonts w:ascii="Times New Roman" w:hAnsi="Times New Roman" w:cs="Times New Roman"/>
                <w:sz w:val="24"/>
                <w:szCs w:val="24"/>
                <w:lang w:val="ru-RU"/>
              </w:rPr>
            </w:pPr>
            <w:r>
              <w:rPr>
                <w:rFonts w:ascii="Times New Roman" w:hAnsi="Times New Roman" w:cs="Times New Roman"/>
                <w:sz w:val="24"/>
                <w:szCs w:val="24"/>
                <w:lang w:val="ru-RU"/>
              </w:rPr>
              <w:t xml:space="preserve">                    ЭОР</w:t>
            </w:r>
          </w:p>
        </w:tc>
      </w:tr>
      <w:tr w:rsidR="00392C1A" w:rsidRPr="00163E75" w:rsidTr="00392C1A">
        <w:trPr>
          <w:trHeight w:hRule="exact" w:val="615"/>
        </w:trPr>
        <w:tc>
          <w:tcPr>
            <w:tcW w:w="425"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28" w:lineRule="auto"/>
              <w:jc w:val="center"/>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p w:rsidR="00392C1A" w:rsidRDefault="00392C1A">
            <w:pPr>
              <w:autoSpaceDE w:val="0"/>
              <w:autoSpaceDN w:val="0"/>
              <w:spacing w:before="76" w:after="0" w:line="228" w:lineRule="auto"/>
              <w:jc w:val="center"/>
              <w:rPr>
                <w:rFonts w:ascii="Times New Roman" w:eastAsiaTheme="minorEastAsia" w:hAnsi="Times New Roman" w:cs="Times New Roman"/>
                <w:sz w:val="24"/>
                <w:szCs w:val="24"/>
                <w:lang w:val="ru-RU"/>
              </w:rPr>
            </w:pPr>
          </w:p>
        </w:tc>
        <w:tc>
          <w:tcPr>
            <w:tcW w:w="5811"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Это мы! Формирование слухопроизносительных и ритмико-интонационных навыков.</w:t>
            </w:r>
          </w:p>
        </w:tc>
        <w:tc>
          <w:tcPr>
            <w:tcW w:w="851"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28" w:lineRule="auto"/>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p w:rsidR="00392C1A" w:rsidRDefault="00392C1A">
            <w:pPr>
              <w:autoSpaceDE w:val="0"/>
              <w:autoSpaceDN w:val="0"/>
              <w:spacing w:before="76" w:after="0" w:line="228" w:lineRule="auto"/>
              <w:ind w:left="74"/>
              <w:rPr>
                <w:rFonts w:ascii="Times New Roman" w:eastAsiaTheme="minorEastAsia" w:hAnsi="Times New Roman" w:cs="Times New Roman"/>
                <w:sz w:val="24"/>
                <w:szCs w:val="24"/>
                <w:lang w:val="ru-RU"/>
              </w:rPr>
            </w:pPr>
          </w:p>
        </w:tc>
        <w:tc>
          <w:tcPr>
            <w:tcW w:w="3969"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line="228" w:lineRule="auto"/>
              <w:jc w:val="center"/>
              <w:rPr>
                <w:rFonts w:ascii="Times New Roman" w:hAnsi="Times New Roman" w:cs="Times New Roman"/>
                <w:sz w:val="24"/>
                <w:szCs w:val="24"/>
                <w:lang w:val="ru-RU"/>
              </w:rPr>
            </w:pPr>
            <w:hyperlink r:id="rId97" w:history="1">
              <w:r w:rsidR="00392C1A">
                <w:rPr>
                  <w:rStyle w:val="a7"/>
                  <w:rFonts w:ascii="Times New Roman" w:hAnsi="Times New Roman" w:cs="Times New Roman"/>
                  <w:sz w:val="24"/>
                  <w:szCs w:val="24"/>
                </w:rPr>
                <w:t>https</w:t>
              </w:r>
              <w:r w:rsidR="00392C1A">
                <w:rPr>
                  <w:rStyle w:val="a7"/>
                  <w:rFonts w:ascii="Times New Roman" w:hAnsi="Times New Roman" w:cs="Times New Roman"/>
                  <w:sz w:val="24"/>
                  <w:szCs w:val="24"/>
                  <w:lang w:val="ru-RU"/>
                </w:rPr>
                <w:t>://</w:t>
              </w:r>
              <w:r w:rsidR="00392C1A">
                <w:rPr>
                  <w:rStyle w:val="a7"/>
                  <w:rFonts w:ascii="Times New Roman" w:hAnsi="Times New Roman" w:cs="Times New Roman"/>
                  <w:sz w:val="24"/>
                  <w:szCs w:val="24"/>
                </w:rPr>
                <w:t>resh</w:t>
              </w:r>
              <w:r w:rsidR="00392C1A">
                <w:rPr>
                  <w:rStyle w:val="a7"/>
                  <w:rFonts w:ascii="Times New Roman" w:hAnsi="Times New Roman" w:cs="Times New Roman"/>
                  <w:sz w:val="24"/>
                  <w:szCs w:val="24"/>
                  <w:lang w:val="ru-RU"/>
                </w:rPr>
                <w:t>.</w:t>
              </w:r>
              <w:r w:rsidR="00392C1A">
                <w:rPr>
                  <w:rStyle w:val="a7"/>
                  <w:rFonts w:ascii="Times New Roman" w:hAnsi="Times New Roman" w:cs="Times New Roman"/>
                  <w:sz w:val="24"/>
                  <w:szCs w:val="24"/>
                </w:rPr>
                <w:t>edu</w:t>
              </w:r>
              <w:r w:rsidR="00392C1A">
                <w:rPr>
                  <w:rStyle w:val="a7"/>
                  <w:rFonts w:ascii="Times New Roman" w:hAnsi="Times New Roman" w:cs="Times New Roman"/>
                  <w:sz w:val="24"/>
                  <w:szCs w:val="24"/>
                  <w:lang w:val="ru-RU"/>
                </w:rPr>
                <w:t>.</w:t>
              </w:r>
              <w:r w:rsidR="00392C1A">
                <w:rPr>
                  <w:rStyle w:val="a7"/>
                  <w:rFonts w:ascii="Times New Roman" w:hAnsi="Times New Roman" w:cs="Times New Roman"/>
                  <w:sz w:val="24"/>
                  <w:szCs w:val="24"/>
                </w:rPr>
                <w:t>ru</w:t>
              </w:r>
              <w:r w:rsidR="00392C1A">
                <w:rPr>
                  <w:rStyle w:val="a7"/>
                  <w:rFonts w:ascii="Times New Roman" w:hAnsi="Times New Roman" w:cs="Times New Roman"/>
                  <w:sz w:val="24"/>
                  <w:szCs w:val="24"/>
                  <w:lang w:val="ru-RU"/>
                </w:rPr>
                <w:t>/</w:t>
              </w:r>
              <w:r w:rsidR="00392C1A">
                <w:rPr>
                  <w:rStyle w:val="a7"/>
                  <w:rFonts w:ascii="Times New Roman" w:hAnsi="Times New Roman" w:cs="Times New Roman"/>
                  <w:sz w:val="24"/>
                  <w:szCs w:val="24"/>
                </w:rPr>
                <w:t>subject</w:t>
              </w:r>
              <w:r w:rsidR="00392C1A">
                <w:rPr>
                  <w:rStyle w:val="a7"/>
                  <w:rFonts w:ascii="Times New Roman" w:hAnsi="Times New Roman" w:cs="Times New Roman"/>
                  <w:sz w:val="24"/>
                  <w:szCs w:val="24"/>
                  <w:lang w:val="ru-RU"/>
                </w:rPr>
                <w:t>/</w:t>
              </w:r>
              <w:r w:rsidR="00392C1A">
                <w:rPr>
                  <w:rStyle w:val="a7"/>
                  <w:rFonts w:ascii="Times New Roman" w:hAnsi="Times New Roman" w:cs="Times New Roman"/>
                  <w:sz w:val="24"/>
                  <w:szCs w:val="24"/>
                </w:rPr>
                <w:t>lesson</w:t>
              </w:r>
              <w:r w:rsidR="00392C1A">
                <w:rPr>
                  <w:rStyle w:val="a7"/>
                  <w:rFonts w:ascii="Times New Roman" w:hAnsi="Times New Roman" w:cs="Times New Roman"/>
                  <w:sz w:val="24"/>
                  <w:szCs w:val="24"/>
                  <w:lang w:val="ru-RU"/>
                </w:rPr>
                <w:t>/4273/</w:t>
              </w:r>
              <w:r w:rsidR="00392C1A">
                <w:rPr>
                  <w:rStyle w:val="a7"/>
                  <w:rFonts w:ascii="Times New Roman" w:hAnsi="Times New Roman" w:cs="Times New Roman"/>
                  <w:sz w:val="24"/>
                  <w:szCs w:val="24"/>
                </w:rPr>
                <w:t>start</w:t>
              </w:r>
              <w:r w:rsidR="00392C1A">
                <w:rPr>
                  <w:rStyle w:val="a7"/>
                  <w:rFonts w:ascii="Times New Roman" w:hAnsi="Times New Roman" w:cs="Times New Roman"/>
                  <w:sz w:val="24"/>
                  <w:szCs w:val="24"/>
                  <w:lang w:val="ru-RU"/>
                </w:rPr>
                <w:t>/208536/</w:t>
              </w:r>
            </w:hyperlink>
          </w:p>
          <w:p w:rsidR="00392C1A" w:rsidRDefault="00392C1A">
            <w:pPr>
              <w:autoSpaceDE w:val="0"/>
              <w:autoSpaceDN w:val="0"/>
              <w:spacing w:before="76" w:after="0" w:line="228" w:lineRule="auto"/>
              <w:jc w:val="center"/>
              <w:rPr>
                <w:rFonts w:ascii="Times New Roman" w:hAnsi="Times New Roman" w:cs="Times New Roman"/>
                <w:sz w:val="24"/>
                <w:szCs w:val="24"/>
                <w:lang w:val="ru-RU"/>
              </w:rPr>
            </w:pPr>
          </w:p>
        </w:tc>
      </w:tr>
      <w:tr w:rsidR="00392C1A" w:rsidRPr="00163E75" w:rsidTr="00392C1A">
        <w:trPr>
          <w:trHeight w:hRule="exact" w:val="565"/>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w:t>
            </w:r>
          </w:p>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jc w:val="center"/>
              <w:rPr>
                <w:rFonts w:ascii="Times New Roman" w:eastAsiaTheme="minorEastAsia" w:hAnsi="Times New Roman" w:cs="Times New Roman"/>
                <w:sz w:val="24"/>
                <w:szCs w:val="24"/>
              </w:rPr>
            </w:pP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диалогической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32" w:lineRule="auto"/>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p w:rsidR="00392C1A" w:rsidRDefault="00392C1A">
            <w:pPr>
              <w:autoSpaceDE w:val="0"/>
              <w:autoSpaceDN w:val="0"/>
              <w:spacing w:before="76" w:after="0" w:line="232" w:lineRule="auto"/>
              <w:ind w:left="74"/>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ind w:left="74"/>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ind w:left="74"/>
              <w:rPr>
                <w:rFonts w:ascii="Times New Roman" w:eastAsiaTheme="minorEastAsia" w:hAnsi="Times New Roman" w:cs="Times New Roman"/>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hyperlink r:id="rId98" w:history="1">
              <w:r w:rsidR="00392C1A">
                <w:rPr>
                  <w:rStyle w:val="a7"/>
                  <w:rFonts w:ascii="Times New Roman" w:eastAsia="Times New Roman" w:hAnsi="Times New Roman" w:cs="Times New Roman"/>
                  <w:w w:val="97"/>
                  <w:sz w:val="24"/>
                  <w:szCs w:val="24"/>
                </w:rPr>
                <w:t>https</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resh</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edu</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ru</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subject</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lesson</w:t>
              </w:r>
              <w:r w:rsidR="00392C1A">
                <w:rPr>
                  <w:rStyle w:val="a7"/>
                  <w:rFonts w:ascii="Times New Roman" w:eastAsia="Times New Roman" w:hAnsi="Times New Roman" w:cs="Times New Roman"/>
                  <w:w w:val="97"/>
                  <w:sz w:val="24"/>
                  <w:szCs w:val="24"/>
                  <w:lang w:val="ru-RU"/>
                </w:rPr>
                <w:t>/4273/</w:t>
              </w:r>
              <w:r w:rsidR="00392C1A">
                <w:rPr>
                  <w:rStyle w:val="a7"/>
                  <w:rFonts w:ascii="Times New Roman" w:eastAsia="Times New Roman" w:hAnsi="Times New Roman" w:cs="Times New Roman"/>
                  <w:w w:val="97"/>
                  <w:sz w:val="24"/>
                  <w:szCs w:val="24"/>
                </w:rPr>
                <w:t>start</w:t>
              </w:r>
              <w:r w:rsidR="00392C1A">
                <w:rPr>
                  <w:rStyle w:val="a7"/>
                  <w:rFonts w:ascii="Times New Roman" w:eastAsia="Times New Roman" w:hAnsi="Times New Roman" w:cs="Times New Roman"/>
                  <w:w w:val="97"/>
                  <w:sz w:val="24"/>
                  <w:szCs w:val="24"/>
                  <w:lang w:val="ru-RU"/>
                </w:rPr>
                <w:t>/208536/</w:t>
              </w:r>
            </w:hyperlink>
          </w:p>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jc w:val="center"/>
              <w:rPr>
                <w:rFonts w:ascii="Times New Roman" w:eastAsiaTheme="minorEastAsia" w:hAnsi="Times New Roman" w:cs="Times New Roman"/>
                <w:sz w:val="24"/>
                <w:szCs w:val="24"/>
                <w:lang w:val="ru-RU"/>
              </w:rPr>
            </w:pPr>
          </w:p>
        </w:tc>
      </w:tr>
      <w:tr w:rsidR="00392C1A" w:rsidTr="00392C1A">
        <w:trPr>
          <w:trHeight w:hRule="exact" w:val="41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jc w:val="center"/>
              <w:rPr>
                <w:rFonts w:ascii="Times New Roman" w:hAnsi="Times New Roman" w:cs="Times New Roman"/>
                <w:sz w:val="24"/>
                <w:szCs w:val="24"/>
              </w:rPr>
            </w:pPr>
            <w:r>
              <w:rPr>
                <w:rFonts w:ascii="Times New Roman" w:eastAsia="Times New Roman" w:hAnsi="Times New Roman" w:cs="Times New Roman"/>
                <w:color w:val="000000"/>
                <w:w w:val="97"/>
                <w:sz w:val="24"/>
                <w:szCs w:val="24"/>
                <w:lang w:val="ru-RU"/>
              </w:rPr>
              <w:t>3</w:t>
            </w:r>
            <w:r>
              <w:rPr>
                <w:rFonts w:ascii="Times New Roman" w:eastAsia="Times New Roman" w:hAnsi="Times New Roman" w:cs="Times New Roman"/>
                <w:color w:val="000000"/>
                <w:w w:val="97"/>
                <w:sz w:val="24"/>
                <w:szCs w:val="24"/>
              </w:rPr>
              <w:t>.</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навыков чтения и фонетических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jc w:val="center"/>
              <w:rPr>
                <w:rFonts w:ascii="Times New Roman" w:hAnsi="Times New Roman" w:cs="Times New Roman"/>
                <w:sz w:val="24"/>
                <w:szCs w:val="24"/>
              </w:rPr>
            </w:pPr>
            <w:r>
              <w:rPr>
                <w:rFonts w:ascii="Times New Roman" w:eastAsia="Times New Roman" w:hAnsi="Times New Roman" w:cs="Times New Roman"/>
                <w:color w:val="000000"/>
                <w:w w:val="97"/>
                <w:sz w:val="24"/>
                <w:szCs w:val="24"/>
              </w:rPr>
              <w:t>http://www.learninApps.org</w:t>
            </w:r>
          </w:p>
        </w:tc>
      </w:tr>
      <w:tr w:rsidR="00392C1A" w:rsidRPr="00163E75" w:rsidTr="00392C1A">
        <w:trPr>
          <w:trHeight w:hRule="exact" w:val="58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Формирование умений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8" w:after="0" w:line="228" w:lineRule="auto"/>
              <w:jc w:val="center"/>
              <w:rPr>
                <w:rFonts w:ascii="Times New Roman" w:eastAsia="Times New Roman" w:hAnsi="Times New Roman" w:cs="Times New Roman"/>
                <w:color w:val="000000"/>
                <w:w w:val="97"/>
                <w:sz w:val="24"/>
                <w:szCs w:val="24"/>
                <w:lang w:val="ru-RU"/>
              </w:rPr>
            </w:pPr>
            <w:hyperlink r:id="rId99" w:history="1">
              <w:r w:rsidR="00392C1A">
                <w:rPr>
                  <w:rStyle w:val="a7"/>
                  <w:rFonts w:ascii="Times New Roman" w:eastAsia="Times New Roman" w:hAnsi="Times New Roman" w:cs="Times New Roman"/>
                  <w:w w:val="97"/>
                  <w:sz w:val="24"/>
                  <w:szCs w:val="24"/>
                </w:rPr>
                <w:t>https</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resh</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edu</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ru</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subject</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lesson</w:t>
              </w:r>
              <w:r w:rsidR="00392C1A">
                <w:rPr>
                  <w:rStyle w:val="a7"/>
                  <w:rFonts w:ascii="Times New Roman" w:eastAsia="Times New Roman" w:hAnsi="Times New Roman" w:cs="Times New Roman"/>
                  <w:w w:val="97"/>
                  <w:sz w:val="24"/>
                  <w:szCs w:val="24"/>
                  <w:lang w:val="ru-RU"/>
                </w:rPr>
                <w:t>/4273/</w:t>
              </w:r>
              <w:r w:rsidR="00392C1A">
                <w:rPr>
                  <w:rStyle w:val="a7"/>
                  <w:rFonts w:ascii="Times New Roman" w:eastAsia="Times New Roman" w:hAnsi="Times New Roman" w:cs="Times New Roman"/>
                  <w:w w:val="97"/>
                  <w:sz w:val="24"/>
                  <w:szCs w:val="24"/>
                </w:rPr>
                <w:t>start</w:t>
              </w:r>
              <w:r w:rsidR="00392C1A">
                <w:rPr>
                  <w:rStyle w:val="a7"/>
                  <w:rFonts w:ascii="Times New Roman" w:eastAsia="Times New Roman" w:hAnsi="Times New Roman" w:cs="Times New Roman"/>
                  <w:w w:val="97"/>
                  <w:sz w:val="24"/>
                  <w:szCs w:val="24"/>
                  <w:lang w:val="ru-RU"/>
                </w:rPr>
                <w:t>/208536/</w:t>
              </w:r>
            </w:hyperlink>
          </w:p>
          <w:p w:rsidR="00392C1A" w:rsidRDefault="00392C1A">
            <w:pPr>
              <w:autoSpaceDE w:val="0"/>
              <w:autoSpaceDN w:val="0"/>
              <w:spacing w:before="78" w:after="0" w:line="228" w:lineRule="auto"/>
              <w:jc w:val="center"/>
              <w:rPr>
                <w:rFonts w:ascii="Times New Roman" w:eastAsia="Times New Roman" w:hAnsi="Times New Roman" w:cs="Times New Roman"/>
                <w:color w:val="000000"/>
                <w:w w:val="97"/>
                <w:sz w:val="24"/>
                <w:szCs w:val="24"/>
                <w:lang w:val="ru-RU"/>
              </w:rPr>
            </w:pPr>
          </w:p>
        </w:tc>
      </w:tr>
      <w:tr w:rsidR="00392C1A" w:rsidRPr="00392C1A" w:rsidTr="00392C1A">
        <w:trPr>
          <w:trHeight w:hRule="exact" w:val="92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jc w:val="center"/>
              <w:rPr>
                <w:rFonts w:ascii="Times New Roman" w:eastAsiaTheme="minorEastAsia" w:hAnsi="Times New Roman" w:cs="Times New Roman"/>
                <w:sz w:val="24"/>
                <w:szCs w:val="24"/>
                <w:lang w:val="ru-RU"/>
              </w:rPr>
            </w:pPr>
            <w:r>
              <w:rPr>
                <w:rFonts w:ascii="Times New Roman" w:eastAsia="Times New Roman" w:hAnsi="Times New Roman" w:cs="Times New Roman"/>
                <w:color w:val="000000"/>
                <w:w w:val="97"/>
                <w:sz w:val="24"/>
                <w:szCs w:val="24"/>
                <w:lang w:val="ru-RU"/>
              </w:rPr>
              <w:t>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Я большой, а ты маленький! Формирование лексических навыков, 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hyperlink r:id="rId100" w:history="1">
              <w:r w:rsidR="00392C1A">
                <w:rPr>
                  <w:rStyle w:val="a7"/>
                </w:rPr>
                <w:t>https://resh.edu.ru/subject/lesson/3599/start/270854/</w:t>
              </w:r>
            </w:hyperlink>
          </w:p>
          <w:p w:rsidR="00392C1A" w:rsidRDefault="00392C1A"/>
        </w:tc>
      </w:tr>
      <w:tr w:rsidR="00392C1A" w:rsidRPr="00392C1A" w:rsidTr="00392C1A">
        <w:trPr>
          <w:trHeight w:hRule="exact" w:val="65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jc w:val="center"/>
              <w:rPr>
                <w:rFonts w:ascii="Times New Roman" w:hAnsi="Times New Roman" w:cs="Times New Roman"/>
                <w:sz w:val="24"/>
                <w:szCs w:val="24"/>
                <w:lang w:val="ru-RU"/>
              </w:rPr>
            </w:pPr>
            <w:r>
              <w:rPr>
                <w:rFonts w:ascii="Times New Roman" w:eastAsia="Times New Roman" w:hAnsi="Times New Roman" w:cs="Times New Roman"/>
                <w:color w:val="000000"/>
                <w:w w:val="97"/>
                <w:sz w:val="24"/>
                <w:szCs w:val="24"/>
                <w:lang w:val="ru-RU"/>
              </w:rPr>
              <w:t>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hyperlink r:id="rId101" w:history="1">
              <w:r w:rsidR="00392C1A">
                <w:rPr>
                  <w:rStyle w:val="a7"/>
                </w:rPr>
                <w:t>https://resh.edu.ru/subject/lesson/3599/start/270854/</w:t>
              </w:r>
            </w:hyperlink>
          </w:p>
          <w:p w:rsidR="00392C1A" w:rsidRDefault="00392C1A"/>
        </w:tc>
      </w:tr>
      <w:tr w:rsidR="00392C1A" w:rsidRPr="00392C1A" w:rsidTr="00392C1A">
        <w:trPr>
          <w:trHeight w:hRule="exact" w:val="71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hAnsi="Times New Roman" w:cs="Times New Roman"/>
                <w:sz w:val="24"/>
                <w:szCs w:val="24"/>
                <w:lang w:val="ru-RU"/>
              </w:rPr>
            </w:pPr>
            <w:r>
              <w:rPr>
                <w:rFonts w:ascii="Times New Roman" w:eastAsia="Times New Roman" w:hAnsi="Times New Roman" w:cs="Times New Roman"/>
                <w:color w:val="000000"/>
                <w:w w:val="97"/>
                <w:sz w:val="24"/>
                <w:szCs w:val="24"/>
                <w:lang w:val="ru-RU"/>
              </w:rPr>
              <w:t>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hyperlink r:id="rId102" w:history="1">
              <w:r w:rsidR="00392C1A">
                <w:rPr>
                  <w:rStyle w:val="a7"/>
                </w:rPr>
                <w:t>https://resh.edu.ru/subject/lesson/3599/start/270854/</w:t>
              </w:r>
            </w:hyperlink>
          </w:p>
          <w:p w:rsidR="00392C1A" w:rsidRDefault="00392C1A"/>
        </w:tc>
      </w:tr>
      <w:tr w:rsidR="00392C1A" w:rsidRPr="00392C1A" w:rsidTr="00392C1A">
        <w:trPr>
          <w:trHeight w:hRule="exact" w:val="41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rPr>
            </w:pPr>
            <w:hyperlink r:id="rId103" w:history="1">
              <w:r w:rsidR="00392C1A">
                <w:rPr>
                  <w:rStyle w:val="a7"/>
                </w:rPr>
                <w:t>https://resh.edu.ru/subject/lesson/3599/start/270854/</w:t>
              </w:r>
            </w:hyperlink>
          </w:p>
          <w:p w:rsidR="00392C1A" w:rsidRDefault="00392C1A"/>
        </w:tc>
      </w:tr>
      <w:tr w:rsidR="00392C1A" w:rsidRPr="00163E75" w:rsidTr="00392C1A">
        <w:trPr>
          <w:trHeight w:hRule="exact" w:val="57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орфографических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04" w:history="1">
              <w:r w:rsidR="00392C1A">
                <w:rPr>
                  <w:rStyle w:val="a7"/>
                  <w:lang w:val="ru-RU"/>
                </w:rPr>
                <w:t>https://resh.edu.ru/subject/lesson/3599/start/270854/</w:t>
              </w:r>
            </w:hyperlink>
          </w:p>
          <w:p w:rsidR="00392C1A" w:rsidRDefault="00392C1A">
            <w:pPr>
              <w:rPr>
                <w:lang w:val="ru-RU"/>
              </w:rPr>
            </w:pPr>
          </w:p>
        </w:tc>
      </w:tr>
      <w:tr w:rsidR="00392C1A" w:rsidRPr="00392C1A" w:rsidTr="00392C1A">
        <w:trPr>
          <w:trHeight w:hRule="exact" w:val="41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rPr>
            </w:pPr>
            <w:hyperlink r:id="rId105" w:history="1">
              <w:r w:rsidR="00392C1A">
                <w:rPr>
                  <w:rStyle w:val="a7"/>
                </w:rPr>
                <w:t>https://resh.edu.ru/subject/lesson/3599/start/270854/</w:t>
              </w:r>
            </w:hyperlink>
          </w:p>
          <w:p w:rsidR="00392C1A" w:rsidRDefault="00392C1A"/>
        </w:tc>
      </w:tr>
      <w:tr w:rsidR="00392C1A" w:rsidRPr="00392C1A" w:rsidTr="00392C1A">
        <w:trPr>
          <w:trHeight w:hRule="exact" w:val="43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rPr>
            </w:pPr>
            <w:hyperlink r:id="rId106" w:history="1">
              <w:r w:rsidR="00392C1A">
                <w:rPr>
                  <w:rStyle w:val="a7"/>
                </w:rPr>
                <w:t>https://resh.edu.ru/subject/lesson/3599/start/270854/</w:t>
              </w:r>
            </w:hyperlink>
          </w:p>
          <w:p w:rsidR="00392C1A" w:rsidRDefault="00392C1A"/>
        </w:tc>
      </w:tr>
      <w:tr w:rsidR="00392C1A" w:rsidRPr="00163E75"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07" w:history="1">
              <w:r w:rsidR="00392C1A">
                <w:rPr>
                  <w:rStyle w:val="a7"/>
                  <w:lang w:val="ru-RU"/>
                </w:rPr>
                <w:t>https://resh.edu.ru/subject/lesson/3599/start/270854/</w:t>
              </w:r>
            </w:hyperlink>
          </w:p>
          <w:p w:rsidR="00392C1A" w:rsidRDefault="00392C1A">
            <w:pPr>
              <w:rPr>
                <w:lang w:val="ru-RU"/>
              </w:rPr>
            </w:pPr>
          </w:p>
        </w:tc>
      </w:tr>
      <w:tr w:rsidR="00392C1A" w:rsidRPr="00392C1A" w:rsidTr="00392C1A">
        <w:trPr>
          <w:trHeight w:hRule="exact" w:val="70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lang w:val="ru-RU"/>
              </w:rPr>
              <w:t xml:space="preserve">Тема: Я и мой мир. </w:t>
            </w:r>
            <w:r>
              <w:rPr>
                <w:rFonts w:ascii="Times New Roman" w:hAnsi="Times New Roman" w:cs="Times New Roman"/>
                <w:color w:val="000000"/>
                <w:sz w:val="24"/>
                <w:szCs w:val="24"/>
              </w:rPr>
              <w:t>Развитие рецептивных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rPr>
            </w:pPr>
            <w:hyperlink r:id="rId108" w:history="1">
              <w:r w:rsidR="00392C1A">
                <w:rPr>
                  <w:rStyle w:val="a7"/>
                </w:rPr>
                <w:t>https://resh.edu.ru/subject/lesson/3599/start/270854/</w:t>
              </w:r>
            </w:hyperlink>
          </w:p>
          <w:p w:rsidR="00392C1A" w:rsidRDefault="00392C1A"/>
        </w:tc>
      </w:tr>
      <w:tr w:rsidR="00392C1A" w:rsidRPr="00163E75" w:rsidTr="00392C1A">
        <w:trPr>
          <w:trHeight w:hRule="exact" w:val="42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09"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10"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5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аудирования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11" w:history="1">
              <w:r w:rsidR="00392C1A">
                <w:rPr>
                  <w:rStyle w:val="a7"/>
                  <w:lang w:val="ru-RU"/>
                </w:rPr>
                <w:t>https://resh.edu.ru/subject/lesson/3599/start/270854/</w:t>
              </w:r>
            </w:hyperlink>
          </w:p>
          <w:p w:rsidR="00392C1A" w:rsidRDefault="00392C1A">
            <w:pPr>
              <w:rPr>
                <w:lang w:val="ru-RU"/>
              </w:rPr>
            </w:pPr>
          </w:p>
        </w:tc>
      </w:tr>
      <w:tr w:rsidR="00392C1A" w:rsidRPr="00392C1A" w:rsidTr="00392C1A">
        <w:trPr>
          <w:trHeight w:hRule="exact" w:val="43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rPr>
            </w:pPr>
            <w:hyperlink r:id="rId112" w:history="1">
              <w:r w:rsidR="00392C1A">
                <w:rPr>
                  <w:rStyle w:val="a7"/>
                </w:rPr>
                <w:t>https://resh.edu.ru/subject/lesson/3599/start/270854/</w:t>
              </w:r>
            </w:hyperlink>
          </w:p>
          <w:p w:rsidR="00392C1A" w:rsidRDefault="00392C1A"/>
        </w:tc>
      </w:tr>
      <w:tr w:rsidR="00392C1A" w:rsidRPr="00163E75" w:rsidTr="00392C1A">
        <w:trPr>
          <w:trHeight w:hRule="exact" w:val="55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13"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7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орфографических и слухо-произносительных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14"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681"/>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Мой чудесный букварь. 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15" w:history="1">
              <w:r w:rsidR="00392C1A">
                <w:rPr>
                  <w:rStyle w:val="a7"/>
                  <w:rFonts w:ascii="Times New Roman" w:eastAsia="Times New Roman" w:hAnsi="Times New Roman" w:cs="Times New Roman"/>
                  <w:w w:val="97"/>
                  <w:sz w:val="24"/>
                  <w:szCs w:val="24"/>
                  <w:lang w:val="ru-RU"/>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392C1A" w:rsidTr="00392C1A">
        <w:trPr>
          <w:trHeight w:hRule="exact" w:val="57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rPr>
            </w:pPr>
            <w:hyperlink r:id="rId116" w:history="1">
              <w:r w:rsidR="00392C1A">
                <w:rPr>
                  <w:rStyle w:val="a7"/>
                  <w:rFonts w:ascii="Times New Roman" w:eastAsia="Times New Roman" w:hAnsi="Times New Roman" w:cs="Times New Roman"/>
                  <w:w w:val="97"/>
                  <w:sz w:val="24"/>
                  <w:szCs w:val="24"/>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rPr>
            </w:pPr>
          </w:p>
        </w:tc>
      </w:tr>
      <w:tr w:rsidR="00392C1A" w:rsidRPr="00163E75" w:rsidTr="00392C1A">
        <w:trPr>
          <w:trHeight w:hRule="exact" w:val="57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общим охватом понимания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17"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письменной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18" w:history="1">
              <w:r w:rsidR="00392C1A">
                <w:rPr>
                  <w:rStyle w:val="a7"/>
                  <w:rFonts w:ascii="Times New Roman" w:eastAsia="Times New Roman" w:hAnsi="Times New Roman" w:cs="Times New Roman"/>
                  <w:w w:val="97"/>
                  <w:sz w:val="24"/>
                  <w:szCs w:val="24"/>
                  <w:lang w:val="ru-RU"/>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71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lastRenderedPageBreak/>
              <w:t>24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слухо-произносительных навыков/развитие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19" w:history="1">
              <w:r w:rsidR="00392C1A">
                <w:rPr>
                  <w:rStyle w:val="a7"/>
                  <w:rFonts w:ascii="Times New Roman" w:eastAsia="Times New Roman" w:hAnsi="Times New Roman" w:cs="Times New Roman"/>
                  <w:w w:val="97"/>
                  <w:sz w:val="24"/>
                  <w:szCs w:val="24"/>
                  <w:lang w:val="ru-RU"/>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0"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7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Мои друзья. Развитие умения чтения с общим (выборочным) пониманием информации.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21" w:history="1">
              <w:r w:rsidR="00392C1A">
                <w:rPr>
                  <w:rStyle w:val="a7"/>
                  <w:rFonts w:ascii="Times New Roman" w:eastAsia="Times New Roman" w:hAnsi="Times New Roman" w:cs="Times New Roman"/>
                  <w:w w:val="97"/>
                  <w:sz w:val="24"/>
                  <w:szCs w:val="24"/>
                  <w:lang w:val="ru-RU"/>
                </w:rPr>
                <w:t>https://resh.edu.ru/subject/lesson/4271/start/208598/</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55"/>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письменной речи/развитие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2"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7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слухо-произносительных навыков/развитие орфографических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23" w:history="1">
              <w:r w:rsidR="00392C1A">
                <w:rPr>
                  <w:rStyle w:val="a7"/>
                  <w:rFonts w:ascii="Times New Roman" w:eastAsia="Times New Roman" w:hAnsi="Times New Roman" w:cs="Times New Roman"/>
                  <w:w w:val="97"/>
                  <w:sz w:val="24"/>
                  <w:szCs w:val="24"/>
                  <w:lang w:val="ru-RU"/>
                </w:rPr>
                <w:t>https://resh.edu.ru/subject/lesson/4271/start/208598/</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5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4"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8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навыков/развитие фонетических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5"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5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6"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70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27" w:history="1">
              <w:r w:rsidR="00392C1A">
                <w:rPr>
                  <w:rStyle w:val="a7"/>
                  <w:rFonts w:ascii="Times New Roman" w:eastAsia="Times New Roman" w:hAnsi="Times New Roman" w:cs="Times New Roman"/>
                  <w:w w:val="97"/>
                  <w:sz w:val="24"/>
                  <w:szCs w:val="24"/>
                  <w:lang w:val="ru-RU"/>
                </w:rPr>
                <w:t>https://resh.edu.ru/subject/lesson/4271/start/208598/</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3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полным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8"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чтения/развитие умения письменной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29"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6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Мой календарь. 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30"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42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диалогической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31"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6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навыков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rPr>
                <w:rFonts w:eastAsiaTheme="minorEastAsia"/>
                <w:lang w:val="ru-RU"/>
              </w:rPr>
            </w:pPr>
            <w:hyperlink r:id="rId132" w:history="1">
              <w:r w:rsidR="00392C1A">
                <w:rPr>
                  <w:rStyle w:val="a7"/>
                  <w:lang w:val="ru-RU"/>
                </w:rPr>
                <w:t>https://resh.edu.ru/subject/lesson/3599/start/270854/</w:t>
              </w:r>
            </w:hyperlink>
          </w:p>
          <w:p w:rsidR="00392C1A" w:rsidRDefault="00392C1A">
            <w:pPr>
              <w:rPr>
                <w:lang w:val="ru-RU"/>
              </w:rPr>
            </w:pPr>
          </w:p>
        </w:tc>
      </w:tr>
      <w:tr w:rsidR="00392C1A" w:rsidRPr="00163E75" w:rsidTr="00392C1A">
        <w:trPr>
          <w:trHeight w:hRule="exact" w:val="57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3"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2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диалогической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4"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15"/>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5"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6"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7"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70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В путешествии. Развитие умения устной речи,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8"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9"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70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0" w:history="1">
              <w:r w:rsidR="00392C1A">
                <w:rPr>
                  <w:rStyle w:val="a7"/>
                  <w:rFonts w:ascii="Times New Roman" w:eastAsia="Times New Roman" w:hAnsi="Times New Roman" w:cs="Times New Roman"/>
                  <w:w w:val="97"/>
                  <w:sz w:val="24"/>
                  <w:szCs w:val="24"/>
                </w:rPr>
                <w:t>https</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resh</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edu</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ru</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subject</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lesson</w:t>
              </w:r>
              <w:r w:rsidR="00392C1A">
                <w:rPr>
                  <w:rStyle w:val="a7"/>
                  <w:rFonts w:ascii="Times New Roman" w:eastAsia="Times New Roman" w:hAnsi="Times New Roman" w:cs="Times New Roman"/>
                  <w:w w:val="97"/>
                  <w:sz w:val="24"/>
                  <w:szCs w:val="24"/>
                  <w:lang w:val="ru-RU"/>
                </w:rPr>
                <w:t>/5012/</w:t>
              </w:r>
              <w:r w:rsidR="00392C1A">
                <w:rPr>
                  <w:rStyle w:val="a7"/>
                  <w:rFonts w:ascii="Times New Roman" w:eastAsia="Times New Roman" w:hAnsi="Times New Roman" w:cs="Times New Roman"/>
                  <w:w w:val="97"/>
                  <w:sz w:val="24"/>
                  <w:szCs w:val="24"/>
                </w:rPr>
                <w:t>start</w:t>
              </w:r>
              <w:r w:rsidR="00392C1A">
                <w:rPr>
                  <w:rStyle w:val="a7"/>
                  <w:rFonts w:ascii="Times New Roman" w:eastAsia="Times New Roman" w:hAnsi="Times New Roman" w:cs="Times New Roman"/>
                  <w:w w:val="97"/>
                  <w:sz w:val="24"/>
                  <w:szCs w:val="24"/>
                  <w:lang w:val="ru-RU"/>
                </w:rPr>
                <w: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1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1"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3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полным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2"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5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3"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4"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5"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85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lastRenderedPageBreak/>
              <w:t>51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lang w:val="ru-RU"/>
              </w:rPr>
              <w:t xml:space="preserve">Тема: Это я умею! Это я сделаю! </w:t>
            </w: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6" w:history="1">
              <w:r w:rsidR="00392C1A">
                <w:rPr>
                  <w:rStyle w:val="a7"/>
                  <w:rFonts w:ascii="Times New Roman" w:eastAsia="Times New Roman" w:hAnsi="Times New Roman" w:cs="Times New Roman"/>
                  <w:w w:val="97"/>
                  <w:sz w:val="24"/>
                  <w:szCs w:val="24"/>
                </w:rPr>
                <w:t>https</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www</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deutschalsfremdsprache</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ch</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index</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php</w:t>
              </w:r>
              <w:r w:rsidR="00392C1A">
                <w:rPr>
                  <w:rStyle w:val="a7"/>
                  <w:rFonts w:ascii="Times New Roman" w:eastAsia="Times New Roman" w:hAnsi="Times New Roman" w:cs="Times New Roman"/>
                  <w:w w:val="97"/>
                  <w:sz w:val="24"/>
                  <w:szCs w:val="24"/>
                  <w:lang w:val="ru-RU"/>
                </w:rPr>
                <w:t>?</w:t>
              </w:r>
              <w:r w:rsidR="00392C1A">
                <w:rPr>
                  <w:rStyle w:val="a7"/>
                  <w:rFonts w:ascii="Times New Roman" w:eastAsia="Times New Roman" w:hAnsi="Times New Roman" w:cs="Times New Roman"/>
                  <w:w w:val="97"/>
                  <w:sz w:val="24"/>
                  <w:szCs w:val="24"/>
                </w:rPr>
                <w:t>actualid</w:t>
              </w:r>
              <w:r w:rsidR="00392C1A">
                <w:rPr>
                  <w:rStyle w:val="a7"/>
                  <w:rFonts w:ascii="Times New Roman" w:eastAsia="Times New Roman" w:hAnsi="Times New Roman" w:cs="Times New Roman"/>
                  <w:w w:val="97"/>
                  <w:sz w:val="24"/>
                  <w:szCs w:val="24"/>
                  <w:lang w:val="ru-RU"/>
                </w:rPr>
                <w:t>=5057&amp;</w:t>
              </w:r>
              <w:r w:rsidR="00392C1A">
                <w:rPr>
                  <w:rStyle w:val="a7"/>
                  <w:rFonts w:ascii="Times New Roman" w:eastAsia="Times New Roman" w:hAnsi="Times New Roman" w:cs="Times New Roman"/>
                  <w:w w:val="97"/>
                  <w:sz w:val="24"/>
                  <w:szCs w:val="24"/>
                </w:rPr>
                <w:t>which</w:t>
              </w:r>
              <w:r w:rsidR="00392C1A">
                <w:rPr>
                  <w:rStyle w:val="a7"/>
                  <w:rFonts w:ascii="Times New Roman" w:eastAsia="Times New Roman" w:hAnsi="Times New Roman" w:cs="Times New Roman"/>
                  <w:w w:val="97"/>
                  <w:sz w:val="24"/>
                  <w:szCs w:val="24"/>
                  <w:lang w:val="ru-RU"/>
                </w:rPr>
                <w:t>_</w:t>
              </w:r>
              <w:r w:rsidR="00392C1A">
                <w:rPr>
                  <w:rStyle w:val="a7"/>
                  <w:rFonts w:ascii="Times New Roman" w:eastAsia="Times New Roman" w:hAnsi="Times New Roman" w:cs="Times New Roman"/>
                  <w:w w:val="97"/>
                  <w:sz w:val="24"/>
                  <w:szCs w:val="24"/>
                </w:rPr>
                <w:t>set</w:t>
              </w:r>
              <w:r w:rsidR="00392C1A">
                <w:rPr>
                  <w:rStyle w:val="a7"/>
                  <w:rFonts w:ascii="Times New Roman" w:eastAsia="Times New Roman" w:hAnsi="Times New Roman" w:cs="Times New Roman"/>
                  <w:w w:val="97"/>
                  <w:sz w:val="24"/>
                  <w:szCs w:val="24"/>
                  <w:lang w:val="ru-RU"/>
                </w:rPr>
                <w:t>=101</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1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и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7"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чтения с полным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8"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2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9"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3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0"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общим и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1"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rPr>
            </w:pPr>
            <w:hyperlink r:id="rId152" w:history="1">
              <w:r w:rsidR="00392C1A">
                <w:rPr>
                  <w:rStyle w:val="a7"/>
                  <w:rFonts w:ascii="Times New Roman" w:eastAsia="Times New Roman" w:hAnsi="Times New Roman" w:cs="Times New Roman"/>
                  <w:w w:val="97"/>
                  <w:sz w:val="24"/>
                  <w:szCs w:val="24"/>
                </w:rPr>
                <w:t>https://de.islcollective.com</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rPr>
            </w:pPr>
          </w:p>
        </w:tc>
      </w:tr>
      <w:tr w:rsidR="00392C1A" w:rsidRPr="00163E75" w:rsidTr="00392C1A">
        <w:trPr>
          <w:trHeight w:hRule="exact" w:val="43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3"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5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4"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Это мне нравится! Развитие лексических и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5" w:history="1">
              <w:r w:rsidR="00392C1A">
                <w:rPr>
                  <w:rStyle w:val="a7"/>
                  <w:rFonts w:ascii="Times New Roman" w:eastAsia="Times New Roman" w:hAnsi="Times New Roman" w:cs="Times New Roman"/>
                  <w:w w:val="97"/>
                  <w:sz w:val="24"/>
                  <w:szCs w:val="24"/>
                  <w:lang w:val="ru-RU"/>
                </w:rPr>
                <w:t>www.lehrer-online.de</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5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пониманием информации.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6"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42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и письменной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7" w:history="1">
              <w:r w:rsidR="00392C1A">
                <w:rPr>
                  <w:rStyle w:val="a7"/>
                  <w:rFonts w:ascii="Times New Roman" w:eastAsia="Times New Roman" w:hAnsi="Times New Roman" w:cs="Times New Roman"/>
                  <w:w w:val="97"/>
                  <w:sz w:val="24"/>
                  <w:szCs w:val="24"/>
                  <w:lang w:val="ru-RU"/>
                </w:rPr>
                <w:t>https://www.derdiedaf.com/unterrichtsmaterial/kinder-jugendliche/b1/lesehoerverstehen</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слухо-произносительных и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8"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9"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0"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и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1" w:history="1">
              <w:r w:rsidR="00392C1A">
                <w:rPr>
                  <w:rStyle w:val="a7"/>
                  <w:rFonts w:ascii="Times New Roman" w:eastAsia="Times New Roman" w:hAnsi="Times New Roman" w:cs="Times New Roman"/>
                  <w:w w:val="97"/>
                  <w:sz w:val="24"/>
                  <w:szCs w:val="24"/>
                  <w:lang w:val="ru-RU"/>
                </w:rPr>
                <w:t>http://www.popplet.com</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Административная контрольная работа в рамках промежуточной аттестации.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2"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163E75" w:rsidTr="00392C1A">
        <w:trPr>
          <w:trHeight w:hRule="exact" w:val="141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rPr>
              <w:t>Проведение</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 Праздника вундеркиндов</w:t>
            </w:r>
            <w:r>
              <w:rPr>
                <w:rFonts w:ascii="Times New Roman" w:hAnsi="Times New Roman" w:cs="Times New Roman"/>
                <w:color w:val="000000"/>
                <w:sz w:val="24"/>
                <w:szCs w:val="24"/>
                <w:lang w:val="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D00A05">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3" w:history="1">
              <w:r w:rsidR="00392C1A">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bl>
    <w:p w:rsidR="00392C1A" w:rsidRDefault="00392C1A" w:rsidP="00392C1A">
      <w:pPr>
        <w:autoSpaceDE w:val="0"/>
        <w:autoSpaceDN w:val="0"/>
        <w:spacing w:after="0"/>
        <w:rPr>
          <w:rFonts w:ascii="Times New Roman" w:eastAsiaTheme="minorEastAsia" w:hAnsi="Times New Roman" w:cs="Times New Roman"/>
          <w:sz w:val="24"/>
          <w:szCs w:val="24"/>
          <w:lang w:val="ru-RU"/>
        </w:rPr>
      </w:pPr>
    </w:p>
    <w:p w:rsidR="00392C1A" w:rsidRDefault="00392C1A" w:rsidP="00392C1A">
      <w:pPr>
        <w:spacing w:after="0"/>
        <w:rPr>
          <w:lang w:val="ru-RU"/>
        </w:rPr>
        <w:sectPr w:rsidR="00392C1A">
          <w:pgSz w:w="11900" w:h="16840"/>
          <w:pgMar w:top="666" w:right="282" w:bottom="640" w:left="430" w:header="720" w:footer="720" w:gutter="0"/>
          <w:cols w:space="720"/>
        </w:sectPr>
      </w:pPr>
    </w:p>
    <w:p w:rsidR="00392C1A" w:rsidRPr="00392C1A" w:rsidRDefault="00392C1A" w:rsidP="00392C1A">
      <w:pPr>
        <w:autoSpaceDE w:val="0"/>
        <w:autoSpaceDN w:val="0"/>
        <w:spacing w:after="66" w:line="220" w:lineRule="exact"/>
        <w:ind w:left="-426" w:hanging="141"/>
        <w:rPr>
          <w:rFonts w:ascii="Times New Roman" w:hAnsi="Times New Roman" w:cs="Times New Roman"/>
          <w:b/>
          <w:sz w:val="28"/>
          <w:szCs w:val="28"/>
          <w:lang w:val="ru-RU"/>
        </w:rPr>
      </w:pPr>
      <w:r w:rsidRPr="00392C1A">
        <w:rPr>
          <w:rFonts w:ascii="Times New Roman" w:hAnsi="Times New Roman" w:cs="Times New Roman"/>
          <w:b/>
          <w:sz w:val="28"/>
          <w:szCs w:val="28"/>
          <w:lang w:val="ru-RU"/>
        </w:rPr>
        <w:lastRenderedPageBreak/>
        <w:t>Тематическое планирование</w:t>
      </w:r>
    </w:p>
    <w:p w:rsidR="00392C1A" w:rsidRPr="00392C1A" w:rsidRDefault="00392C1A" w:rsidP="00392C1A">
      <w:pPr>
        <w:autoSpaceDE w:val="0"/>
        <w:autoSpaceDN w:val="0"/>
        <w:spacing w:after="0" w:line="220" w:lineRule="exact"/>
        <w:ind w:left="-567"/>
        <w:rPr>
          <w:rFonts w:ascii="Times New Roman" w:hAnsi="Times New Roman" w:cs="Times New Roman"/>
          <w:b/>
          <w:sz w:val="28"/>
          <w:szCs w:val="28"/>
          <w:lang w:val="ru-RU"/>
        </w:rPr>
      </w:pPr>
      <w:r w:rsidRPr="00392C1A">
        <w:rPr>
          <w:rFonts w:ascii="Times New Roman" w:hAnsi="Times New Roman" w:cs="Times New Roman"/>
          <w:b/>
          <w:sz w:val="28"/>
          <w:szCs w:val="28"/>
          <w:lang w:val="ru-RU"/>
        </w:rPr>
        <w:t>3 класс</w:t>
      </w:r>
    </w:p>
    <w:p w:rsidR="00392C1A" w:rsidRDefault="00392C1A" w:rsidP="00392C1A">
      <w:pPr>
        <w:autoSpaceDE w:val="0"/>
        <w:autoSpaceDN w:val="0"/>
        <w:spacing w:after="0" w:line="220" w:lineRule="exact"/>
        <w:rPr>
          <w:lang w:val="ru-RU"/>
        </w:rPr>
      </w:pPr>
    </w:p>
    <w:tbl>
      <w:tblPr>
        <w:tblStyle w:val="af3"/>
        <w:tblW w:w="0" w:type="dxa"/>
        <w:jc w:val="center"/>
        <w:tblLayout w:type="fixed"/>
        <w:tblLook w:val="04A0"/>
      </w:tblPr>
      <w:tblGrid>
        <w:gridCol w:w="567"/>
        <w:gridCol w:w="4253"/>
        <w:gridCol w:w="709"/>
        <w:gridCol w:w="5387"/>
      </w:tblGrid>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4253"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8"/>
                <w:szCs w:val="28"/>
                <w:lang w:val="ru-RU"/>
              </w:rPr>
              <w:t>Тема урока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Кол-во</w:t>
            </w:r>
          </w:p>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4"/>
                <w:szCs w:val="24"/>
                <w:lang w:val="ru-RU"/>
              </w:rPr>
              <w:t>час.</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jc w:val="center"/>
              <w:rPr>
                <w:rFonts w:ascii="Times New Roman" w:hAnsi="Times New Roman" w:cs="Times New Roman"/>
                <w:sz w:val="28"/>
                <w:szCs w:val="28"/>
                <w:lang w:val="ru-RU"/>
              </w:rPr>
            </w:pPr>
          </w:p>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8"/>
                <w:szCs w:val="28"/>
                <w:lang w:val="ru-RU"/>
              </w:rPr>
              <w:t>ЭОР</w:t>
            </w: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семья. 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64" w:history="1">
              <w:r w:rsidR="00392C1A">
                <w:rPr>
                  <w:rStyle w:val="a7"/>
                  <w:lang w:val="ru-RU"/>
                </w:rPr>
                <w:t>https://resh.edu.ru/subject/lesson/3599/start/270854/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65" w:history="1">
              <w:r w:rsidR="00392C1A">
                <w:rPr>
                  <w:rStyle w:val="a7"/>
                  <w:lang w:val="ru-RU"/>
                </w:rPr>
                <w:t>https://resh.edu.ru/subject/lesson/3599/start/270854/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66" w:history="1">
              <w:r w:rsidR="00392C1A">
                <w:rPr>
                  <w:rStyle w:val="a7"/>
                  <w:lang w:val="ru-RU"/>
                </w:rPr>
                <w:t>https://resh.edu.ru/subject/lesson/3599/start/270854/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рождения. 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67" w:history="1">
              <w:r w:rsidR="00392C1A">
                <w:rPr>
                  <w:rStyle w:val="a7"/>
                  <w:lang w:val="ru-RU"/>
                </w:rPr>
                <w:t>https://resh.edu.ru/subject/lesson/4421/start/150229/</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68" w:history="1">
              <w:r w:rsidR="00392C1A">
                <w:rPr>
                  <w:rStyle w:val="a7"/>
                  <w:lang w:val="ru-RU"/>
                </w:rPr>
                <w:t>https://resh.edu.ru/subject/lesson/4421/start/150229/</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любимая еда.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69" w:history="1">
              <w:r w:rsidR="00392C1A">
                <w:rPr>
                  <w:rStyle w:val="a7"/>
                  <w:lang w:val="ru-RU"/>
                </w:rPr>
                <w:t>https://resh.edu.ru/subject/lesson/4416/start/209062/</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монологической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70" w:history="1">
              <w:r w:rsidR="00392C1A">
                <w:rPr>
                  <w:rStyle w:val="a7"/>
                  <w:lang w:val="ru-RU"/>
                </w:rPr>
                <w:t>https://resh.edu.ru/subject/lesson/4416/start/209062/</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71" w:history="1">
              <w:r w:rsidR="00392C1A">
                <w:rPr>
                  <w:rStyle w:val="a7"/>
                  <w:lang w:val="ru-RU"/>
                </w:rPr>
                <w:t>https://resh.edu.ru/subject/lesson/4416/start/209062/</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 темеМоя любимая еда"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72" w:history="1">
              <w:r w:rsidR="00392C1A">
                <w:rPr>
                  <w:rStyle w:val="a7"/>
                  <w:lang w:val="ru-RU"/>
                </w:rPr>
                <w:t>https://resh.edu.ru/subject/lesson/4416/start/209062/</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73" w:history="1">
              <w:r w:rsidR="00392C1A">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монологической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74" w:history="1">
              <w:r w:rsidR="00392C1A">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75" w:history="1">
              <w:r w:rsidR="00392C1A">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темеМой день"</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76" w:history="1">
              <w:r w:rsidR="00392C1A">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Любимая игрушка, игра.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77" w:history="1">
              <w:r w:rsidR="00392C1A">
                <w:rPr>
                  <w:rStyle w:val="a7"/>
                  <w:lang w:val="ru-RU"/>
                </w:rPr>
                <w:t>https://resh.edu.ru/subject/lesson/6266/start/149690/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78" w:history="1">
              <w:r w:rsidR="00392C1A">
                <w:rPr>
                  <w:rStyle w:val="a7"/>
                  <w:lang w:val="ru-RU"/>
                </w:rPr>
                <w:t>https://resh.edu.ru/subject/lesson/6266/start/149690/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17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игрушка"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79" w:history="1">
              <w:r w:rsidR="00392C1A">
                <w:rPr>
                  <w:rStyle w:val="a7"/>
                  <w:lang w:val="ru-RU"/>
                </w:rPr>
                <w:t>https://resh.edu.ru/subject/lesson/3476/start/149904/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Любимый цвет.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80" w:history="1">
              <w:r w:rsidR="00392C1A">
                <w:rPr>
                  <w:rStyle w:val="a7"/>
                  <w:lang w:val="ru-RU"/>
                </w:rPr>
                <w:t>https://resh.edu.ru/subject/lesson/3476/start/149904/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81" w:history="1">
              <w:r w:rsidR="00392C1A">
                <w:rPr>
                  <w:rStyle w:val="a7"/>
                  <w:lang w:val="ru-RU"/>
                </w:rPr>
                <w:t>https://resh.edu.ru/subject/lesson/3476/start/149904/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82" w:history="1">
              <w:r w:rsidR="00392C1A">
                <w:rPr>
                  <w:rStyle w:val="a7"/>
                  <w:lang w:val="ru-RU"/>
                </w:rPr>
                <w:t>https://resh.edu.ru/subject/lesson/6266/start/149690/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питомец.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83" w:history="1">
              <w:r w:rsidR="00392C1A">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84" w:history="1">
              <w:r w:rsidR="00392C1A">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"Мой питомец"</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85" w:history="1">
              <w:r w:rsidR="00392C1A">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Любимое занятие.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86" w:history="1">
              <w:r w:rsidR="00392C1A">
                <w:rPr>
                  <w:rStyle w:val="a7"/>
                </w:rPr>
                <w:t>https</w:t>
              </w:r>
              <w:r w:rsidR="00392C1A">
                <w:rPr>
                  <w:rStyle w:val="a7"/>
                  <w:lang w:val="ru-RU"/>
                </w:rPr>
                <w:t>://</w:t>
              </w:r>
              <w:r w:rsidR="00392C1A">
                <w:rPr>
                  <w:rStyle w:val="a7"/>
                </w:rPr>
                <w:t>resh</w:t>
              </w:r>
              <w:r w:rsidR="00392C1A">
                <w:rPr>
                  <w:rStyle w:val="a7"/>
                  <w:lang w:val="ru-RU"/>
                </w:rPr>
                <w:t>.</w:t>
              </w:r>
              <w:r w:rsidR="00392C1A">
                <w:rPr>
                  <w:rStyle w:val="a7"/>
                </w:rPr>
                <w:t>edu</w:t>
              </w:r>
              <w:r w:rsidR="00392C1A">
                <w:rPr>
                  <w:rStyle w:val="a7"/>
                  <w:lang w:val="ru-RU"/>
                </w:rPr>
                <w:t>.</w:t>
              </w:r>
              <w:r w:rsidR="00392C1A">
                <w:rPr>
                  <w:rStyle w:val="a7"/>
                </w:rPr>
                <w:t>ru</w:t>
              </w:r>
              <w:r w:rsidR="00392C1A">
                <w:rPr>
                  <w:rStyle w:val="a7"/>
                  <w:lang w:val="ru-RU"/>
                </w:rPr>
                <w:t>/</w:t>
              </w:r>
              <w:r w:rsidR="00392C1A">
                <w:rPr>
                  <w:rStyle w:val="a7"/>
                </w:rPr>
                <w:t>subject</w:t>
              </w:r>
              <w:r w:rsidR="00392C1A">
                <w:rPr>
                  <w:rStyle w:val="a7"/>
                  <w:lang w:val="ru-RU"/>
                </w:rPr>
                <w:t>/</w:t>
              </w:r>
              <w:r w:rsidR="00392C1A">
                <w:rPr>
                  <w:rStyle w:val="a7"/>
                </w:rPr>
                <w:t>lesson</w:t>
              </w:r>
              <w:r w:rsidR="00392C1A">
                <w:rPr>
                  <w:rStyle w:val="a7"/>
                  <w:lang w:val="ru-RU"/>
                </w:rPr>
                <w:t>/3476/</w:t>
              </w:r>
              <w:r w:rsidR="00392C1A">
                <w:rPr>
                  <w:rStyle w:val="a7"/>
                </w:rPr>
                <w:t>start</w:t>
              </w:r>
              <w:r w:rsidR="00392C1A">
                <w:rPr>
                  <w:rStyle w:val="a7"/>
                  <w:lang w:val="ru-RU"/>
                </w:rPr>
                <w:t>/149904/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87" w:history="1">
              <w:r w:rsidR="00392C1A">
                <w:rPr>
                  <w:rStyle w:val="a7"/>
                </w:rPr>
                <w:t>https</w:t>
              </w:r>
              <w:r w:rsidR="00392C1A">
                <w:rPr>
                  <w:rStyle w:val="a7"/>
                  <w:lang w:val="ru-RU"/>
                </w:rPr>
                <w:t>://</w:t>
              </w:r>
              <w:r w:rsidR="00392C1A">
                <w:rPr>
                  <w:rStyle w:val="a7"/>
                </w:rPr>
                <w:t>resh</w:t>
              </w:r>
              <w:r w:rsidR="00392C1A">
                <w:rPr>
                  <w:rStyle w:val="a7"/>
                  <w:lang w:val="ru-RU"/>
                </w:rPr>
                <w:t>.</w:t>
              </w:r>
              <w:r w:rsidR="00392C1A">
                <w:rPr>
                  <w:rStyle w:val="a7"/>
                </w:rPr>
                <w:t>edu</w:t>
              </w:r>
              <w:r w:rsidR="00392C1A">
                <w:rPr>
                  <w:rStyle w:val="a7"/>
                  <w:lang w:val="ru-RU"/>
                </w:rPr>
                <w:t>.</w:t>
              </w:r>
              <w:r w:rsidR="00392C1A">
                <w:rPr>
                  <w:rStyle w:val="a7"/>
                </w:rPr>
                <w:t>ru</w:t>
              </w:r>
              <w:r w:rsidR="00392C1A">
                <w:rPr>
                  <w:rStyle w:val="a7"/>
                  <w:lang w:val="ru-RU"/>
                </w:rPr>
                <w:t>/</w:t>
              </w:r>
              <w:r w:rsidR="00392C1A">
                <w:rPr>
                  <w:rStyle w:val="a7"/>
                </w:rPr>
                <w:t>subject</w:t>
              </w:r>
              <w:r w:rsidR="00392C1A">
                <w:rPr>
                  <w:rStyle w:val="a7"/>
                  <w:lang w:val="ru-RU"/>
                </w:rPr>
                <w:t>/</w:t>
              </w:r>
              <w:r w:rsidR="00392C1A">
                <w:rPr>
                  <w:rStyle w:val="a7"/>
                </w:rPr>
                <w:t>lesson</w:t>
              </w:r>
              <w:r w:rsidR="00392C1A">
                <w:rPr>
                  <w:rStyle w:val="a7"/>
                  <w:lang w:val="ru-RU"/>
                </w:rPr>
                <w:t>/3476/</w:t>
              </w:r>
              <w:r w:rsidR="00392C1A">
                <w:rPr>
                  <w:rStyle w:val="a7"/>
                </w:rPr>
                <w:t>start</w:t>
              </w:r>
              <w:r w:rsidR="00392C1A">
                <w:rPr>
                  <w:rStyle w:val="a7"/>
                  <w:lang w:val="ru-RU"/>
                </w:rPr>
                <w:t>/149904/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теме:"Любимое занятие"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188" w:history="1">
              <w:r w:rsidR="00392C1A">
                <w:rPr>
                  <w:rStyle w:val="a7"/>
                </w:rPr>
                <w:t>https</w:t>
              </w:r>
              <w:r w:rsidR="00392C1A">
                <w:rPr>
                  <w:rStyle w:val="a7"/>
                  <w:lang w:val="ru-RU"/>
                </w:rPr>
                <w:t>://</w:t>
              </w:r>
              <w:r w:rsidR="00392C1A">
                <w:rPr>
                  <w:rStyle w:val="a7"/>
                </w:rPr>
                <w:t>resh</w:t>
              </w:r>
              <w:r w:rsidR="00392C1A">
                <w:rPr>
                  <w:rStyle w:val="a7"/>
                  <w:lang w:val="ru-RU"/>
                </w:rPr>
                <w:t>.</w:t>
              </w:r>
              <w:r w:rsidR="00392C1A">
                <w:rPr>
                  <w:rStyle w:val="a7"/>
                </w:rPr>
                <w:t>edu</w:t>
              </w:r>
              <w:r w:rsidR="00392C1A">
                <w:rPr>
                  <w:rStyle w:val="a7"/>
                  <w:lang w:val="ru-RU"/>
                </w:rPr>
                <w:t>.</w:t>
              </w:r>
              <w:r w:rsidR="00392C1A">
                <w:rPr>
                  <w:rStyle w:val="a7"/>
                </w:rPr>
                <w:t>ru</w:t>
              </w:r>
              <w:r w:rsidR="00392C1A">
                <w:rPr>
                  <w:rStyle w:val="a7"/>
                  <w:lang w:val="ru-RU"/>
                </w:rPr>
                <w:t>/</w:t>
              </w:r>
              <w:r w:rsidR="00392C1A">
                <w:rPr>
                  <w:rStyle w:val="a7"/>
                </w:rPr>
                <w:t>subject</w:t>
              </w:r>
              <w:r w:rsidR="00392C1A">
                <w:rPr>
                  <w:rStyle w:val="a7"/>
                  <w:lang w:val="ru-RU"/>
                </w:rPr>
                <w:t>/</w:t>
              </w:r>
              <w:r w:rsidR="00392C1A">
                <w:rPr>
                  <w:rStyle w:val="a7"/>
                </w:rPr>
                <w:t>lesson</w:t>
              </w:r>
              <w:r w:rsidR="00392C1A">
                <w:rPr>
                  <w:rStyle w:val="a7"/>
                  <w:lang w:val="ru-RU"/>
                </w:rPr>
                <w:t>/3476/</w:t>
              </w:r>
              <w:r w:rsidR="00392C1A">
                <w:rPr>
                  <w:rStyle w:val="a7"/>
                </w:rPr>
                <w:t>start</w:t>
              </w:r>
              <w:r w:rsidR="00392C1A">
                <w:rPr>
                  <w:rStyle w:val="a7"/>
                  <w:lang w:val="ru-RU"/>
                </w:rPr>
                <w:t>/149904/</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Любимая сказка.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89" w:history="1">
              <w:r w:rsidR="00392C1A">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0" w:history="1">
              <w:r w:rsidR="00392C1A">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Выходной день.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1" w:history="1">
              <w:r w:rsidR="00392C1A">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2" w:history="1">
              <w:r w:rsidR="00392C1A">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3" w:history="1">
              <w:r w:rsidR="00392C1A">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Каникулы.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4" w:history="1">
              <w:r w:rsidR="00392C1A">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5" w:history="1">
              <w:r w:rsidR="00392C1A">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6" w:history="1">
              <w:r w:rsidR="00392C1A">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Моя комната, квартира, дом. </w:t>
            </w:r>
            <w:r>
              <w:rPr>
                <w:rFonts w:ascii="Times New Roman" w:hAnsi="Times New Roman" w:cs="Times New Roman"/>
                <w:color w:val="000000"/>
                <w:sz w:val="24"/>
                <w:szCs w:val="24"/>
              </w:rPr>
              <w:t>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7"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Формирование лексико - </w:t>
            </w:r>
            <w:r>
              <w:rPr>
                <w:rFonts w:ascii="Times New Roman" w:hAnsi="Times New Roman" w:cs="Times New Roman"/>
                <w:color w:val="000000"/>
                <w:sz w:val="24"/>
                <w:szCs w:val="24"/>
                <w:lang w:val="ru-RU"/>
              </w:rPr>
              <w:lastRenderedPageBreak/>
              <w:t>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8"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37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комната"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199"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школа.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0"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1"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школа.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2"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Мои друзья.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3"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4"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"Мой друг"</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5" w:history="1">
              <w:r w:rsidR="00392C1A">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малая родина.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6" w:history="1">
              <w:r w:rsidR="00392C1A">
                <w:rPr>
                  <w:rStyle w:val="a7"/>
                  <w:lang w:val="ru-RU"/>
                </w:rPr>
                <w:t>https://resh.edu.ru/subject/lesson/3497/start/209155/</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7" w:history="1">
              <w:r w:rsidR="00392C1A">
                <w:rPr>
                  <w:rStyle w:val="a7"/>
                  <w:lang w:val="ru-RU"/>
                </w:rPr>
                <w:t>https://resh.edu.ru/subject/lesson/3497/start/209155/</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малая родина"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08" w:history="1">
              <w:r w:rsidR="00392C1A">
                <w:rPr>
                  <w:rStyle w:val="a7"/>
                  <w:lang w:val="ru-RU"/>
                </w:rPr>
                <w:t>https://resh.edu.ru/subject/lesson/3497/start/209155/</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Дикие и домашние животные. </w:t>
            </w:r>
            <w:r>
              <w:rPr>
                <w:rFonts w:ascii="Times New Roman" w:hAnsi="Times New Roman" w:cs="Times New Roman"/>
                <w:color w:val="000000"/>
                <w:sz w:val="24"/>
                <w:szCs w:val="24"/>
              </w:rPr>
              <w:t>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09" w:history="1">
              <w:r w:rsidR="00392C1A">
                <w:rPr>
                  <w:rStyle w:val="a7"/>
                  <w:lang w:val="ru-RU"/>
                </w:rPr>
                <w:t>https://resh.edu.ru/subject/lesson/3497/start/209155/</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10" w:history="1">
              <w:r w:rsidR="00392C1A">
                <w:rPr>
                  <w:rStyle w:val="a7"/>
                  <w:lang w:val="ru-RU"/>
                </w:rPr>
                <w:t>https://resh.edu.ru/subject/lesson/3497/start/209155/</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Мое любимое животное.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11" w:history="1">
              <w:r w:rsidR="00392C1A">
                <w:rPr>
                  <w:rStyle w:val="a7"/>
                  <w:lang w:val="ru-RU"/>
                </w:rPr>
                <w:t>https://resh.edu.ru/subject/lesson/3497/start/209155/</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Погода.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12" w:history="1">
              <w:r w:rsidR="00392C1A">
                <w:rPr>
                  <w:rStyle w:val="a7"/>
                  <w:lang w:val="ru-RU"/>
                </w:rPr>
                <w:t>https://resh.edu.ru/subject/lesson/4415/start/209000/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13" w:history="1">
              <w:r w:rsidR="00392C1A">
                <w:rPr>
                  <w:rStyle w:val="a7"/>
                  <w:lang w:val="ru-RU"/>
                </w:rPr>
                <w:t>https://resh.edu.ru/subject/lesson/4415/start/209000/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Тема:Времена года.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14" w:history="1">
              <w:r w:rsidR="00392C1A">
                <w:rPr>
                  <w:rStyle w:val="a7"/>
                  <w:lang w:val="ru-RU"/>
                </w:rPr>
                <w:t>https://resh.edu.ru/subject/lesson/4415/start/209000/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15" w:history="1">
              <w:r w:rsidR="00392C1A">
                <w:rPr>
                  <w:rStyle w:val="a7"/>
                  <w:lang w:val="ru-RU"/>
                </w:rPr>
                <w:t>https://resh.edu.ru/subject/lesson/4415/start/209000/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"Мое любимое время года"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16" w:history="1">
              <w:r w:rsidR="00392C1A">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55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Родная страна и страны изучаемого языка. </w:t>
            </w:r>
            <w:r>
              <w:rPr>
                <w:rFonts w:ascii="Times New Roman" w:hAnsi="Times New Roman" w:cs="Times New Roman"/>
                <w:color w:val="000000"/>
                <w:sz w:val="24"/>
                <w:szCs w:val="24"/>
              </w:rPr>
              <w:t>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17" w:history="1">
              <w:r w:rsidR="00392C1A">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18" w:history="1">
              <w:r w:rsidR="00392C1A">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19" w:history="1">
              <w:r w:rsidR="00392C1A">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Столицы и достопримечательности.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20" w:history="1">
              <w:r w:rsidR="00392C1A">
                <w:rPr>
                  <w:rStyle w:val="a7"/>
                  <w:lang w:val="ru-RU"/>
                </w:rPr>
                <w:t>https://resh.edu.ru/subject/lesson/3517/start/150080/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21" w:history="1">
              <w:r w:rsidR="00392C1A">
                <w:rPr>
                  <w:rStyle w:val="a7"/>
                  <w:lang w:val="ru-RU"/>
                </w:rPr>
                <w:t>https://resh.edu.ru/subject/lesson/3517/start/150080/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22" w:history="1">
              <w:r w:rsidR="00392C1A">
                <w:rPr>
                  <w:rStyle w:val="a7"/>
                  <w:lang w:val="ru-RU"/>
                </w:rPr>
                <w:t>https://resh.edu.ru/subject/lesson/3517/start/150080/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Произведения детского фольклора. Презнтация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23" w:history="1">
              <w:r w:rsidR="00392C1A">
                <w:rPr>
                  <w:rStyle w:val="a7"/>
                  <w:lang w:val="ru-RU"/>
                </w:rPr>
                <w:t>https://resh.edu.ru/subject/lesson/3517/start/150080/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24" w:history="1">
              <w:r w:rsidR="00392C1A">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Персонажи детских книг.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25" w:history="1">
              <w:r w:rsidR="00392C1A">
                <w:rPr>
                  <w:rStyle w:val="a7"/>
                  <w:lang w:val="ru-RU"/>
                </w:rPr>
                <w:t>https://resh.edu.ru/subject/lesson/3507/start/150198/</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26" w:history="1">
              <w:r w:rsidR="00392C1A">
                <w:rPr>
                  <w:rStyle w:val="a7"/>
                  <w:lang w:val="ru-RU"/>
                </w:rPr>
                <w:t>https://resh.edu.ru/subject/lesson/3507/start/150198/</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27" w:history="1">
              <w:r w:rsidR="00392C1A">
                <w:rPr>
                  <w:rStyle w:val="a7"/>
                  <w:lang w:val="ru-RU"/>
                </w:rPr>
                <w:t>https://resh.edu.ru/subject/lesson/3507/start/150198/</w:t>
              </w:r>
            </w:hyperlink>
          </w:p>
          <w:p w:rsidR="00392C1A" w:rsidRDefault="00392C1A">
            <w:pPr>
              <w:autoSpaceDE w:val="0"/>
              <w:autoSpaceDN w:val="0"/>
              <w:spacing w:after="0" w:line="220" w:lineRule="exact"/>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Праздники.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28" w:history="1">
              <w:r w:rsidR="00392C1A">
                <w:rPr>
                  <w:rStyle w:val="a7"/>
                  <w:lang w:val="ru-RU"/>
                </w:rPr>
                <w:t>https://resh.edu.ru/subject/lesson/3517/start/150080/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spacing w:after="0"/>
              <w:rPr>
                <w:lang w:val="ru-RU"/>
              </w:rPr>
            </w:pPr>
            <w:hyperlink r:id="rId229" w:history="1">
              <w:r w:rsidR="00392C1A">
                <w:rPr>
                  <w:rStyle w:val="a7"/>
                  <w:lang w:val="ru-RU"/>
                </w:rPr>
                <w:t>https://resh.edu.ru/subject/lesson/3517/start/150080/</w:t>
              </w:r>
            </w:hyperlink>
          </w:p>
          <w:p w:rsidR="00392C1A" w:rsidRDefault="00392C1A">
            <w:pPr>
              <w:spacing w:after="0"/>
              <w:rPr>
                <w:lang w:val="ru-RU"/>
              </w:rPr>
            </w:pPr>
          </w:p>
        </w:tc>
      </w:tr>
      <w:tr w:rsidR="00392C1A" w:rsidRPr="00163E75"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lang w:val="ru-RU"/>
              </w:rPr>
            </w:pPr>
            <w:hyperlink r:id="rId230" w:history="1">
              <w:r w:rsidR="00392C1A">
                <w:rPr>
                  <w:rStyle w:val="a7"/>
                  <w:lang w:val="ru-RU"/>
                </w:rPr>
                <w:t>https://resh.edu.ru/subject/lesson/3507/start/150198/</w:t>
              </w:r>
            </w:hyperlink>
          </w:p>
          <w:p w:rsidR="00392C1A" w:rsidRDefault="00392C1A">
            <w:pPr>
              <w:autoSpaceDE w:val="0"/>
              <w:autoSpaceDN w:val="0"/>
              <w:spacing w:after="0" w:line="220" w:lineRule="exact"/>
              <w:rPr>
                <w:lang w:val="ru-RU"/>
              </w:rPr>
            </w:pPr>
          </w:p>
        </w:tc>
      </w:tr>
    </w:tbl>
    <w:p w:rsidR="00392C1A" w:rsidRPr="00392C1A" w:rsidRDefault="00392C1A" w:rsidP="00392C1A">
      <w:pPr>
        <w:rPr>
          <w:b/>
          <w:lang w:val="ru-RU"/>
        </w:rPr>
      </w:pPr>
    </w:p>
    <w:p w:rsidR="00392C1A" w:rsidRPr="00392C1A" w:rsidRDefault="00392C1A" w:rsidP="00392C1A">
      <w:pPr>
        <w:autoSpaceDE w:val="0"/>
        <w:autoSpaceDN w:val="0"/>
        <w:spacing w:after="66" w:line="220" w:lineRule="exact"/>
        <w:rPr>
          <w:rFonts w:ascii="Times New Roman" w:hAnsi="Times New Roman" w:cs="Times New Roman"/>
          <w:b/>
          <w:sz w:val="28"/>
          <w:szCs w:val="28"/>
          <w:lang w:val="ru-RU"/>
        </w:rPr>
      </w:pPr>
      <w:r w:rsidRPr="00392C1A">
        <w:rPr>
          <w:rFonts w:ascii="Times New Roman" w:hAnsi="Times New Roman" w:cs="Times New Roman"/>
          <w:b/>
          <w:sz w:val="28"/>
          <w:szCs w:val="28"/>
          <w:lang w:val="ru-RU"/>
        </w:rPr>
        <w:t>Тематическое планирование</w:t>
      </w:r>
    </w:p>
    <w:p w:rsidR="00392C1A" w:rsidRPr="00392C1A" w:rsidRDefault="00392C1A" w:rsidP="00392C1A">
      <w:pPr>
        <w:autoSpaceDE w:val="0"/>
        <w:autoSpaceDN w:val="0"/>
        <w:spacing w:after="0" w:line="220" w:lineRule="exact"/>
        <w:ind w:left="-851"/>
        <w:rPr>
          <w:rFonts w:ascii="Times New Roman" w:hAnsi="Times New Roman" w:cs="Times New Roman"/>
          <w:b/>
          <w:sz w:val="28"/>
          <w:szCs w:val="28"/>
          <w:lang w:val="ru-RU"/>
        </w:rPr>
      </w:pPr>
      <w:r w:rsidRPr="00392C1A">
        <w:rPr>
          <w:rFonts w:ascii="Times New Roman" w:hAnsi="Times New Roman" w:cs="Times New Roman"/>
          <w:b/>
          <w:sz w:val="28"/>
          <w:szCs w:val="28"/>
          <w:lang w:val="ru-RU"/>
        </w:rPr>
        <w:t xml:space="preserve">            4 класс</w:t>
      </w:r>
    </w:p>
    <w:p w:rsidR="00392C1A" w:rsidRDefault="00392C1A" w:rsidP="00392C1A">
      <w:pPr>
        <w:autoSpaceDE w:val="0"/>
        <w:autoSpaceDN w:val="0"/>
        <w:spacing w:after="0" w:line="220" w:lineRule="exact"/>
        <w:rPr>
          <w:lang w:val="ru-RU"/>
        </w:rPr>
      </w:pPr>
    </w:p>
    <w:tbl>
      <w:tblPr>
        <w:tblStyle w:val="af3"/>
        <w:tblW w:w="0" w:type="dxa"/>
        <w:jc w:val="center"/>
        <w:tblLayout w:type="fixed"/>
        <w:tblLook w:val="04A0"/>
      </w:tblPr>
      <w:tblGrid>
        <w:gridCol w:w="565"/>
        <w:gridCol w:w="4241"/>
        <w:gridCol w:w="707"/>
        <w:gridCol w:w="4977"/>
      </w:tblGrid>
      <w:tr w:rsidR="00392C1A" w:rsidTr="00392C1A">
        <w:trPr>
          <w:trHeight w:val="30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4241"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Тема урока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Кол-во</w:t>
            </w:r>
          </w:p>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Час.</w:t>
            </w:r>
          </w:p>
        </w:tc>
        <w:tc>
          <w:tcPr>
            <w:tcW w:w="497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ЭОР</w:t>
            </w:r>
          </w:p>
        </w:tc>
      </w:tr>
      <w:tr w:rsidR="00392C1A" w:rsidRPr="00163E75" w:rsidTr="00392C1A">
        <w:trPr>
          <w:trHeight w:val="439"/>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семья.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spacing w:after="0"/>
              <w:ind w:left="-1302" w:hanging="1869"/>
              <w:rPr>
                <w:lang w:val="ru-RU"/>
              </w:rPr>
            </w:pPr>
            <w:hyperlink r:id="rId231" w:history="1">
              <w:r w:rsidR="00392C1A">
                <w:rPr>
                  <w:rStyle w:val="a7"/>
                  <w:lang w:val="ru-RU"/>
                </w:rPr>
                <w:t>https://resh.edu.ru/subject/lesson/3528/start/118737/</w:t>
              </w:r>
            </w:hyperlink>
          </w:p>
          <w:p w:rsidR="00392C1A" w:rsidRDefault="00392C1A">
            <w:pPr>
              <w:spacing w:after="0"/>
              <w:ind w:left="-1302" w:hanging="1869"/>
              <w:rPr>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лексико - грамматического навыка.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spacing w:after="0"/>
              <w:ind w:left="-1302" w:hanging="1869"/>
              <w:jc w:val="center"/>
              <w:rPr>
                <w:lang w:val="ru-RU"/>
              </w:rPr>
            </w:pPr>
            <w:hyperlink r:id="rId232" w:history="1">
              <w:r w:rsidR="00392C1A">
                <w:rPr>
                  <w:rStyle w:val="a7"/>
                </w:rPr>
                <w:t>https</w:t>
              </w:r>
              <w:r w:rsidR="00392C1A">
                <w:rPr>
                  <w:rStyle w:val="a7"/>
                  <w:lang w:val="ru-RU"/>
                </w:rPr>
                <w:t>://</w:t>
              </w:r>
              <w:r w:rsidR="00392C1A">
                <w:rPr>
                  <w:rStyle w:val="a7"/>
                </w:rPr>
                <w:t>resh</w:t>
              </w:r>
              <w:r w:rsidR="00392C1A">
                <w:rPr>
                  <w:rStyle w:val="a7"/>
                  <w:lang w:val="ru-RU"/>
                </w:rPr>
                <w:t>.</w:t>
              </w:r>
              <w:r w:rsidR="00392C1A">
                <w:rPr>
                  <w:rStyle w:val="a7"/>
                </w:rPr>
                <w:t>edu</w:t>
              </w:r>
              <w:r w:rsidR="00392C1A">
                <w:rPr>
                  <w:rStyle w:val="a7"/>
                  <w:lang w:val="ru-RU"/>
                </w:rPr>
                <w:t>.</w:t>
              </w:r>
              <w:r w:rsidR="00392C1A">
                <w:rPr>
                  <w:rStyle w:val="a7"/>
                </w:rPr>
                <w:t>ru</w:t>
              </w:r>
              <w:r w:rsidR="00392C1A">
                <w:rPr>
                  <w:rStyle w:val="a7"/>
                  <w:lang w:val="ru-RU"/>
                </w:rPr>
                <w:t>/</w:t>
              </w:r>
              <w:r w:rsidR="00392C1A">
                <w:rPr>
                  <w:rStyle w:val="a7"/>
                </w:rPr>
                <w:t>subject</w:t>
              </w:r>
              <w:r w:rsidR="00392C1A">
                <w:rPr>
                  <w:rStyle w:val="a7"/>
                  <w:lang w:val="ru-RU"/>
                </w:rPr>
                <w:t>/</w:t>
              </w:r>
              <w:r w:rsidR="00392C1A">
                <w:rPr>
                  <w:rStyle w:val="a7"/>
                </w:rPr>
                <w:t>lesson</w:t>
              </w:r>
              <w:r w:rsidR="00392C1A">
                <w:rPr>
                  <w:rStyle w:val="a7"/>
                  <w:lang w:val="ru-RU"/>
                </w:rPr>
                <w:t>/3528/</w:t>
              </w:r>
              <w:r w:rsidR="00392C1A">
                <w:rPr>
                  <w:rStyle w:val="a7"/>
                </w:rPr>
                <w:t>start</w:t>
              </w:r>
              <w:r w:rsidR="00392C1A">
                <w:rPr>
                  <w:rStyle w:val="a7"/>
                  <w:lang w:val="ru-RU"/>
                </w:rPr>
                <w:t>/118737/</w:t>
              </w:r>
            </w:hyperlink>
          </w:p>
          <w:p w:rsidR="00392C1A" w:rsidRDefault="00392C1A">
            <w:pPr>
              <w:spacing w:after="0"/>
              <w:ind w:left="-1302" w:hanging="1869"/>
              <w:jc w:val="center"/>
              <w:rPr>
                <w:lang w:val="ru-RU"/>
              </w:rPr>
            </w:pPr>
          </w:p>
        </w:tc>
      </w:tr>
      <w:tr w:rsidR="00392C1A" w:rsidRPr="00163E75" w:rsidTr="00392C1A">
        <w:trPr>
          <w:trHeight w:val="43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spacing w:after="0"/>
              <w:ind w:left="-1302" w:hanging="1869"/>
              <w:rPr>
                <w:lang w:val="ru-RU"/>
              </w:rPr>
            </w:pPr>
            <w:hyperlink r:id="rId233" w:history="1">
              <w:r w:rsidR="00392C1A">
                <w:rPr>
                  <w:rStyle w:val="a7"/>
                </w:rPr>
                <w:t>https</w:t>
              </w:r>
              <w:r w:rsidR="00392C1A">
                <w:rPr>
                  <w:rStyle w:val="a7"/>
                  <w:lang w:val="ru-RU"/>
                </w:rPr>
                <w:t>://</w:t>
              </w:r>
              <w:r w:rsidR="00392C1A">
                <w:rPr>
                  <w:rStyle w:val="a7"/>
                </w:rPr>
                <w:t>resh</w:t>
              </w:r>
              <w:r w:rsidR="00392C1A">
                <w:rPr>
                  <w:rStyle w:val="a7"/>
                  <w:lang w:val="ru-RU"/>
                </w:rPr>
                <w:t>.</w:t>
              </w:r>
              <w:r w:rsidR="00392C1A">
                <w:rPr>
                  <w:rStyle w:val="a7"/>
                </w:rPr>
                <w:t>edu</w:t>
              </w:r>
              <w:r w:rsidR="00392C1A">
                <w:rPr>
                  <w:rStyle w:val="a7"/>
                  <w:lang w:val="ru-RU"/>
                </w:rPr>
                <w:t>.</w:t>
              </w:r>
              <w:r w:rsidR="00392C1A">
                <w:rPr>
                  <w:rStyle w:val="a7"/>
                </w:rPr>
                <w:t>ru</w:t>
              </w:r>
              <w:r w:rsidR="00392C1A">
                <w:rPr>
                  <w:rStyle w:val="a7"/>
                  <w:lang w:val="ru-RU"/>
                </w:rPr>
                <w:t>/</w:t>
              </w:r>
              <w:r w:rsidR="00392C1A">
                <w:rPr>
                  <w:rStyle w:val="a7"/>
                </w:rPr>
                <w:t>subject</w:t>
              </w:r>
              <w:r w:rsidR="00392C1A">
                <w:rPr>
                  <w:rStyle w:val="a7"/>
                  <w:lang w:val="ru-RU"/>
                </w:rPr>
                <w:t>/</w:t>
              </w:r>
              <w:r w:rsidR="00392C1A">
                <w:rPr>
                  <w:rStyle w:val="a7"/>
                </w:rPr>
                <w:t>lesson</w:t>
              </w:r>
              <w:r w:rsidR="00392C1A">
                <w:rPr>
                  <w:rStyle w:val="a7"/>
                  <w:lang w:val="ru-RU"/>
                </w:rPr>
                <w:t>/3528/</w:t>
              </w:r>
              <w:r w:rsidR="00392C1A">
                <w:rPr>
                  <w:rStyle w:val="a7"/>
                </w:rPr>
                <w:t>start</w:t>
              </w:r>
              <w:r w:rsidR="00392C1A">
                <w:rPr>
                  <w:rStyle w:val="a7"/>
                  <w:lang w:val="ru-RU"/>
                </w:rPr>
                <w:t>/118737/</w:t>
              </w:r>
            </w:hyperlink>
          </w:p>
          <w:p w:rsidR="00392C1A" w:rsidRDefault="00392C1A">
            <w:pPr>
              <w:spacing w:after="0"/>
              <w:ind w:left="-1302" w:hanging="1869"/>
              <w:rPr>
                <w:lang w:val="ru-RU"/>
              </w:rPr>
            </w:pPr>
          </w:p>
        </w:tc>
      </w:tr>
      <w:tr w:rsidR="00392C1A" w:rsidRPr="00163E75"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рождения.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tabs>
                <w:tab w:val="left" w:pos="1700"/>
              </w:tabs>
              <w:spacing w:after="0"/>
              <w:ind w:left="-1302" w:hanging="1869"/>
              <w:rPr>
                <w:lang w:val="ru-RU"/>
              </w:rPr>
            </w:pPr>
            <w:r>
              <w:rPr>
                <w:lang w:val="ru-RU"/>
              </w:rPr>
              <w:tab/>
            </w:r>
            <w:hyperlink r:id="rId234" w:history="1">
              <w:r>
                <w:rPr>
                  <w:rStyle w:val="a7"/>
                  <w:lang w:val="ru-RU"/>
                </w:rPr>
                <w:t>https://resh.edu.ru/subject/lesson/3537/start/118604/</w:t>
              </w:r>
            </w:hyperlink>
          </w:p>
          <w:p w:rsidR="00392C1A" w:rsidRDefault="00392C1A">
            <w:pPr>
              <w:tabs>
                <w:tab w:val="left" w:pos="1700"/>
              </w:tabs>
              <w:spacing w:after="0"/>
              <w:ind w:left="-1302" w:hanging="1869"/>
              <w:rPr>
                <w:lang w:val="ru-RU"/>
              </w:rPr>
            </w:pPr>
          </w:p>
        </w:tc>
      </w:tr>
      <w:tr w:rsidR="00392C1A" w:rsidRPr="00163E75" w:rsidTr="00392C1A">
        <w:trPr>
          <w:trHeight w:val="758"/>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spacing w:after="0"/>
              <w:ind w:left="-1302" w:hanging="1869"/>
              <w:rPr>
                <w:lang w:val="ru-RU"/>
              </w:rPr>
            </w:pPr>
          </w:p>
          <w:p w:rsidR="00392C1A" w:rsidRDefault="00D00A05">
            <w:pPr>
              <w:tabs>
                <w:tab w:val="left" w:pos="1410"/>
              </w:tabs>
              <w:spacing w:after="0"/>
              <w:rPr>
                <w:lang w:val="ru-RU"/>
              </w:rPr>
            </w:pPr>
            <w:hyperlink r:id="rId235" w:history="1">
              <w:r w:rsidR="00392C1A">
                <w:rPr>
                  <w:rStyle w:val="a7"/>
                  <w:lang w:val="ru-RU"/>
                </w:rPr>
                <w:t>https://resh.edu.ru/subject/lesson/3537/start/118604/</w:t>
              </w:r>
            </w:hyperlink>
          </w:p>
          <w:p w:rsidR="00392C1A" w:rsidRDefault="00392C1A">
            <w:pPr>
              <w:tabs>
                <w:tab w:val="left" w:pos="1410"/>
              </w:tabs>
              <w:spacing w:after="0"/>
              <w:rPr>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spacing w:after="0"/>
              <w:ind w:left="-1302" w:hanging="1869"/>
              <w:jc w:val="center"/>
              <w:rPr>
                <w:lang w:val="ru-RU"/>
              </w:rPr>
            </w:pPr>
            <w:hyperlink r:id="rId236" w:history="1">
              <w:r w:rsidR="00392C1A">
                <w:rPr>
                  <w:rStyle w:val="a7"/>
                </w:rPr>
                <w:t>https</w:t>
              </w:r>
              <w:r w:rsidR="00392C1A">
                <w:rPr>
                  <w:rStyle w:val="a7"/>
                  <w:lang w:val="ru-RU"/>
                </w:rPr>
                <w:t>://</w:t>
              </w:r>
              <w:r w:rsidR="00392C1A">
                <w:rPr>
                  <w:rStyle w:val="a7"/>
                </w:rPr>
                <w:t>resh</w:t>
              </w:r>
              <w:r w:rsidR="00392C1A">
                <w:rPr>
                  <w:rStyle w:val="a7"/>
                  <w:lang w:val="ru-RU"/>
                </w:rPr>
                <w:t>.</w:t>
              </w:r>
              <w:r w:rsidR="00392C1A">
                <w:rPr>
                  <w:rStyle w:val="a7"/>
                </w:rPr>
                <w:t>edu</w:t>
              </w:r>
              <w:r w:rsidR="00392C1A">
                <w:rPr>
                  <w:rStyle w:val="a7"/>
                  <w:lang w:val="ru-RU"/>
                </w:rPr>
                <w:t>.</w:t>
              </w:r>
              <w:r w:rsidR="00392C1A">
                <w:rPr>
                  <w:rStyle w:val="a7"/>
                </w:rPr>
                <w:t>ru</w:t>
              </w:r>
              <w:r w:rsidR="00392C1A">
                <w:rPr>
                  <w:rStyle w:val="a7"/>
                  <w:lang w:val="ru-RU"/>
                </w:rPr>
                <w:t>/</w:t>
              </w:r>
              <w:r w:rsidR="00392C1A">
                <w:rPr>
                  <w:rStyle w:val="a7"/>
                </w:rPr>
                <w:t>subject</w:t>
              </w:r>
              <w:r w:rsidR="00392C1A">
                <w:rPr>
                  <w:rStyle w:val="a7"/>
                  <w:lang w:val="ru-RU"/>
                </w:rPr>
                <w:t>/</w:t>
              </w:r>
              <w:r w:rsidR="00392C1A">
                <w:rPr>
                  <w:rStyle w:val="a7"/>
                </w:rPr>
                <w:t>lesson</w:t>
              </w:r>
              <w:r w:rsidR="00392C1A">
                <w:rPr>
                  <w:rStyle w:val="a7"/>
                  <w:lang w:val="ru-RU"/>
                </w:rPr>
                <w:t>/3537/</w:t>
              </w:r>
              <w:r w:rsidR="00392C1A">
                <w:rPr>
                  <w:rStyle w:val="a7"/>
                </w:rPr>
                <w:t>start</w:t>
              </w:r>
              <w:r w:rsidR="00392C1A">
                <w:rPr>
                  <w:rStyle w:val="a7"/>
                  <w:lang w:val="ru-RU"/>
                </w:rPr>
                <w:t>/118604/</w:t>
              </w:r>
            </w:hyperlink>
          </w:p>
          <w:p w:rsidR="00392C1A" w:rsidRDefault="00392C1A">
            <w:pPr>
              <w:spacing w:after="0"/>
              <w:ind w:left="-1302" w:hanging="1869"/>
              <w:jc w:val="center"/>
              <w:rPr>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любимая еда..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37" w:history="1">
              <w:r w:rsidR="00392C1A">
                <w:rPr>
                  <w:rStyle w:val="a7"/>
                  <w:rFonts w:ascii="Times New Roman" w:hAnsi="Times New Roman" w:cs="Times New Roman"/>
                  <w:sz w:val="24"/>
                  <w:szCs w:val="24"/>
                  <w:lang w:val="ru-RU"/>
                </w:rPr>
                <w:t>https://resh.edu.ru/subject/lesson/318/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38" w:history="1">
              <w:r w:rsidR="00392C1A">
                <w:rPr>
                  <w:rStyle w:val="a7"/>
                  <w:rFonts w:ascii="Times New Roman" w:hAnsi="Times New Roman" w:cs="Times New Roman"/>
                  <w:sz w:val="24"/>
                  <w:szCs w:val="24"/>
                  <w:lang w:val="ru-RU"/>
                </w:rPr>
                <w:t>https://resh.edu.ru/subject/lesson/318/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39" w:history="1">
              <w:r w:rsidR="00392C1A">
                <w:rPr>
                  <w:rStyle w:val="a7"/>
                  <w:rFonts w:ascii="Times New Roman" w:hAnsi="Times New Roman" w:cs="Times New Roman"/>
                  <w:sz w:val="24"/>
                  <w:szCs w:val="24"/>
                  <w:lang w:val="ru-RU"/>
                </w:rPr>
                <w:t>https://resh.edu.ru/subject/lesson/318/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0" w:history="1">
              <w:r w:rsidR="00392C1A">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1" w:history="1">
              <w:r w:rsidR="00392C1A">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лексико - грамматического навыка.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2" w:history="1">
              <w:r w:rsidR="00392C1A">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любимая игрушка.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3" w:history="1">
              <w:r w:rsidR="00392C1A">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4"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5"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70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письменной речи. Тестирование умений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6"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питомец.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7"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8"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19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Любимые занятия.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49" w:history="1">
              <w:r w:rsidR="00392C1A">
                <w:rPr>
                  <w:rStyle w:val="a7"/>
                  <w:rFonts w:ascii="Times New Roman" w:hAnsi="Times New Roman" w:cs="Times New Roman"/>
                  <w:sz w:val="24"/>
                  <w:szCs w:val="24"/>
                  <w:lang w:val="ru-RU"/>
                </w:rPr>
                <w:t>https://resh.edu.ru/subject/lesson/4586/st</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0"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1"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2"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3"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4" w:history="1">
              <w:r w:rsidR="00392C1A">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5" w:history="1">
              <w:r w:rsidR="00392C1A">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6" w:history="1">
              <w:r w:rsidR="00392C1A">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7" w:history="1">
              <w:r w:rsidR="00392C1A">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Обобщающее повторение. Тестирование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8" w:history="1">
              <w:r w:rsidR="00392C1A">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комната.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59"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0"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1"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2"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3"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4"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Мои друзья.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5" w:history="1">
              <w:r w:rsidR="00392C1A">
                <w:rPr>
                  <w:rStyle w:val="a7"/>
                  <w:rFonts w:ascii="Times New Roman" w:hAnsi="Times New Roman" w:cs="Times New Roman"/>
                  <w:sz w:val="24"/>
                  <w:szCs w:val="24"/>
                  <w:lang w:val="ru-RU"/>
                </w:rPr>
                <w:t>https://resh.edu.ru/subject/lesson/3528/start/1187</w:t>
              </w:r>
              <w:r w:rsidR="00392C1A">
                <w:rPr>
                  <w:rStyle w:val="a7"/>
                  <w:rFonts w:ascii="Times New Roman" w:hAnsi="Times New Roman" w:cs="Times New Roman"/>
                  <w:sz w:val="24"/>
                  <w:szCs w:val="24"/>
                  <w:lang w:val="ru-RU"/>
                </w:rPr>
                <w:lastRenderedPageBreak/>
                <w:t>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36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6"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7"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8"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69"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39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0" w:history="1">
              <w:r w:rsidR="00392C1A">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348"/>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Путешествия.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1" w:history="1">
              <w:r w:rsidR="00392C1A">
                <w:rPr>
                  <w:rStyle w:val="a7"/>
                  <w:rFonts w:ascii="Times New Roman" w:hAnsi="Times New Roman" w:cs="Times New Roman"/>
                  <w:sz w:val="24"/>
                  <w:szCs w:val="24"/>
                  <w:lang w:val="ru-RU"/>
                </w:rPr>
                <w:t>https://resh.edu.ru/subject/lesson/4584/start/115657/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581"/>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2" w:history="1">
              <w:r w:rsidR="00392C1A">
                <w:rPr>
                  <w:rStyle w:val="a7"/>
                  <w:rFonts w:ascii="Times New Roman" w:hAnsi="Times New Roman" w:cs="Times New Roman"/>
                  <w:sz w:val="24"/>
                  <w:szCs w:val="24"/>
                  <w:lang w:val="ru-RU"/>
                </w:rPr>
                <w:t>https://resh.edu.ru/subject/lesson/4584/start/115657/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35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3" w:history="1">
              <w:r w:rsidR="00392C1A">
                <w:rPr>
                  <w:rStyle w:val="a7"/>
                  <w:rFonts w:ascii="Times New Roman" w:hAnsi="Times New Roman" w:cs="Times New Roman"/>
                  <w:sz w:val="24"/>
                  <w:szCs w:val="24"/>
                  <w:lang w:val="ru-RU"/>
                </w:rPr>
                <w:t>https://resh.edu.ru/subject/lesson/4584/start/115657/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Дикие и домашние животные. </w:t>
            </w:r>
            <w:r>
              <w:rPr>
                <w:rFonts w:ascii="Times New Roman" w:hAnsi="Times New Roman" w:cs="Times New Roman"/>
                <w:color w:val="000000"/>
                <w:sz w:val="24"/>
                <w:szCs w:val="24"/>
              </w:rPr>
              <w:t>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4" w:history="1">
              <w:r w:rsidR="00392C1A">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5" w:history="1">
              <w:r w:rsidR="00392C1A">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6" w:history="1">
              <w:r w:rsidR="00392C1A">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7" w:history="1">
              <w:r w:rsidR="00392C1A">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пись 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8" w:history="1">
              <w:r w:rsidR="00392C1A">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79" w:history="1">
              <w:r w:rsidR="00392C1A">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Покупки.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0" w:history="1">
              <w:r w:rsidR="00392C1A">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51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1" w:history="1">
              <w:r w:rsidR="00392C1A">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2" w:history="1">
              <w:r w:rsidR="00392C1A">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3" w:history="1">
              <w:r w:rsidR="00392C1A">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Россия.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4" w:history="1">
              <w:r w:rsidR="00392C1A">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5" w:history="1">
              <w:r w:rsidR="00392C1A">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6" w:history="1">
              <w:r w:rsidR="00392C1A">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7" w:history="1">
              <w:r w:rsidR="00392C1A">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1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Книги.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8"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89"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0"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1"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лексико - грамматического навыка.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2"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пись 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3"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4"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умений чтения. Тестирование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5" w:history="1">
              <w:r w:rsidR="00392C1A">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6" w:history="1">
              <w:r w:rsidR="00392C1A">
                <w:rPr>
                  <w:rStyle w:val="a7"/>
                  <w:rFonts w:ascii="Times New Roman" w:hAnsi="Times New Roman" w:cs="Times New Roman"/>
                  <w:sz w:val="24"/>
                  <w:szCs w:val="24"/>
                  <w:lang w:val="ru-RU"/>
                </w:rPr>
                <w:t>https://resh.edu.ru/subject/lesson/4544/start/209341/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67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7" w:history="1">
              <w:r w:rsidR="00392C1A">
                <w:rPr>
                  <w:rStyle w:val="a7"/>
                  <w:rFonts w:ascii="Times New Roman" w:hAnsi="Times New Roman" w:cs="Times New Roman"/>
                  <w:sz w:val="24"/>
                  <w:szCs w:val="24"/>
                  <w:lang w:val="ru-RU"/>
                </w:rPr>
                <w:t>https://resh.edu.ru/subject/lesson/4544/start/209341/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RPr="00163E75"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Обобщающее повторение.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D00A05">
            <w:pPr>
              <w:autoSpaceDE w:val="0"/>
              <w:autoSpaceDN w:val="0"/>
              <w:spacing w:after="0" w:line="220" w:lineRule="exact"/>
              <w:rPr>
                <w:rFonts w:ascii="Times New Roman" w:hAnsi="Times New Roman" w:cs="Times New Roman"/>
                <w:sz w:val="24"/>
                <w:szCs w:val="24"/>
                <w:lang w:val="ru-RU"/>
              </w:rPr>
            </w:pPr>
            <w:hyperlink r:id="rId298" w:history="1">
              <w:r w:rsidR="00392C1A">
                <w:rPr>
                  <w:rStyle w:val="a7"/>
                  <w:rFonts w:ascii="Times New Roman" w:hAnsi="Times New Roman" w:cs="Times New Roman"/>
                  <w:sz w:val="24"/>
                  <w:szCs w:val="24"/>
                  <w:lang w:val="ru-RU"/>
                </w:rPr>
                <w:t>https://resh.edu.ru/subject/lesson/4544/start/209341/</w:t>
              </w:r>
            </w:hyperlink>
          </w:p>
          <w:p w:rsidR="00392C1A" w:rsidRDefault="00392C1A">
            <w:pPr>
              <w:autoSpaceDE w:val="0"/>
              <w:autoSpaceDN w:val="0"/>
              <w:spacing w:after="0" w:line="220" w:lineRule="exact"/>
              <w:ind w:right="148"/>
              <w:rPr>
                <w:rFonts w:ascii="Times New Roman" w:hAnsi="Times New Roman" w:cs="Times New Roman"/>
                <w:sz w:val="24"/>
                <w:szCs w:val="24"/>
                <w:lang w:val="ru-RU"/>
              </w:rPr>
            </w:pPr>
          </w:p>
        </w:tc>
      </w:tr>
    </w:tbl>
    <w:p w:rsidR="00392C1A" w:rsidRDefault="00392C1A" w:rsidP="00392C1A">
      <w:pPr>
        <w:autoSpaceDE w:val="0"/>
        <w:autoSpaceDN w:val="0"/>
        <w:spacing w:after="0" w:line="220" w:lineRule="exact"/>
        <w:rPr>
          <w:rFonts w:ascii="Times New Roman" w:hAnsi="Times New Roman" w:cs="Times New Roman"/>
          <w:sz w:val="24"/>
          <w:szCs w:val="24"/>
          <w:lang w:val="ru-RU"/>
        </w:rPr>
      </w:pPr>
    </w:p>
    <w:p w:rsidR="00392C1A" w:rsidRDefault="00392C1A"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163E75" w:rsidRDefault="00163E75" w:rsidP="00392C1A">
      <w:pPr>
        <w:autoSpaceDE w:val="0"/>
        <w:autoSpaceDN w:val="0"/>
        <w:spacing w:after="0" w:line="220" w:lineRule="exact"/>
        <w:rPr>
          <w:rFonts w:ascii="Times New Roman" w:hAnsi="Times New Roman" w:cs="Times New Roman"/>
          <w:sz w:val="24"/>
          <w:szCs w:val="24"/>
          <w:lang w:val="ru-RU"/>
        </w:rPr>
      </w:pPr>
    </w:p>
    <w:p w:rsidR="00766538" w:rsidRDefault="00766538" w:rsidP="00766538">
      <w:pPr>
        <w:spacing w:after="50" w:line="256" w:lineRule="auto"/>
        <w:ind w:left="180"/>
        <w:rPr>
          <w:lang w:val="ru-RU"/>
        </w:rPr>
      </w:pPr>
    </w:p>
    <w:p w:rsidR="00B00A85" w:rsidRDefault="00B00A85" w:rsidP="00B00A85">
      <w:pPr>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lastRenderedPageBreak/>
        <w:t xml:space="preserve">Приложение 1  </w:t>
      </w:r>
    </w:p>
    <w:p w:rsidR="00B00A85" w:rsidRDefault="00B00A85" w:rsidP="00B00A85">
      <w:pPr>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к </w:t>
      </w:r>
      <w:r w:rsidR="00163E75">
        <w:rPr>
          <w:rFonts w:ascii="Times New Roman" w:eastAsia="Calibri" w:hAnsi="Times New Roman" w:cs="Times New Roman"/>
          <w:sz w:val="24"/>
          <w:szCs w:val="24"/>
          <w:lang w:val="ru-RU"/>
        </w:rPr>
        <w:t>А</w:t>
      </w:r>
      <w:r>
        <w:rPr>
          <w:rFonts w:ascii="Times New Roman" w:eastAsia="Calibri" w:hAnsi="Times New Roman" w:cs="Times New Roman"/>
          <w:sz w:val="24"/>
          <w:szCs w:val="24"/>
          <w:lang w:val="ru-RU"/>
        </w:rPr>
        <w:t xml:space="preserve">ООП ООО </w:t>
      </w:r>
    </w:p>
    <w:p w:rsidR="00B00A85" w:rsidRDefault="00B00A85" w:rsidP="00B00A85">
      <w:pPr>
        <w:autoSpaceDE w:val="0"/>
        <w:autoSpaceDN w:val="0"/>
        <w:adjustRightInd w:val="0"/>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p w:rsidR="00B00A85" w:rsidRDefault="00B00A85" w:rsidP="00B00A85">
      <w:pPr>
        <w:autoSpaceDE w:val="0"/>
        <w:autoSpaceDN w:val="0"/>
        <w:adjustRightInd w:val="0"/>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приказом директора </w:t>
      </w:r>
    </w:p>
    <w:p w:rsidR="00B00A85" w:rsidRDefault="00B00A85" w:rsidP="00B00A85">
      <w:pPr>
        <w:autoSpaceDE w:val="0"/>
        <w:autoSpaceDN w:val="0"/>
        <w:adjustRightInd w:val="0"/>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школы от 01.09.2023 г. № 138</w:t>
      </w:r>
    </w:p>
    <w:p w:rsidR="00766538" w:rsidRPr="00766538" w:rsidRDefault="00766538" w:rsidP="00B00A85">
      <w:pPr>
        <w:spacing w:after="153" w:line="256" w:lineRule="auto"/>
        <w:ind w:right="225"/>
        <w:jc w:val="right"/>
        <w:rPr>
          <w:rFonts w:eastAsia="Calibri"/>
          <w:lang w:val="ru-RU"/>
        </w:rPr>
      </w:pPr>
    </w:p>
    <w:p w:rsidR="00766538" w:rsidRPr="00766538" w:rsidRDefault="00766538" w:rsidP="00766538">
      <w:pPr>
        <w:jc w:val="right"/>
        <w:rPr>
          <w:rFonts w:eastAsia="Calibri"/>
          <w:lang w:val="ru-RU"/>
        </w:rPr>
      </w:pPr>
    </w:p>
    <w:p w:rsidR="00766538" w:rsidRPr="00766538" w:rsidRDefault="00766538" w:rsidP="00766538">
      <w:pPr>
        <w:jc w:val="right"/>
        <w:rPr>
          <w:rFonts w:eastAsia="Calibri"/>
          <w:lang w:val="ru-RU"/>
        </w:rPr>
      </w:pPr>
    </w:p>
    <w:p w:rsidR="00766538" w:rsidRPr="00766538" w:rsidRDefault="00766538" w:rsidP="00766538">
      <w:pPr>
        <w:jc w:val="right"/>
        <w:rPr>
          <w:rFonts w:eastAsia="Calibri"/>
          <w:lang w:val="ru-RU"/>
        </w:rPr>
      </w:pPr>
    </w:p>
    <w:p w:rsidR="00766538" w:rsidRPr="00766538" w:rsidRDefault="00766538" w:rsidP="00766538">
      <w:pPr>
        <w:rPr>
          <w:rFonts w:eastAsia="Calibri"/>
          <w:lang w:val="ru-RU"/>
        </w:rPr>
      </w:pPr>
    </w:p>
    <w:p w:rsidR="00B00A85" w:rsidRDefault="00B00A85" w:rsidP="00B00A85">
      <w:pPr>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Рабочая программа учебного предмета «Иностанный (английский) язык»</w:t>
      </w:r>
    </w:p>
    <w:p w:rsidR="00B00A85" w:rsidRDefault="00B00A85" w:rsidP="00B00A85">
      <w:pPr>
        <w:jc w:val="center"/>
        <w:rPr>
          <w:rFonts w:ascii="Times New Roman" w:eastAsiaTheme="minorEastAsia" w:hAnsi="Times New Roman" w:cs="Times New Roman"/>
          <w:sz w:val="28"/>
          <w:szCs w:val="28"/>
          <w:lang w:val="ru-RU"/>
        </w:rPr>
      </w:pPr>
      <w:r>
        <w:rPr>
          <w:rFonts w:ascii="Times New Roman" w:hAnsi="Times New Roman" w:cs="Times New Roman"/>
          <w:sz w:val="28"/>
          <w:szCs w:val="28"/>
          <w:lang w:val="ru-RU"/>
        </w:rPr>
        <w:t xml:space="preserve"> (для обучающихся 2-4 классов)</w:t>
      </w: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392C1A" w:rsidRDefault="00392C1A" w:rsidP="00392C1A">
      <w:pPr>
        <w:autoSpaceDE w:val="0"/>
        <w:autoSpaceDN w:val="0"/>
        <w:spacing w:after="0" w:line="220" w:lineRule="exact"/>
        <w:rPr>
          <w:rFonts w:ascii="Times New Roman" w:hAnsi="Times New Roman" w:cs="Times New Roman"/>
          <w:sz w:val="24"/>
          <w:szCs w:val="24"/>
          <w:lang w:val="ru-RU"/>
        </w:rPr>
      </w:pPr>
    </w:p>
    <w:p w:rsidR="00296B15" w:rsidRDefault="00296B15" w:rsidP="00296B15">
      <w:pPr>
        <w:autoSpaceDE w:val="0"/>
        <w:autoSpaceDN w:val="0"/>
        <w:spacing w:before="238" w:after="0"/>
        <w:ind w:left="420" w:right="288"/>
        <w:jc w:val="both"/>
        <w:rPr>
          <w:rFonts w:ascii="Times New Roman" w:hAnsi="Times New Roman" w:cs="Times New Roman"/>
          <w:sz w:val="28"/>
          <w:szCs w:val="28"/>
          <w:lang w:val="ru-RU"/>
        </w:rPr>
      </w:pPr>
    </w:p>
    <w:p w:rsidR="00EB4975" w:rsidRDefault="00EB4975" w:rsidP="00EB4975">
      <w:pPr>
        <w:pStyle w:val="af0"/>
        <w:shd w:val="clear" w:color="auto" w:fill="FFFFFF"/>
        <w:spacing w:before="0" w:after="0"/>
        <w:jc w:val="both"/>
        <w:rPr>
          <w:color w:val="333333"/>
        </w:rPr>
      </w:pPr>
      <w:r>
        <w:rPr>
          <w:rStyle w:val="af1"/>
          <w:rFonts w:eastAsiaTheme="majorEastAsia"/>
          <w:color w:val="333333"/>
        </w:rPr>
        <w:lastRenderedPageBreak/>
        <w:t>СОДЕРЖАНИЕ ОБУЧЕНИЯ</w:t>
      </w:r>
    </w:p>
    <w:p w:rsidR="00EB4975" w:rsidRDefault="00EB4975" w:rsidP="00EB4975">
      <w:pPr>
        <w:pStyle w:val="af0"/>
        <w:shd w:val="clear" w:color="auto" w:fill="FFFFFF"/>
        <w:spacing w:before="0" w:after="0"/>
        <w:rPr>
          <w:color w:val="333333"/>
        </w:rPr>
      </w:pPr>
      <w:r>
        <w:rPr>
          <w:rStyle w:val="af1"/>
          <w:rFonts w:eastAsiaTheme="majorEastAsia"/>
          <w:color w:val="333333"/>
        </w:rPr>
        <w:t>2 КЛАСС</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Тематическое содержание речи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моего «я»</w:t>
      </w:r>
      <w:r>
        <w:rPr>
          <w:color w:val="333333"/>
        </w:rPr>
        <w:t>. Приветствие. Знакомство. Моя семья. Мой день рождения. Моя любимая еда.</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моих увлечений</w:t>
      </w:r>
      <w:r>
        <w:rPr>
          <w:color w:val="333333"/>
        </w:rPr>
        <w:t>. Любимый цвет, игрушка. Любимые занятия. Мой питомец. Выходной день.</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вокруг меня</w:t>
      </w:r>
      <w:r>
        <w:rPr>
          <w:color w:val="333333"/>
        </w:rPr>
        <w:t>. Моя школа. Мои друзья. Моя малая родина (город, село).</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Родная страна и страны изучаемого языка. </w:t>
      </w:r>
      <w:r>
        <w:rPr>
          <w:color w:val="333333"/>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B4975" w:rsidRDefault="00EB4975" w:rsidP="00EB4975">
      <w:pPr>
        <w:pStyle w:val="af0"/>
        <w:shd w:val="clear" w:color="auto" w:fill="FFFFFF"/>
        <w:spacing w:before="0" w:beforeAutospacing="0" w:after="0" w:afterAutospacing="0"/>
        <w:jc w:val="both"/>
        <w:rPr>
          <w:color w:val="333333"/>
        </w:rPr>
      </w:pPr>
      <w:r>
        <w:rPr>
          <w:color w:val="333333"/>
        </w:rPr>
        <w:t> </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w:t>
      </w:r>
      <w:r>
        <w:rPr>
          <w:color w:val="333333"/>
          <w:u w:val="single"/>
        </w:rPr>
        <w:t>диалогической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EB4975" w:rsidRDefault="00EB4975" w:rsidP="00EB4975">
      <w:pPr>
        <w:pStyle w:val="af0"/>
        <w:shd w:val="clear" w:color="auto" w:fill="FFFFFF"/>
        <w:spacing w:before="0" w:beforeAutospacing="0" w:after="0" w:afterAutospacing="0"/>
        <w:ind w:firstLine="567"/>
        <w:jc w:val="both"/>
        <w:rPr>
          <w:color w:val="333333"/>
        </w:rPr>
      </w:pPr>
      <w:r>
        <w:rPr>
          <w:color w:val="333333"/>
        </w:rPr>
        <w:t>Коммуникативные умения </w:t>
      </w:r>
      <w:r>
        <w:rPr>
          <w:color w:val="333333"/>
          <w:u w:val="single"/>
        </w:rPr>
        <w:t>монологической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аудирования: диалог, высказывания собеседников в ситуациях повседневного общения, рассказ, сказка.</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lastRenderedPageBreak/>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вслух: диалог, рассказ, сказка.</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про себя: диалог, рассказ, сказка, электронное сообщение личного характера.</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Овладение техникой письма (полупечатное написание букв, буквосочетаний, слов).</w:t>
      </w:r>
    </w:p>
    <w:p w:rsidR="00EB4975" w:rsidRDefault="00EB4975" w:rsidP="00EB4975">
      <w:pPr>
        <w:pStyle w:val="af0"/>
        <w:shd w:val="clear" w:color="auto" w:fill="FFFFFF"/>
        <w:spacing w:before="0" w:after="0" w:afterAutospacing="0"/>
        <w:ind w:firstLine="567"/>
        <w:jc w:val="both"/>
        <w:rPr>
          <w:color w:val="333333"/>
        </w:rPr>
      </w:pPr>
      <w:r>
        <w:rPr>
          <w:color w:val="333333"/>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B4975" w:rsidRDefault="00EB4975" w:rsidP="00EB4975">
      <w:pPr>
        <w:pStyle w:val="af0"/>
        <w:shd w:val="clear" w:color="auto" w:fill="FFFFFF"/>
        <w:spacing w:before="0" w:after="0" w:afterAutospacing="0"/>
        <w:ind w:firstLine="567"/>
        <w:jc w:val="both"/>
        <w:rPr>
          <w:color w:val="333333"/>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с опорой на образец коротких поздравлений с праздниками (с днём рождения, Новым годом).</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Буквы английского алфавита. Корректное называние букв английского алфавита.</w:t>
      </w:r>
    </w:p>
    <w:p w:rsidR="00EB4975" w:rsidRDefault="00EB4975" w:rsidP="00EB4975">
      <w:pPr>
        <w:pStyle w:val="af0"/>
        <w:shd w:val="clear" w:color="auto" w:fill="FFFFFF"/>
        <w:spacing w:before="0" w:after="0" w:afterAutospacing="0"/>
        <w:ind w:firstLine="567"/>
        <w:jc w:val="both"/>
        <w:rPr>
          <w:color w:val="333333"/>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f"/>
          <w:rFonts w:eastAsiaTheme="majorEastAsia"/>
          <w:color w:val="333333"/>
        </w:rPr>
        <w:t>«r» (there is/there).</w:t>
      </w:r>
    </w:p>
    <w:p w:rsidR="00EB4975" w:rsidRDefault="00EB4975" w:rsidP="00EB4975">
      <w:pPr>
        <w:pStyle w:val="af0"/>
        <w:shd w:val="clear" w:color="auto" w:fill="FFFFFF"/>
        <w:spacing w:before="0" w:after="0" w:afterAutospacing="0"/>
        <w:ind w:firstLine="567"/>
        <w:jc w:val="both"/>
        <w:rPr>
          <w:color w:val="333333"/>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B4975" w:rsidRDefault="00EB4975" w:rsidP="00EB4975">
      <w:pPr>
        <w:pStyle w:val="af0"/>
        <w:shd w:val="clear" w:color="auto" w:fill="FFFFFF"/>
        <w:spacing w:before="0" w:after="0" w:afterAutospacing="0"/>
        <w:ind w:firstLine="567"/>
        <w:jc w:val="both"/>
        <w:rPr>
          <w:color w:val="333333"/>
        </w:rPr>
      </w:pPr>
      <w:r>
        <w:rPr>
          <w:color w:val="333333"/>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новых слов согласно основным правилам чтения английского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Style w:val="af"/>
          <w:rFonts w:eastAsiaTheme="majorEastAsia"/>
          <w:color w:val="333333"/>
        </w:rPr>
        <w:t>I’m, isn’t; don’t, doesn’t; can’t</w:t>
      </w:r>
      <w:r>
        <w:rPr>
          <w:color w:val="333333"/>
        </w:rPr>
        <w:t>), существительных в притяжательном падеже (</w:t>
      </w:r>
      <w:r>
        <w:rPr>
          <w:rStyle w:val="af"/>
          <w:rFonts w:eastAsiaTheme="majorEastAsia"/>
          <w:color w:val="333333"/>
        </w:rPr>
        <w:t>Ann’s</w:t>
      </w:r>
      <w:r>
        <w:rPr>
          <w:color w:val="333333"/>
        </w:rPr>
        <w:t>).</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устной и письменной речи интернациональных слов (</w:t>
      </w:r>
      <w:r>
        <w:rPr>
          <w:rStyle w:val="af"/>
          <w:rFonts w:eastAsiaTheme="majorEastAsia"/>
          <w:color w:val="333333"/>
        </w:rPr>
        <w:t>doctor, film</w:t>
      </w:r>
      <w:r>
        <w:rPr>
          <w:color w:val="333333"/>
        </w:rPr>
        <w:t>) с помощью языковой догадки.</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B4975" w:rsidRDefault="00EB4975" w:rsidP="00EB4975">
      <w:pPr>
        <w:pStyle w:val="af0"/>
        <w:shd w:val="clear" w:color="auto" w:fill="FFFFFF"/>
        <w:spacing w:before="0" w:after="0" w:afterAutospacing="0"/>
        <w:ind w:firstLine="567"/>
        <w:jc w:val="both"/>
        <w:rPr>
          <w:color w:val="333333"/>
        </w:rPr>
      </w:pPr>
      <w:r>
        <w:rPr>
          <w:color w:val="333333"/>
        </w:rPr>
        <w:t>Нераспространённые и распространённые простые предложения.</w:t>
      </w:r>
    </w:p>
    <w:p w:rsidR="00EB4975" w:rsidRDefault="00EB4975" w:rsidP="00EB4975">
      <w:pPr>
        <w:pStyle w:val="af0"/>
        <w:shd w:val="clear" w:color="auto" w:fill="FFFFFF"/>
        <w:spacing w:before="0" w:after="0" w:afterAutospacing="0"/>
        <w:ind w:firstLine="567"/>
        <w:jc w:val="both"/>
        <w:rPr>
          <w:color w:val="333333"/>
        </w:rPr>
      </w:pPr>
      <w:r>
        <w:rPr>
          <w:color w:val="333333"/>
        </w:rPr>
        <w:t>Предложения с начальным </w:t>
      </w:r>
      <w:r>
        <w:rPr>
          <w:rStyle w:val="af"/>
          <w:rFonts w:eastAsiaTheme="majorEastAsia"/>
          <w:color w:val="333333"/>
        </w:rPr>
        <w:t>It (It’s a red ball.).</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EB4975">
        <w:rPr>
          <w:color w:val="333333"/>
          <w:lang w:val="en-US"/>
        </w:rPr>
        <w:t> </w:t>
      </w:r>
      <w:r>
        <w:rPr>
          <w:color w:val="333333"/>
        </w:rPr>
        <w:t>с</w:t>
      </w:r>
      <w:r w:rsidRPr="00EB4975">
        <w:rPr>
          <w:color w:val="333333"/>
          <w:lang w:val="en-US"/>
        </w:rPr>
        <w:t> </w:t>
      </w:r>
      <w:r>
        <w:rPr>
          <w:color w:val="333333"/>
        </w:rPr>
        <w:t>начальным</w:t>
      </w:r>
      <w:r w:rsidRPr="00EB4975">
        <w:rPr>
          <w:color w:val="333333"/>
          <w:lang w:val="en-US"/>
        </w:rPr>
        <w:t> </w:t>
      </w:r>
      <w:r w:rsidRPr="00EB4975">
        <w:rPr>
          <w:rStyle w:val="af"/>
          <w:rFonts w:eastAsiaTheme="majorEastAsia"/>
          <w:color w:val="333333"/>
          <w:lang w:val="en-US"/>
        </w:rPr>
        <w:t>There + to be</w:t>
      </w:r>
      <w:r w:rsidRPr="00EB4975">
        <w:rPr>
          <w:color w:val="333333"/>
          <w:lang w:val="en-US"/>
        </w:rPr>
        <w:t> </w:t>
      </w:r>
      <w:r>
        <w:rPr>
          <w:color w:val="333333"/>
        </w:rPr>
        <w:t>в</w:t>
      </w:r>
      <w:r w:rsidRPr="00EB4975">
        <w:rPr>
          <w:color w:val="333333"/>
          <w:lang w:val="en-US"/>
        </w:rPr>
        <w:t> Present Simple Tense </w:t>
      </w:r>
      <w:r w:rsidRPr="00EB4975">
        <w:rPr>
          <w:rStyle w:val="af"/>
          <w:rFonts w:eastAsiaTheme="majorEastAsia"/>
          <w:color w:val="333333"/>
          <w:lang w:val="en-US"/>
        </w:rPr>
        <w:t>(There is a cat in the room. Is there a cat in the room? – Yes, there is./No, there isn’t. There are four pens on the table. Are there four pens on the table? – Yes, there are./No, there aren’t. How many pens are there on the table? – There are four pens.).</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163E75">
        <w:rPr>
          <w:color w:val="333333"/>
          <w:lang w:val="en-US"/>
        </w:rPr>
        <w:t> </w:t>
      </w:r>
      <w:r>
        <w:rPr>
          <w:color w:val="333333"/>
        </w:rPr>
        <w:t>с</w:t>
      </w:r>
      <w:r w:rsidRPr="00163E75">
        <w:rPr>
          <w:color w:val="333333"/>
          <w:lang w:val="en-US"/>
        </w:rPr>
        <w:t> </w:t>
      </w:r>
      <w:r>
        <w:rPr>
          <w:color w:val="333333"/>
        </w:rPr>
        <w:t>простым</w:t>
      </w:r>
      <w:r w:rsidRPr="00163E75">
        <w:rPr>
          <w:color w:val="333333"/>
          <w:lang w:val="en-US"/>
        </w:rPr>
        <w:t> </w:t>
      </w:r>
      <w:r>
        <w:rPr>
          <w:color w:val="333333"/>
        </w:rPr>
        <w:t>глагольным</w:t>
      </w:r>
      <w:r w:rsidRPr="00163E75">
        <w:rPr>
          <w:color w:val="333333"/>
          <w:lang w:val="en-US"/>
        </w:rPr>
        <w:t> </w:t>
      </w:r>
      <w:r>
        <w:rPr>
          <w:color w:val="333333"/>
        </w:rPr>
        <w:t>сказуемым</w:t>
      </w:r>
      <w:r w:rsidRPr="00163E75">
        <w:rPr>
          <w:color w:val="333333"/>
          <w:lang w:val="en-US"/>
        </w:rPr>
        <w:t> </w:t>
      </w:r>
      <w:r w:rsidRPr="00163E75">
        <w:rPr>
          <w:rStyle w:val="af"/>
          <w:rFonts w:eastAsiaTheme="majorEastAsia"/>
          <w:color w:val="333333"/>
          <w:lang w:val="en-US"/>
        </w:rPr>
        <w:t>(They live in the country.)</w:t>
      </w:r>
      <w:r w:rsidRPr="00163E75">
        <w:rPr>
          <w:color w:val="333333"/>
          <w:lang w:val="en-US"/>
        </w:rPr>
        <w:t>, </w:t>
      </w:r>
      <w:r>
        <w:rPr>
          <w:color w:val="333333"/>
        </w:rPr>
        <w:t>составным</w:t>
      </w:r>
      <w:r w:rsidRPr="00163E75">
        <w:rPr>
          <w:color w:val="333333"/>
          <w:lang w:val="en-US"/>
        </w:rPr>
        <w:t> </w:t>
      </w:r>
      <w:r>
        <w:rPr>
          <w:color w:val="333333"/>
        </w:rPr>
        <w:t>именным</w:t>
      </w:r>
      <w:r w:rsidRPr="00163E75">
        <w:rPr>
          <w:color w:val="333333"/>
          <w:lang w:val="en-US"/>
        </w:rPr>
        <w:t> </w:t>
      </w:r>
      <w:r>
        <w:rPr>
          <w:color w:val="333333"/>
        </w:rPr>
        <w:t>сказуемым</w:t>
      </w:r>
      <w:r w:rsidRPr="00163E75">
        <w:rPr>
          <w:color w:val="333333"/>
          <w:lang w:val="en-US"/>
        </w:rPr>
        <w:t> </w:t>
      </w:r>
      <w:r w:rsidRPr="00163E75">
        <w:rPr>
          <w:rStyle w:val="af"/>
          <w:rFonts w:eastAsiaTheme="majorEastAsia"/>
          <w:color w:val="333333"/>
          <w:lang w:val="en-US"/>
        </w:rPr>
        <w:t>(The box is small.)</w:t>
      </w:r>
      <w:r w:rsidRPr="00163E75">
        <w:rPr>
          <w:color w:val="333333"/>
          <w:lang w:val="en-US"/>
        </w:rPr>
        <w:t> </w:t>
      </w:r>
      <w:r>
        <w:rPr>
          <w:color w:val="333333"/>
        </w:rPr>
        <w:t>и</w:t>
      </w:r>
      <w:r w:rsidRPr="00163E75">
        <w:rPr>
          <w:color w:val="333333"/>
          <w:lang w:val="en-US"/>
        </w:rPr>
        <w:t> </w:t>
      </w:r>
      <w:r>
        <w:rPr>
          <w:color w:val="333333"/>
        </w:rPr>
        <w:t>составным</w:t>
      </w:r>
      <w:r w:rsidRPr="00163E75">
        <w:rPr>
          <w:color w:val="333333"/>
          <w:lang w:val="en-US"/>
        </w:rPr>
        <w:t> </w:t>
      </w:r>
      <w:r>
        <w:rPr>
          <w:color w:val="333333"/>
        </w:rPr>
        <w:t>глагольным</w:t>
      </w:r>
      <w:r w:rsidRPr="00163E75">
        <w:rPr>
          <w:color w:val="333333"/>
          <w:lang w:val="en-US"/>
        </w:rPr>
        <w:t> </w:t>
      </w:r>
      <w:r>
        <w:rPr>
          <w:color w:val="333333"/>
        </w:rPr>
        <w:t>сказуемым</w:t>
      </w:r>
      <w:r w:rsidRPr="00163E75">
        <w:rPr>
          <w:color w:val="333333"/>
          <w:lang w:val="en-US"/>
        </w:rPr>
        <w:t> </w:t>
      </w:r>
      <w:r w:rsidRPr="00163E75">
        <w:rPr>
          <w:rStyle w:val="af"/>
          <w:rFonts w:eastAsiaTheme="majorEastAsia"/>
          <w:color w:val="333333"/>
          <w:lang w:val="en-US"/>
        </w:rPr>
        <w:t xml:space="preserve">(I like to play with my cat. </w:t>
      </w:r>
      <w:r w:rsidRPr="00EB4975">
        <w:rPr>
          <w:rStyle w:val="af"/>
          <w:rFonts w:eastAsiaTheme="majorEastAsia"/>
          <w:color w:val="333333"/>
          <w:lang w:val="en-US"/>
        </w:rPr>
        <w:t>She can play the piano.).</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EB4975">
        <w:rPr>
          <w:color w:val="333333"/>
          <w:lang w:val="en-US"/>
        </w:rPr>
        <w:t> </w:t>
      </w:r>
      <w:r>
        <w:rPr>
          <w:color w:val="333333"/>
        </w:rPr>
        <w:t>с</w:t>
      </w:r>
      <w:r w:rsidRPr="00EB4975">
        <w:rPr>
          <w:color w:val="333333"/>
          <w:lang w:val="en-US"/>
        </w:rPr>
        <w:t> </w:t>
      </w:r>
      <w:r>
        <w:rPr>
          <w:color w:val="333333"/>
        </w:rPr>
        <w:t>глаголом</w:t>
      </w:r>
      <w:r w:rsidRPr="00EB4975">
        <w:rPr>
          <w:color w:val="333333"/>
          <w:lang w:val="en-US"/>
        </w:rPr>
        <w:t>-</w:t>
      </w:r>
      <w:r>
        <w:rPr>
          <w:color w:val="333333"/>
        </w:rPr>
        <w:t>связкой</w:t>
      </w:r>
      <w:r w:rsidRPr="00EB4975">
        <w:rPr>
          <w:color w:val="333333"/>
          <w:lang w:val="en-US"/>
        </w:rPr>
        <w:t> </w:t>
      </w:r>
      <w:r w:rsidRPr="00EB4975">
        <w:rPr>
          <w:rStyle w:val="af"/>
          <w:rFonts w:eastAsiaTheme="majorEastAsia"/>
          <w:color w:val="333333"/>
          <w:lang w:val="en-US"/>
        </w:rPr>
        <w:t>to be</w:t>
      </w:r>
      <w:r w:rsidRPr="00EB4975">
        <w:rPr>
          <w:color w:val="333333"/>
          <w:lang w:val="en-US"/>
        </w:rPr>
        <w:t> </w:t>
      </w:r>
      <w:r>
        <w:rPr>
          <w:color w:val="333333"/>
        </w:rPr>
        <w:t>в</w:t>
      </w:r>
      <w:r w:rsidRPr="00EB4975">
        <w:rPr>
          <w:color w:val="333333"/>
          <w:lang w:val="en-US"/>
        </w:rPr>
        <w:t> Present Simple Tense </w:t>
      </w:r>
      <w:r w:rsidRPr="00EB4975">
        <w:rPr>
          <w:rStyle w:val="af"/>
          <w:rFonts w:eastAsiaTheme="majorEastAsia"/>
          <w:color w:val="333333"/>
          <w:lang w:val="en-US"/>
        </w:rPr>
        <w:t>(My father is a doctor. Is it a red ball? – Yes, it is./No, it isn’t.)</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Предложения с краткими глагольными формами </w:t>
      </w:r>
      <w:r>
        <w:rPr>
          <w:rStyle w:val="af"/>
          <w:rFonts w:eastAsiaTheme="majorEastAsia"/>
          <w:color w:val="333333"/>
        </w:rPr>
        <w:t>(She can’t swim. I don’t like porridge.)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Побудительные предложения в утвердительной форме </w:t>
      </w:r>
      <w:r>
        <w:rPr>
          <w:rStyle w:val="af"/>
          <w:rFonts w:eastAsiaTheme="majorEastAsia"/>
          <w:color w:val="333333"/>
        </w:rPr>
        <w:t>(Come in, please.).</w:t>
      </w:r>
    </w:p>
    <w:p w:rsidR="00EB4975" w:rsidRDefault="00EB4975" w:rsidP="00EB4975">
      <w:pPr>
        <w:pStyle w:val="af0"/>
        <w:shd w:val="clear" w:color="auto" w:fill="FFFFFF"/>
        <w:spacing w:before="0" w:after="0" w:afterAutospacing="0"/>
        <w:ind w:firstLine="567"/>
        <w:jc w:val="both"/>
        <w:rPr>
          <w:color w:val="333333"/>
        </w:rPr>
      </w:pPr>
      <w:r>
        <w:rPr>
          <w:color w:val="333333"/>
        </w:rPr>
        <w:t>Глаголы в Present Simple Tense в повествовательных (утвердительных и отрицательных) и вопросительных (общий и специальный вопросы) предложениях.</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Глагольная</w:t>
      </w:r>
      <w:r w:rsidRPr="00EB4975">
        <w:rPr>
          <w:color w:val="333333"/>
          <w:lang w:val="en-US"/>
        </w:rPr>
        <w:t> </w:t>
      </w:r>
      <w:r>
        <w:rPr>
          <w:color w:val="333333"/>
        </w:rPr>
        <w:t>конструкция</w:t>
      </w:r>
      <w:r w:rsidRPr="00EB4975">
        <w:rPr>
          <w:color w:val="333333"/>
          <w:lang w:val="en-US"/>
        </w:rPr>
        <w:t> </w:t>
      </w:r>
      <w:r w:rsidRPr="00EB4975">
        <w:rPr>
          <w:rStyle w:val="af"/>
          <w:rFonts w:eastAsiaTheme="majorEastAsia"/>
          <w:color w:val="333333"/>
          <w:lang w:val="en-US"/>
        </w:rPr>
        <w:t>have got (I’ve got a cat. He’s/She’s got a cat. Have you got a cat? – Yes, I have./No, I haven’t. What have you got?)</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Модальный глагол </w:t>
      </w:r>
      <w:r>
        <w:rPr>
          <w:rStyle w:val="af"/>
          <w:rFonts w:eastAsiaTheme="majorEastAsia"/>
          <w:color w:val="333333"/>
        </w:rPr>
        <w:t>can</w:t>
      </w:r>
      <w:r>
        <w:rPr>
          <w:color w:val="333333"/>
        </w:rPr>
        <w:t>: для выражения умения </w:t>
      </w:r>
      <w:r>
        <w:rPr>
          <w:rStyle w:val="af"/>
          <w:rFonts w:eastAsiaTheme="majorEastAsia"/>
          <w:color w:val="333333"/>
        </w:rPr>
        <w:t>(I can play tennis.)</w:t>
      </w:r>
      <w:r>
        <w:rPr>
          <w:color w:val="333333"/>
        </w:rPr>
        <w:t> и отсутствия умения </w:t>
      </w:r>
      <w:r>
        <w:rPr>
          <w:rStyle w:val="af"/>
          <w:rFonts w:eastAsiaTheme="majorEastAsia"/>
          <w:color w:val="333333"/>
        </w:rPr>
        <w:t>(I can’t play chess.)</w:t>
      </w:r>
      <w:r>
        <w:rPr>
          <w:color w:val="333333"/>
        </w:rPr>
        <w:t>; для получения разрешения </w:t>
      </w:r>
      <w:r>
        <w:rPr>
          <w:rStyle w:val="af"/>
          <w:rFonts w:eastAsiaTheme="majorEastAsia"/>
          <w:color w:val="333333"/>
        </w:rPr>
        <w:t>(Can I go out?).</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Определённый, неопределённый и нулевой артикли c именами существительными (наиболее распространённые случаи).</w:t>
      </w:r>
    </w:p>
    <w:p w:rsidR="00EB4975" w:rsidRDefault="00EB4975" w:rsidP="00EB4975">
      <w:pPr>
        <w:pStyle w:val="af0"/>
        <w:shd w:val="clear" w:color="auto" w:fill="FFFFFF"/>
        <w:spacing w:before="0" w:after="0" w:afterAutospacing="0"/>
        <w:ind w:firstLine="567"/>
        <w:jc w:val="both"/>
        <w:rPr>
          <w:color w:val="333333"/>
        </w:rPr>
      </w:pPr>
      <w:r>
        <w:rPr>
          <w:color w:val="333333"/>
        </w:rPr>
        <w:t>Существительные во множественном числе, образованные по правилу и исключения </w:t>
      </w:r>
      <w:r>
        <w:rPr>
          <w:rStyle w:val="af"/>
          <w:rFonts w:eastAsiaTheme="majorEastAsia"/>
          <w:color w:val="333333"/>
        </w:rPr>
        <w:t>(a book – books; a man – men).</w:t>
      </w:r>
    </w:p>
    <w:p w:rsidR="00EB4975" w:rsidRDefault="00EB4975" w:rsidP="00EB4975">
      <w:pPr>
        <w:pStyle w:val="af0"/>
        <w:shd w:val="clear" w:color="auto" w:fill="FFFFFF"/>
        <w:spacing w:before="0" w:after="0" w:afterAutospacing="0"/>
        <w:ind w:firstLine="567"/>
        <w:jc w:val="both"/>
        <w:rPr>
          <w:color w:val="333333"/>
        </w:rPr>
      </w:pPr>
      <w:r>
        <w:rPr>
          <w:color w:val="333333"/>
        </w:rPr>
        <w:t>Личные</w:t>
      </w:r>
      <w:r w:rsidRPr="00EB4975">
        <w:rPr>
          <w:color w:val="333333"/>
          <w:lang w:val="en-US"/>
        </w:rPr>
        <w:t> </w:t>
      </w:r>
      <w:r>
        <w:rPr>
          <w:color w:val="333333"/>
        </w:rPr>
        <w:t>местоимения</w:t>
      </w:r>
      <w:r w:rsidRPr="00EB4975">
        <w:rPr>
          <w:color w:val="333333"/>
          <w:lang w:val="en-US"/>
        </w:rPr>
        <w:t> </w:t>
      </w:r>
      <w:r w:rsidRPr="00EB4975">
        <w:rPr>
          <w:rStyle w:val="af"/>
          <w:rFonts w:eastAsiaTheme="majorEastAsia"/>
          <w:color w:val="333333"/>
          <w:lang w:val="en-US"/>
        </w:rPr>
        <w:t>(I, you, he/she/it, we, they).</w:t>
      </w:r>
      <w:r w:rsidRPr="00EB4975">
        <w:rPr>
          <w:color w:val="333333"/>
          <w:lang w:val="en-US"/>
        </w:rPr>
        <w:t> </w:t>
      </w:r>
      <w:r>
        <w:rPr>
          <w:color w:val="333333"/>
        </w:rPr>
        <w:t>Притяжательные</w:t>
      </w:r>
      <w:r w:rsidRPr="00EB4975">
        <w:rPr>
          <w:color w:val="333333"/>
          <w:lang w:val="en-US"/>
        </w:rPr>
        <w:t> </w:t>
      </w:r>
      <w:r>
        <w:rPr>
          <w:color w:val="333333"/>
        </w:rPr>
        <w:t>местоимения</w:t>
      </w:r>
      <w:r w:rsidRPr="00EB4975">
        <w:rPr>
          <w:color w:val="333333"/>
          <w:lang w:val="en-US"/>
        </w:rPr>
        <w:t> </w:t>
      </w:r>
      <w:r w:rsidRPr="00EB4975">
        <w:rPr>
          <w:rStyle w:val="af"/>
          <w:rFonts w:eastAsiaTheme="majorEastAsia"/>
          <w:color w:val="333333"/>
          <w:lang w:val="en-US"/>
        </w:rPr>
        <w:t>(my, your, his/her/its, our, their)</w:t>
      </w:r>
      <w:r w:rsidRPr="00EB4975">
        <w:rPr>
          <w:color w:val="333333"/>
          <w:lang w:val="en-US"/>
        </w:rPr>
        <w:t>. </w:t>
      </w:r>
      <w:r>
        <w:rPr>
          <w:color w:val="333333"/>
        </w:rPr>
        <w:t>Указательные местоимения </w:t>
      </w:r>
      <w:r>
        <w:rPr>
          <w:rStyle w:val="af"/>
          <w:rFonts w:eastAsiaTheme="majorEastAsia"/>
          <w:color w:val="333333"/>
        </w:rPr>
        <w:t>(this – these).</w:t>
      </w:r>
    </w:p>
    <w:p w:rsidR="00EB4975" w:rsidRDefault="00EB4975" w:rsidP="00EB4975">
      <w:pPr>
        <w:pStyle w:val="af0"/>
        <w:shd w:val="clear" w:color="auto" w:fill="FFFFFF"/>
        <w:spacing w:before="0" w:after="0" w:afterAutospacing="0"/>
        <w:ind w:firstLine="567"/>
        <w:jc w:val="both"/>
        <w:rPr>
          <w:color w:val="333333"/>
        </w:rPr>
      </w:pPr>
      <w:r>
        <w:rPr>
          <w:color w:val="333333"/>
        </w:rPr>
        <w:t>Количественные числительные (1–12).</w:t>
      </w:r>
    </w:p>
    <w:p w:rsidR="00EB4975" w:rsidRDefault="00EB4975" w:rsidP="00EB4975">
      <w:pPr>
        <w:pStyle w:val="af0"/>
        <w:shd w:val="clear" w:color="auto" w:fill="FFFFFF"/>
        <w:spacing w:before="0" w:after="0" w:afterAutospacing="0"/>
        <w:ind w:firstLine="567"/>
        <w:jc w:val="both"/>
        <w:rPr>
          <w:color w:val="333333"/>
        </w:rPr>
      </w:pPr>
      <w:r>
        <w:rPr>
          <w:color w:val="333333"/>
        </w:rPr>
        <w:t>Вопросительные слова </w:t>
      </w:r>
      <w:r>
        <w:rPr>
          <w:rStyle w:val="af"/>
          <w:rFonts w:eastAsiaTheme="majorEastAsia"/>
          <w:color w:val="333333"/>
        </w:rPr>
        <w:t>(who, what, how, where, how many)</w:t>
      </w:r>
      <w:r>
        <w:rPr>
          <w:color w:val="333333"/>
        </w:rPr>
        <w:t>.</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Предлоги</w:t>
      </w:r>
      <w:r w:rsidRPr="00EB4975">
        <w:rPr>
          <w:color w:val="333333"/>
          <w:lang w:val="en-US"/>
        </w:rPr>
        <w:t> </w:t>
      </w:r>
      <w:r>
        <w:rPr>
          <w:color w:val="333333"/>
        </w:rPr>
        <w:t>места</w:t>
      </w:r>
      <w:r w:rsidRPr="00EB4975">
        <w:rPr>
          <w:color w:val="333333"/>
          <w:lang w:val="en-US"/>
        </w:rPr>
        <w:t> </w:t>
      </w:r>
      <w:r w:rsidRPr="00EB4975">
        <w:rPr>
          <w:rStyle w:val="af"/>
          <w:rFonts w:eastAsiaTheme="majorEastAsia"/>
          <w:color w:val="333333"/>
          <w:lang w:val="en-US"/>
        </w:rPr>
        <w:t>(in, on, near, under).</w:t>
      </w:r>
    </w:p>
    <w:p w:rsidR="00EB4975" w:rsidRDefault="00EB4975" w:rsidP="00EB4975">
      <w:pPr>
        <w:pStyle w:val="af0"/>
        <w:shd w:val="clear" w:color="auto" w:fill="FFFFFF"/>
        <w:spacing w:before="0" w:after="0" w:afterAutospacing="0"/>
        <w:ind w:firstLine="567"/>
        <w:jc w:val="both"/>
        <w:rPr>
          <w:color w:val="333333"/>
        </w:rPr>
      </w:pPr>
      <w:r>
        <w:rPr>
          <w:color w:val="333333"/>
        </w:rPr>
        <w:t>Союзы </w:t>
      </w:r>
      <w:r>
        <w:rPr>
          <w:rStyle w:val="af"/>
          <w:rFonts w:eastAsiaTheme="majorEastAsia"/>
          <w:color w:val="333333"/>
        </w:rPr>
        <w:t>and </w:t>
      </w:r>
      <w:r>
        <w:rPr>
          <w:color w:val="333333"/>
        </w:rPr>
        <w:t>и </w:t>
      </w:r>
      <w:r>
        <w:rPr>
          <w:rStyle w:val="af"/>
          <w:rFonts w:eastAsiaTheme="majorEastAsia"/>
          <w:color w:val="333333"/>
        </w:rPr>
        <w:t>but</w:t>
      </w:r>
      <w:r>
        <w:rPr>
          <w:color w:val="333333"/>
        </w:rPr>
        <w:t> (c однородными членами).</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названий родной страны и страны/стран изучаемого языка и их столиц.</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Компенсаторные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иллюстраций.</w:t>
      </w:r>
      <w:bookmarkStart w:id="23" w:name="_Toc140053182"/>
      <w:bookmarkEnd w:id="23"/>
    </w:p>
    <w:p w:rsidR="00EB4975" w:rsidRDefault="00EB4975" w:rsidP="00EB4975">
      <w:pPr>
        <w:pStyle w:val="af0"/>
        <w:shd w:val="clear" w:color="auto" w:fill="FFFFFF"/>
        <w:spacing w:before="0" w:after="0" w:afterAutospacing="0"/>
        <w:ind w:firstLine="567"/>
        <w:jc w:val="both"/>
        <w:rPr>
          <w:color w:val="333333"/>
        </w:rPr>
      </w:pPr>
    </w:p>
    <w:p w:rsidR="00EB4975" w:rsidRDefault="00EB4975" w:rsidP="00EB4975">
      <w:pPr>
        <w:pStyle w:val="af0"/>
        <w:shd w:val="clear" w:color="auto" w:fill="FFFFFF"/>
        <w:spacing w:before="0" w:after="0"/>
        <w:jc w:val="both"/>
        <w:rPr>
          <w:color w:val="333333"/>
        </w:rPr>
      </w:pPr>
      <w:r>
        <w:rPr>
          <w:rStyle w:val="af1"/>
          <w:rFonts w:eastAsiaTheme="majorEastAsia"/>
          <w:color w:val="333333"/>
        </w:rPr>
        <w:t>3 КЛАСС</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Тематическое содержание речи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моего «я»</w:t>
      </w:r>
      <w:r>
        <w:rPr>
          <w:color w:val="333333"/>
        </w:rPr>
        <w:t>. Моя семья. Мой день рождения. Моя любимая еда. Мой день (распорядок дня).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моих увлечений</w:t>
      </w:r>
      <w:r>
        <w:rPr>
          <w:color w:val="333333"/>
        </w:rPr>
        <w:t>. Любимая игрушка, игра. Мой питомец. Любимые занятия. Любимая сказка. Выходной день. Каникулы.</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вокруг меня</w:t>
      </w:r>
      <w:r>
        <w:rPr>
          <w:color w:val="333333"/>
        </w:rPr>
        <w:t>. Моя комната (квартира, дом). Моя школа. Мои друзья. Моя малая родина (город, село). Дикие и домашние животные. Погода. Времена года (месяцы).</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Родная страна и страны изучаемого языка</w:t>
      </w:r>
      <w:r>
        <w:rPr>
          <w:color w:val="333333"/>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w:t>
      </w:r>
      <w:r>
        <w:rPr>
          <w:color w:val="333333"/>
          <w:u w:val="single"/>
        </w:rPr>
        <w:t>диалогической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EB4975" w:rsidRDefault="00EB4975" w:rsidP="00EB4975">
      <w:pPr>
        <w:pStyle w:val="af0"/>
        <w:shd w:val="clear" w:color="auto" w:fill="FFFFFF"/>
        <w:spacing w:before="0" w:beforeAutospacing="0" w:after="0" w:afterAutospacing="0"/>
        <w:ind w:firstLine="567"/>
        <w:jc w:val="both"/>
        <w:rPr>
          <w:color w:val="333333"/>
        </w:rPr>
      </w:pPr>
      <w:r>
        <w:rPr>
          <w:color w:val="333333"/>
        </w:rPr>
        <w:t>Коммуникативные умения </w:t>
      </w:r>
      <w:r>
        <w:rPr>
          <w:color w:val="333333"/>
          <w:u w:val="single"/>
        </w:rPr>
        <w:t>монологической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B4975" w:rsidRDefault="00EB4975" w:rsidP="00EB4975">
      <w:pPr>
        <w:pStyle w:val="af0"/>
        <w:shd w:val="clear" w:color="auto" w:fill="FFFFFF"/>
        <w:spacing w:before="0" w:after="0" w:afterAutospacing="0"/>
        <w:ind w:firstLine="567"/>
        <w:jc w:val="both"/>
        <w:rPr>
          <w:color w:val="333333"/>
        </w:rPr>
      </w:pPr>
      <w:r>
        <w:rPr>
          <w:color w:val="333333"/>
        </w:rPr>
        <w:t>Пересказ с опорой на ключевые слова, вопросы и (или) иллюстрации основного содержания прочитанного текста.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аудирования: диалог, высказывания собеседников в ситуациях повседневного общения, рассказ, сказка.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вслух: диалог, рассказ, сказка.</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диалог, рассказ, сказка, электронное сообщение личного характера.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подписей к картинкам, фотографиям с пояснением, что на них изображено.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с опорой на образец поздравлений с праздниками (с днём рождения, Новым годом, Рождеством) с выражением пожеланий.</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Буквы английского алфавита. Фонетически корректное озвучивание букв английского алфавита.</w:t>
      </w:r>
    </w:p>
    <w:p w:rsidR="00EB4975" w:rsidRDefault="00EB4975" w:rsidP="00EB4975">
      <w:pPr>
        <w:pStyle w:val="af0"/>
        <w:shd w:val="clear" w:color="auto" w:fill="FFFFFF"/>
        <w:spacing w:before="0" w:after="0" w:afterAutospacing="0"/>
        <w:ind w:firstLine="567"/>
        <w:jc w:val="both"/>
        <w:rPr>
          <w:color w:val="333333"/>
        </w:rPr>
      </w:pPr>
      <w:r>
        <w:rPr>
          <w:color w:val="333333"/>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Style w:val="af"/>
          <w:rFonts w:eastAsiaTheme="majorEastAsia"/>
          <w:color w:val="333333"/>
        </w:rPr>
        <w:t>«r» (there is/there are).</w:t>
      </w:r>
    </w:p>
    <w:p w:rsidR="00EB4975" w:rsidRDefault="00EB4975" w:rsidP="00EB4975">
      <w:pPr>
        <w:pStyle w:val="af0"/>
        <w:shd w:val="clear" w:color="auto" w:fill="FFFFFF"/>
        <w:spacing w:before="0" w:after="0" w:afterAutospacing="0"/>
        <w:ind w:firstLine="567"/>
        <w:jc w:val="both"/>
        <w:rPr>
          <w:color w:val="333333"/>
        </w:rPr>
      </w:pPr>
      <w:r>
        <w:rPr>
          <w:color w:val="333333"/>
        </w:rPr>
        <w:t>Ритмико-интонационные особенности повествовательного, побудительного и вопросительного (общий и специальный вопрос) предложений.</w:t>
      </w:r>
    </w:p>
    <w:p w:rsidR="00EB4975" w:rsidRDefault="00EB4975" w:rsidP="00EB4975">
      <w:pPr>
        <w:pStyle w:val="af0"/>
        <w:shd w:val="clear" w:color="auto" w:fill="FFFFFF"/>
        <w:spacing w:before="0" w:after="0" w:afterAutospacing="0"/>
        <w:ind w:firstLine="567"/>
        <w:jc w:val="both"/>
        <w:rPr>
          <w:color w:val="333333"/>
        </w:rPr>
      </w:pPr>
      <w:r>
        <w:rPr>
          <w:color w:val="333333"/>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гласных в открытом и закрытом слоге в односложных словах, чтения гласных в третьем типе слога (гласная </w:t>
      </w:r>
      <w:r>
        <w:rPr>
          <w:rStyle w:val="af"/>
          <w:rFonts w:eastAsiaTheme="majorEastAsia"/>
          <w:color w:val="333333"/>
        </w:rPr>
        <w:t>+ r</w:t>
      </w:r>
      <w:r>
        <w:rPr>
          <w:color w:val="333333"/>
        </w:rPr>
        <w:t>); согласных, основных звукобуквенных сочетаний, в частности сложных сочетаний букв (например, </w:t>
      </w:r>
      <w:r>
        <w:rPr>
          <w:rStyle w:val="af"/>
          <w:rFonts w:eastAsiaTheme="majorEastAsia"/>
          <w:color w:val="333333"/>
        </w:rPr>
        <w:t>tion, ight</w:t>
      </w:r>
      <w:r>
        <w:rPr>
          <w:color w:val="333333"/>
        </w:rPr>
        <w:t>) в односложных, двусложных и многосложных словах.</w:t>
      </w:r>
    </w:p>
    <w:p w:rsidR="00EB4975" w:rsidRDefault="00EB4975" w:rsidP="00EB4975">
      <w:pPr>
        <w:pStyle w:val="af0"/>
        <w:shd w:val="clear" w:color="auto" w:fill="FFFFFF"/>
        <w:spacing w:before="0" w:after="0" w:afterAutospacing="0"/>
        <w:ind w:firstLine="567"/>
        <w:jc w:val="both"/>
        <w:rPr>
          <w:color w:val="333333"/>
        </w:rPr>
      </w:pPr>
      <w:r>
        <w:rPr>
          <w:color w:val="333333"/>
        </w:rPr>
        <w:t>Вычленение некоторых звукобуквенных сочетаний при анализе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новых слов согласно основным правилам чтения с использованием полной или частичной транскрипции.</w:t>
      </w:r>
    </w:p>
    <w:p w:rsidR="00EB4975" w:rsidRDefault="00EB4975" w:rsidP="00EB4975">
      <w:pPr>
        <w:pStyle w:val="af0"/>
        <w:shd w:val="clear" w:color="auto" w:fill="FFFFFF"/>
        <w:spacing w:before="0" w:after="0" w:afterAutospacing="0"/>
        <w:ind w:firstLine="567"/>
        <w:jc w:val="both"/>
        <w:rPr>
          <w:color w:val="333333"/>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lastRenderedPageBreak/>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Правильное написание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Правильная расстановка знаков препинания: точки, вопросительного</w:t>
      </w:r>
    </w:p>
    <w:p w:rsidR="00EB4975" w:rsidRDefault="00EB4975" w:rsidP="00EB4975">
      <w:pPr>
        <w:pStyle w:val="af0"/>
        <w:shd w:val="clear" w:color="auto" w:fill="FFFFFF"/>
        <w:spacing w:before="0" w:after="0" w:afterAutospacing="0"/>
        <w:ind w:firstLine="567"/>
        <w:jc w:val="both"/>
        <w:rPr>
          <w:color w:val="333333"/>
        </w:rPr>
      </w:pPr>
      <w:r>
        <w:rPr>
          <w:color w:val="333333"/>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w:t>
      </w:r>
    </w:p>
    <w:p w:rsidR="00EB4975" w:rsidRDefault="00EB4975" w:rsidP="00EB4975">
      <w:pPr>
        <w:pStyle w:val="af0"/>
        <w:shd w:val="clear" w:color="auto" w:fill="FFFFFF"/>
        <w:spacing w:before="0" w:after="0" w:afterAutospacing="0"/>
        <w:ind w:firstLine="567"/>
        <w:jc w:val="both"/>
        <w:rPr>
          <w:color w:val="333333"/>
        </w:rPr>
      </w:pPr>
      <w:r>
        <w:rPr>
          <w:color w:val="333333"/>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Style w:val="af"/>
          <w:rFonts w:eastAsiaTheme="majorEastAsia"/>
          <w:color w:val="333333"/>
        </w:rPr>
        <w:t>-teen, -ty, -th)</w:t>
      </w:r>
      <w:r>
        <w:rPr>
          <w:color w:val="333333"/>
        </w:rPr>
        <w:t> и словосложения </w:t>
      </w:r>
      <w:r>
        <w:rPr>
          <w:rStyle w:val="af"/>
          <w:rFonts w:eastAsiaTheme="majorEastAsia"/>
          <w:color w:val="333333"/>
        </w:rPr>
        <w:t>(sportsman).</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устной и письменной речи интернациональных слов </w:t>
      </w:r>
      <w:r>
        <w:rPr>
          <w:rStyle w:val="af"/>
          <w:rFonts w:eastAsiaTheme="majorEastAsia"/>
          <w:color w:val="333333"/>
        </w:rPr>
        <w:t>(doctor, film)</w:t>
      </w:r>
      <w:r>
        <w:rPr>
          <w:color w:val="333333"/>
        </w:rPr>
        <w:t> с помощью языковой догадки.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Style w:val="af"/>
          <w:rFonts w:eastAsiaTheme="majorEastAsia"/>
          <w:color w:val="333333"/>
        </w:rPr>
        <w:t>-teen, -ty, -th</w:t>
      </w:r>
      <w:r>
        <w:rPr>
          <w:color w:val="333333"/>
        </w:rPr>
        <w:t>) и словосложения (</w:t>
      </w:r>
      <w:r>
        <w:rPr>
          <w:rStyle w:val="af"/>
          <w:rFonts w:eastAsiaTheme="majorEastAsia"/>
          <w:color w:val="333333"/>
        </w:rPr>
        <w:t>football, snowman</w:t>
      </w:r>
      <w:r>
        <w:rPr>
          <w:color w:val="333333"/>
        </w:rPr>
        <w:t>).</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EB4975">
        <w:rPr>
          <w:color w:val="333333"/>
          <w:lang w:val="en-US"/>
        </w:rPr>
        <w:t> </w:t>
      </w:r>
      <w:r>
        <w:rPr>
          <w:color w:val="333333"/>
        </w:rPr>
        <w:t>с</w:t>
      </w:r>
      <w:r w:rsidRPr="00EB4975">
        <w:rPr>
          <w:color w:val="333333"/>
          <w:lang w:val="en-US"/>
        </w:rPr>
        <w:t> </w:t>
      </w:r>
      <w:r>
        <w:rPr>
          <w:color w:val="333333"/>
        </w:rPr>
        <w:t>начальным</w:t>
      </w:r>
      <w:r w:rsidRPr="00EB4975">
        <w:rPr>
          <w:color w:val="333333"/>
          <w:lang w:val="en-US"/>
        </w:rPr>
        <w:t> </w:t>
      </w:r>
      <w:r w:rsidRPr="00EB4975">
        <w:rPr>
          <w:rStyle w:val="af"/>
          <w:rFonts w:eastAsiaTheme="majorEastAsia"/>
          <w:color w:val="333333"/>
          <w:lang w:val="en-US"/>
        </w:rPr>
        <w:t>There + to be</w:t>
      </w:r>
      <w:r w:rsidRPr="00EB4975">
        <w:rPr>
          <w:color w:val="333333"/>
          <w:lang w:val="en-US"/>
        </w:rPr>
        <w:t> </w:t>
      </w:r>
      <w:r>
        <w:rPr>
          <w:color w:val="333333"/>
        </w:rPr>
        <w:t>в</w:t>
      </w:r>
      <w:r w:rsidRPr="00EB4975">
        <w:rPr>
          <w:color w:val="333333"/>
          <w:lang w:val="en-US"/>
        </w:rPr>
        <w:t> Past Simple Tense (</w:t>
      </w:r>
      <w:r w:rsidRPr="00EB4975">
        <w:rPr>
          <w:rStyle w:val="af"/>
          <w:rFonts w:eastAsiaTheme="majorEastAsia"/>
          <w:color w:val="333333"/>
          <w:lang w:val="en-US"/>
        </w:rPr>
        <w:t>There was an old house near the river</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Побудительные предложения в отрицательной </w:t>
      </w:r>
      <w:r>
        <w:rPr>
          <w:rStyle w:val="af"/>
          <w:rFonts w:eastAsiaTheme="majorEastAsia"/>
          <w:color w:val="333333"/>
        </w:rPr>
        <w:t>(Don’t talk, please.)</w:t>
      </w:r>
      <w:r>
        <w:rPr>
          <w:color w:val="333333"/>
        </w:rPr>
        <w:t> форме.</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Конструкция</w:t>
      </w:r>
      <w:r w:rsidRPr="00EB4975">
        <w:rPr>
          <w:color w:val="333333"/>
          <w:lang w:val="en-US"/>
        </w:rPr>
        <w:t> </w:t>
      </w:r>
      <w:r w:rsidRPr="00EB4975">
        <w:rPr>
          <w:rStyle w:val="af"/>
          <w:rFonts w:eastAsiaTheme="majorEastAsia"/>
          <w:color w:val="333333"/>
          <w:lang w:val="en-US"/>
        </w:rPr>
        <w:t>I’d like to ... (I’d like to read this book.)</w:t>
      </w:r>
      <w:r w:rsidRPr="00EB4975">
        <w:rPr>
          <w:color w:val="333333"/>
          <w:lang w:val="en-US"/>
        </w:rPr>
        <w:t>.</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Конструкции</w:t>
      </w:r>
      <w:r w:rsidRPr="00EB4975">
        <w:rPr>
          <w:color w:val="333333"/>
          <w:lang w:val="en-US"/>
        </w:rPr>
        <w:t> </w:t>
      </w:r>
      <w:r>
        <w:rPr>
          <w:color w:val="333333"/>
        </w:rPr>
        <w:t>с</w:t>
      </w:r>
      <w:r w:rsidRPr="00EB4975">
        <w:rPr>
          <w:color w:val="333333"/>
          <w:lang w:val="en-US"/>
        </w:rPr>
        <w:t> </w:t>
      </w:r>
      <w:r>
        <w:rPr>
          <w:color w:val="333333"/>
        </w:rPr>
        <w:t>глаголами</w:t>
      </w:r>
      <w:r w:rsidRPr="00EB4975">
        <w:rPr>
          <w:color w:val="333333"/>
          <w:lang w:val="en-US"/>
        </w:rPr>
        <w:t> </w:t>
      </w:r>
      <w:r>
        <w:rPr>
          <w:color w:val="333333"/>
        </w:rPr>
        <w:t>на</w:t>
      </w:r>
      <w:r w:rsidRPr="00EB4975">
        <w:rPr>
          <w:color w:val="333333"/>
          <w:lang w:val="en-US"/>
        </w:rPr>
        <w:t> </w:t>
      </w:r>
      <w:r w:rsidRPr="00EB4975">
        <w:rPr>
          <w:rStyle w:val="af"/>
          <w:rFonts w:eastAsiaTheme="majorEastAsia"/>
          <w:color w:val="333333"/>
          <w:lang w:val="en-US"/>
        </w:rPr>
        <w:t>-ing: to like/enjoy doing smth (I like riding my bike.).</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Существительные</w:t>
      </w:r>
      <w:r w:rsidRPr="00EB4975">
        <w:rPr>
          <w:color w:val="333333"/>
          <w:lang w:val="en-US"/>
        </w:rPr>
        <w:t> </w:t>
      </w:r>
      <w:r>
        <w:rPr>
          <w:color w:val="333333"/>
        </w:rPr>
        <w:t>в</w:t>
      </w:r>
      <w:r w:rsidRPr="00EB4975">
        <w:rPr>
          <w:color w:val="333333"/>
          <w:lang w:val="en-US"/>
        </w:rPr>
        <w:t> </w:t>
      </w:r>
      <w:r>
        <w:rPr>
          <w:color w:val="333333"/>
        </w:rPr>
        <w:t>притяжательном</w:t>
      </w:r>
      <w:r w:rsidRPr="00EB4975">
        <w:rPr>
          <w:color w:val="333333"/>
          <w:lang w:val="en-US"/>
        </w:rPr>
        <w:t> </w:t>
      </w:r>
      <w:r>
        <w:rPr>
          <w:color w:val="333333"/>
        </w:rPr>
        <w:t>падеже</w:t>
      </w:r>
      <w:r w:rsidRPr="00EB4975">
        <w:rPr>
          <w:color w:val="333333"/>
          <w:lang w:val="en-US"/>
        </w:rPr>
        <w:t> </w:t>
      </w:r>
      <w:r w:rsidRPr="00EB4975">
        <w:rPr>
          <w:rStyle w:val="af"/>
          <w:rFonts w:eastAsiaTheme="majorEastAsia"/>
          <w:color w:val="333333"/>
          <w:lang w:val="en-US"/>
        </w:rPr>
        <w:t>(Possessive Case; Ann’s dress, children’s toys, boys’ books)</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Слова, выражающие количество с исчисляемыми и неисчисляемыми существительными </w:t>
      </w:r>
      <w:r>
        <w:rPr>
          <w:rStyle w:val="af"/>
          <w:rFonts w:eastAsiaTheme="majorEastAsia"/>
          <w:color w:val="333333"/>
        </w:rPr>
        <w:t>(much/many/a lot of).</w:t>
      </w:r>
    </w:p>
    <w:p w:rsidR="00EB4975" w:rsidRDefault="00EB4975" w:rsidP="00EB4975">
      <w:pPr>
        <w:pStyle w:val="af0"/>
        <w:shd w:val="clear" w:color="auto" w:fill="FFFFFF"/>
        <w:spacing w:before="0" w:after="0" w:afterAutospacing="0"/>
        <w:ind w:firstLine="567"/>
        <w:jc w:val="both"/>
        <w:rPr>
          <w:color w:val="333333"/>
        </w:rPr>
      </w:pPr>
      <w:r>
        <w:rPr>
          <w:color w:val="333333"/>
        </w:rPr>
        <w:t>Личные местоимения в объектном </w:t>
      </w:r>
      <w:r>
        <w:rPr>
          <w:rStyle w:val="af"/>
          <w:rFonts w:eastAsiaTheme="majorEastAsia"/>
          <w:color w:val="333333"/>
        </w:rPr>
        <w:t>(me, you, him/her/it, us, them)</w:t>
      </w:r>
      <w:r>
        <w:rPr>
          <w:color w:val="333333"/>
        </w:rPr>
        <w:t> падеже. Указательные местоимения </w:t>
      </w:r>
      <w:r>
        <w:rPr>
          <w:rStyle w:val="af"/>
          <w:rFonts w:eastAsiaTheme="majorEastAsia"/>
          <w:color w:val="333333"/>
        </w:rPr>
        <w:t>(this – these; that – those).</w:t>
      </w:r>
      <w:r>
        <w:rPr>
          <w:color w:val="333333"/>
        </w:rPr>
        <w:t> Неопределённые местоимения </w:t>
      </w:r>
      <w:r>
        <w:rPr>
          <w:rStyle w:val="af"/>
          <w:rFonts w:eastAsiaTheme="majorEastAsia"/>
          <w:color w:val="333333"/>
        </w:rPr>
        <w:t>(some/any)</w:t>
      </w:r>
      <w:r>
        <w:rPr>
          <w:color w:val="333333"/>
        </w:rPr>
        <w:t> в повествовательных и вопросительных предложениях </w:t>
      </w:r>
      <w:r>
        <w:rPr>
          <w:rStyle w:val="af"/>
          <w:rFonts w:eastAsiaTheme="majorEastAsia"/>
          <w:color w:val="333333"/>
        </w:rPr>
        <w:t>(Have you got any friends? – Yes, I’ve got some.).</w:t>
      </w:r>
    </w:p>
    <w:p w:rsidR="00EB4975" w:rsidRDefault="00EB4975" w:rsidP="00EB4975">
      <w:pPr>
        <w:pStyle w:val="af0"/>
        <w:shd w:val="clear" w:color="auto" w:fill="FFFFFF"/>
        <w:spacing w:before="0" w:after="0" w:afterAutospacing="0"/>
        <w:ind w:firstLine="567"/>
        <w:jc w:val="both"/>
        <w:rPr>
          <w:color w:val="333333"/>
        </w:rPr>
      </w:pPr>
      <w:r>
        <w:rPr>
          <w:color w:val="333333"/>
        </w:rPr>
        <w:t>Наречия частотности </w:t>
      </w:r>
      <w:r>
        <w:rPr>
          <w:rStyle w:val="af"/>
          <w:rFonts w:eastAsiaTheme="majorEastAsia"/>
          <w:color w:val="333333"/>
        </w:rPr>
        <w:t>(usually, often).</w:t>
      </w:r>
    </w:p>
    <w:p w:rsidR="00EB4975" w:rsidRDefault="00EB4975" w:rsidP="00EB4975">
      <w:pPr>
        <w:pStyle w:val="af0"/>
        <w:shd w:val="clear" w:color="auto" w:fill="FFFFFF"/>
        <w:spacing w:before="0" w:after="0" w:afterAutospacing="0"/>
        <w:ind w:firstLine="567"/>
        <w:jc w:val="both"/>
        <w:rPr>
          <w:color w:val="333333"/>
        </w:rPr>
      </w:pPr>
      <w:r>
        <w:rPr>
          <w:color w:val="333333"/>
        </w:rPr>
        <w:t>Количественные числительные (13–100). Порядковые числительные (1–30).</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Вопросительные слова </w:t>
      </w:r>
      <w:r>
        <w:rPr>
          <w:rStyle w:val="af"/>
          <w:rFonts w:eastAsiaTheme="majorEastAsia"/>
          <w:color w:val="333333"/>
        </w:rPr>
        <w:t>(when, whose, why).</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Предлоги</w:t>
      </w:r>
      <w:r w:rsidRPr="00EB4975">
        <w:rPr>
          <w:color w:val="333333"/>
          <w:lang w:val="en-US"/>
        </w:rPr>
        <w:t> </w:t>
      </w:r>
      <w:r>
        <w:rPr>
          <w:color w:val="333333"/>
        </w:rPr>
        <w:t>места</w:t>
      </w:r>
      <w:r w:rsidRPr="00EB4975">
        <w:rPr>
          <w:color w:val="333333"/>
          <w:lang w:val="en-US"/>
        </w:rPr>
        <w:t> </w:t>
      </w:r>
      <w:r w:rsidRPr="00EB4975">
        <w:rPr>
          <w:rStyle w:val="af"/>
          <w:rFonts w:eastAsiaTheme="majorEastAsia"/>
          <w:color w:val="333333"/>
          <w:lang w:val="en-US"/>
        </w:rPr>
        <w:t>(next to, in front of, behind),</w:t>
      </w:r>
      <w:r w:rsidRPr="00EB4975">
        <w:rPr>
          <w:color w:val="333333"/>
          <w:lang w:val="en-US"/>
        </w:rPr>
        <w:t> </w:t>
      </w:r>
      <w:r>
        <w:rPr>
          <w:color w:val="333333"/>
        </w:rPr>
        <w:t>направления</w:t>
      </w:r>
      <w:r w:rsidRPr="00EB4975">
        <w:rPr>
          <w:color w:val="333333"/>
          <w:lang w:val="en-US"/>
        </w:rPr>
        <w:t> </w:t>
      </w:r>
      <w:r w:rsidRPr="00EB4975">
        <w:rPr>
          <w:rStyle w:val="af"/>
          <w:rFonts w:eastAsiaTheme="majorEastAsia"/>
          <w:color w:val="333333"/>
          <w:lang w:val="en-US"/>
        </w:rPr>
        <w:t>(to),</w:t>
      </w:r>
      <w:r w:rsidRPr="00EB4975">
        <w:rPr>
          <w:color w:val="333333"/>
          <w:lang w:val="en-US"/>
        </w:rPr>
        <w:t> </w:t>
      </w:r>
      <w:r>
        <w:rPr>
          <w:color w:val="333333"/>
        </w:rPr>
        <w:t>времени</w:t>
      </w:r>
      <w:r w:rsidRPr="00EB4975">
        <w:rPr>
          <w:color w:val="333333"/>
          <w:lang w:val="en-US"/>
        </w:rPr>
        <w:t> </w:t>
      </w:r>
      <w:r w:rsidRPr="00EB4975">
        <w:rPr>
          <w:rStyle w:val="af"/>
          <w:rFonts w:eastAsiaTheme="majorEastAsia"/>
          <w:color w:val="333333"/>
          <w:lang w:val="en-US"/>
        </w:rPr>
        <w:t>(at, in, on </w:t>
      </w:r>
      <w:r>
        <w:rPr>
          <w:color w:val="333333"/>
        </w:rPr>
        <w:t>в</w:t>
      </w:r>
      <w:r w:rsidRPr="00EB4975">
        <w:rPr>
          <w:color w:val="333333"/>
          <w:lang w:val="en-US"/>
        </w:rPr>
        <w:t> </w:t>
      </w:r>
      <w:r>
        <w:rPr>
          <w:color w:val="333333"/>
        </w:rPr>
        <w:t>выражениях</w:t>
      </w:r>
      <w:r w:rsidRPr="00EB4975">
        <w:rPr>
          <w:color w:val="333333"/>
          <w:lang w:val="en-US"/>
        </w:rPr>
        <w:t> </w:t>
      </w:r>
      <w:r w:rsidRPr="00EB4975">
        <w:rPr>
          <w:rStyle w:val="af"/>
          <w:rFonts w:eastAsiaTheme="majorEastAsia"/>
          <w:color w:val="333333"/>
          <w:lang w:val="en-US"/>
        </w:rPr>
        <w:t>at 5 o’clock, in the morning, on Monday).</w:t>
      </w:r>
    </w:p>
    <w:p w:rsidR="00EB4975" w:rsidRPr="00EB4975" w:rsidRDefault="00EB4975" w:rsidP="00EB4975">
      <w:pPr>
        <w:pStyle w:val="af0"/>
        <w:shd w:val="clear" w:color="auto" w:fill="FFFFFF"/>
        <w:spacing w:before="0" w:beforeAutospacing="0" w:after="0" w:afterAutospacing="0"/>
        <w:jc w:val="both"/>
        <w:rPr>
          <w:color w:val="333333"/>
          <w:lang w:val="en-US"/>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произведений детского фольклора (рифмовок, стихов, песенок), персонажей детских книг.</w:t>
      </w:r>
    </w:p>
    <w:p w:rsidR="00EB4975" w:rsidRDefault="00EB4975" w:rsidP="00EB4975">
      <w:pPr>
        <w:pStyle w:val="af0"/>
        <w:shd w:val="clear" w:color="auto" w:fill="FFFFFF"/>
        <w:spacing w:before="0" w:after="0" w:afterAutospacing="0"/>
        <w:ind w:firstLine="567"/>
        <w:jc w:val="both"/>
        <w:rPr>
          <w:color w:val="333333"/>
        </w:rPr>
      </w:pPr>
      <w:r>
        <w:rPr>
          <w:color w:val="333333"/>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Компенсаторные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при чтении и аудировании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иллюстраций.</w:t>
      </w:r>
    </w:p>
    <w:p w:rsidR="00EB4975" w:rsidRDefault="00EB4975" w:rsidP="00EB4975">
      <w:pPr>
        <w:pStyle w:val="af0"/>
        <w:shd w:val="clear" w:color="auto" w:fill="FFFFFF"/>
        <w:spacing w:before="0" w:after="0" w:afterAutospacing="0"/>
        <w:ind w:firstLine="567"/>
        <w:jc w:val="both"/>
        <w:rPr>
          <w:color w:val="333333"/>
        </w:rPr>
      </w:pPr>
      <w:r>
        <w:rPr>
          <w:color w:val="333333"/>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24" w:name="_Toc140053183"/>
      <w:bookmarkEnd w:id="24"/>
    </w:p>
    <w:p w:rsidR="00EB4975" w:rsidRDefault="00EB4975" w:rsidP="00EB4975">
      <w:pPr>
        <w:pStyle w:val="af0"/>
        <w:shd w:val="clear" w:color="auto" w:fill="FFFFFF"/>
        <w:spacing w:before="0" w:after="0" w:afterAutospacing="0"/>
        <w:ind w:firstLine="567"/>
        <w:jc w:val="both"/>
        <w:rPr>
          <w:color w:val="333333"/>
        </w:rPr>
      </w:pPr>
      <w:r>
        <w:rPr>
          <w:color w:val="333333"/>
        </w:rPr>
        <w:br/>
      </w:r>
    </w:p>
    <w:p w:rsidR="00EB4975" w:rsidRDefault="00EB4975" w:rsidP="00EB4975">
      <w:pPr>
        <w:pStyle w:val="af0"/>
        <w:shd w:val="clear" w:color="auto" w:fill="FFFFFF"/>
        <w:spacing w:before="0" w:after="0"/>
        <w:jc w:val="both"/>
        <w:rPr>
          <w:color w:val="333333"/>
        </w:rPr>
      </w:pPr>
      <w:r>
        <w:rPr>
          <w:rStyle w:val="af1"/>
          <w:rFonts w:eastAsiaTheme="majorEastAsia"/>
          <w:color w:val="333333"/>
        </w:rPr>
        <w:t>4 КЛАСС</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Тематическое содержание речи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моего «я». </w:t>
      </w:r>
      <w:r>
        <w:rPr>
          <w:color w:val="333333"/>
        </w:rPr>
        <w:t>Моя семья. Мой день рождения, подарки. Моя любимая еда. Мой день (распорядок дня, домашние обязанности).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моих увлечений</w:t>
      </w:r>
      <w:r>
        <w:rPr>
          <w:color w:val="333333"/>
        </w:rPr>
        <w:t>. Любимая игрушка, игра. Мой питомец. Любимые занятия. Занятия спортом. Любимая сказка/история/рассказ. Выходной день. Каникулы.</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вокруг меня</w:t>
      </w:r>
      <w:r>
        <w:rPr>
          <w:color w:val="333333"/>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Родная страна и страны изучаемого языка</w:t>
      </w:r>
      <w:r>
        <w:rPr>
          <w:color w:val="333333"/>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Коммуникативные умения </w:t>
      </w:r>
      <w:r>
        <w:rPr>
          <w:color w:val="333333"/>
          <w:u w:val="single"/>
        </w:rPr>
        <w:t>диалогической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EB4975" w:rsidRDefault="00EB4975" w:rsidP="00EB4975">
      <w:pPr>
        <w:pStyle w:val="af0"/>
        <w:shd w:val="clear" w:color="auto" w:fill="FFFFFF"/>
        <w:spacing w:before="0" w:beforeAutospacing="0" w:after="0" w:afterAutospacing="0"/>
        <w:ind w:firstLine="567"/>
        <w:jc w:val="both"/>
        <w:rPr>
          <w:color w:val="333333"/>
        </w:rPr>
      </w:pPr>
      <w:r>
        <w:rPr>
          <w:color w:val="333333"/>
        </w:rPr>
        <w:t>Коммуникативные умения </w:t>
      </w:r>
      <w:r>
        <w:rPr>
          <w:color w:val="333333"/>
          <w:u w:val="single"/>
        </w:rPr>
        <w:t>монологической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B4975" w:rsidRDefault="00EB4975" w:rsidP="00EB4975">
      <w:pPr>
        <w:pStyle w:val="af0"/>
        <w:shd w:val="clear" w:color="auto" w:fill="FFFFFF"/>
        <w:spacing w:before="0" w:after="0" w:afterAutospacing="0"/>
        <w:ind w:firstLine="567"/>
        <w:jc w:val="both"/>
        <w:rPr>
          <w:color w:val="333333"/>
        </w:rPr>
      </w:pPr>
      <w:r>
        <w:rPr>
          <w:color w:val="333333"/>
        </w:rPr>
        <w:t>Пересказ основного содержания прочитанного текста с опорой на ключевые слова, вопросы, план и (или) иллюстрации.</w:t>
      </w:r>
    </w:p>
    <w:p w:rsidR="00EB4975" w:rsidRDefault="00EB4975" w:rsidP="00EB4975">
      <w:pPr>
        <w:pStyle w:val="af0"/>
        <w:shd w:val="clear" w:color="auto" w:fill="FFFFFF"/>
        <w:spacing w:before="0" w:after="0" w:afterAutospacing="0"/>
        <w:ind w:firstLine="567"/>
        <w:jc w:val="both"/>
        <w:rPr>
          <w:color w:val="333333"/>
        </w:rPr>
      </w:pPr>
      <w:r>
        <w:rPr>
          <w:color w:val="333333"/>
        </w:rPr>
        <w:t>Краткое устное изложение результатов выполненного несложного проектного задания.</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аудирования.</w:t>
      </w:r>
    </w:p>
    <w:p w:rsidR="00EB4975" w:rsidRDefault="00EB4975" w:rsidP="00EB4975">
      <w:pPr>
        <w:pStyle w:val="af0"/>
        <w:shd w:val="clear" w:color="auto" w:fill="FFFFFF"/>
        <w:spacing w:before="0" w:after="0" w:afterAutospacing="0"/>
        <w:ind w:firstLine="567"/>
        <w:jc w:val="both"/>
        <w:rPr>
          <w:color w:val="333333"/>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Чтение вслух учебных текстов с соблюдением правил чтения и соответствующей интонацией,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вслух: диалог, рассказ, сказка.</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B4975" w:rsidRDefault="00EB4975" w:rsidP="00EB4975">
      <w:pPr>
        <w:pStyle w:val="af0"/>
        <w:shd w:val="clear" w:color="auto" w:fill="FFFFFF"/>
        <w:spacing w:before="0" w:after="0" w:afterAutospacing="0"/>
        <w:ind w:firstLine="567"/>
        <w:jc w:val="both"/>
        <w:rPr>
          <w:color w:val="333333"/>
        </w:rPr>
      </w:pPr>
      <w:r>
        <w:rPr>
          <w:color w:val="333333"/>
        </w:rPr>
        <w:t>Прогнозирование содержания текста на основе заголовка</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не сплошных текстов (таблиц, диаграмм) и понимание представленной в них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диалог, рассказ, сказка, электронное сообщение личного характера, текст научно-популярного характера, стихотворение.</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B4975" w:rsidRDefault="00EB4975" w:rsidP="00EB4975">
      <w:pPr>
        <w:pStyle w:val="af0"/>
        <w:shd w:val="clear" w:color="auto" w:fill="FFFFFF"/>
        <w:spacing w:before="0" w:after="0" w:afterAutospacing="0"/>
        <w:ind w:firstLine="567"/>
        <w:jc w:val="both"/>
        <w:rPr>
          <w:color w:val="333333"/>
        </w:rPr>
      </w:pPr>
      <w:r>
        <w:rPr>
          <w:color w:val="333333"/>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с опорой на образец поздравления с праздниками (с днём рождения, Новым годом, Рождеством) с выражением пожеланий.</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электронного сообщения личного характера с опорой на образец.</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f"/>
          <w:rFonts w:eastAsiaTheme="majorEastAsia"/>
          <w:color w:val="333333"/>
        </w:rPr>
        <w:t>«r» (there is/there are).</w:t>
      </w:r>
    </w:p>
    <w:p w:rsidR="00EB4975" w:rsidRDefault="00EB4975" w:rsidP="00EB4975">
      <w:pPr>
        <w:pStyle w:val="af0"/>
        <w:shd w:val="clear" w:color="auto" w:fill="FFFFFF"/>
        <w:spacing w:before="0" w:after="0" w:afterAutospacing="0"/>
        <w:ind w:firstLine="567"/>
        <w:jc w:val="both"/>
        <w:rPr>
          <w:color w:val="333333"/>
        </w:rPr>
      </w:pPr>
      <w:r>
        <w:rPr>
          <w:color w:val="333333"/>
        </w:rPr>
        <w:t>Ритмико-интонационные особенности повествовательного, побудительного и вопросительного (общий и специальный вопрос) предложений.</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Правила чтения: гласных в открытом и закрытом слоге в односложных словах, гласных в третьем типе слога (гласная + </w:t>
      </w:r>
      <w:r>
        <w:rPr>
          <w:rStyle w:val="af"/>
          <w:rFonts w:eastAsiaTheme="majorEastAsia"/>
          <w:color w:val="333333"/>
        </w:rPr>
        <w:t>r</w:t>
      </w:r>
      <w:r>
        <w:rPr>
          <w:color w:val="333333"/>
        </w:rPr>
        <w:t>); согласных; основных звукобуквенных сочетаний, в частности сложных сочетаний букв (например, </w:t>
      </w:r>
      <w:r>
        <w:rPr>
          <w:rStyle w:val="af"/>
          <w:rFonts w:eastAsiaTheme="majorEastAsia"/>
          <w:color w:val="333333"/>
        </w:rPr>
        <w:t>tion, ight</w:t>
      </w:r>
      <w:r>
        <w:rPr>
          <w:color w:val="333333"/>
        </w:rPr>
        <w:t>) в односложных, двусложных и многосложных словах.</w:t>
      </w:r>
    </w:p>
    <w:p w:rsidR="00EB4975" w:rsidRDefault="00EB4975" w:rsidP="00EB4975">
      <w:pPr>
        <w:pStyle w:val="af0"/>
        <w:shd w:val="clear" w:color="auto" w:fill="FFFFFF"/>
        <w:spacing w:before="0" w:after="0" w:afterAutospacing="0"/>
        <w:ind w:firstLine="567"/>
        <w:jc w:val="both"/>
        <w:rPr>
          <w:color w:val="333333"/>
        </w:rPr>
      </w:pPr>
      <w:r>
        <w:rPr>
          <w:color w:val="333333"/>
        </w:rPr>
        <w:t>Вычленение некоторых звукобуквенных сочетаний при анализе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новых слов согласно основным правилам чтения с использованием полной или частичной транскрипции, по аналогии.</w:t>
      </w:r>
    </w:p>
    <w:p w:rsidR="00EB4975" w:rsidRDefault="00EB4975" w:rsidP="00EB4975">
      <w:pPr>
        <w:pStyle w:val="af0"/>
        <w:shd w:val="clear" w:color="auto" w:fill="FFFFFF"/>
        <w:spacing w:before="0" w:after="0" w:afterAutospacing="0"/>
        <w:ind w:firstLine="567"/>
        <w:jc w:val="both"/>
        <w:rPr>
          <w:color w:val="333333"/>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Style w:val="af"/>
          <w:rFonts w:eastAsiaTheme="majorEastAsia"/>
          <w:color w:val="333333"/>
        </w:rPr>
        <w:t>-er/-or, -ist (worker, actor, artist)</w:t>
      </w:r>
      <w:r>
        <w:rPr>
          <w:color w:val="333333"/>
        </w:rPr>
        <w:t> и конверсии </w:t>
      </w:r>
      <w:r>
        <w:rPr>
          <w:rStyle w:val="af"/>
          <w:rFonts w:eastAsiaTheme="majorEastAsia"/>
          <w:color w:val="333333"/>
        </w:rPr>
        <w:t>(to play – a play).</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языковой догадки для распознавания интернациональных слов </w:t>
      </w:r>
      <w:r>
        <w:rPr>
          <w:rStyle w:val="af"/>
          <w:rFonts w:eastAsiaTheme="majorEastAsia"/>
          <w:color w:val="333333"/>
        </w:rPr>
        <w:t>(pilot, film)</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Модальные глаголы </w:t>
      </w:r>
      <w:r>
        <w:rPr>
          <w:rStyle w:val="af"/>
          <w:rFonts w:eastAsiaTheme="majorEastAsia"/>
          <w:color w:val="333333"/>
        </w:rPr>
        <w:t>must</w:t>
      </w:r>
      <w:r>
        <w:rPr>
          <w:color w:val="333333"/>
        </w:rPr>
        <w:t> и </w:t>
      </w:r>
      <w:r>
        <w:rPr>
          <w:rStyle w:val="af"/>
          <w:rFonts w:eastAsiaTheme="majorEastAsia"/>
          <w:color w:val="333333"/>
        </w:rPr>
        <w:t>have to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Конструкция</w:t>
      </w:r>
      <w:r w:rsidRPr="00EB4975">
        <w:rPr>
          <w:color w:val="333333"/>
          <w:lang w:val="en-US"/>
        </w:rPr>
        <w:t> </w:t>
      </w:r>
      <w:r w:rsidRPr="00EB4975">
        <w:rPr>
          <w:rStyle w:val="af"/>
          <w:rFonts w:eastAsiaTheme="majorEastAsia"/>
          <w:color w:val="333333"/>
          <w:lang w:val="en-US"/>
        </w:rPr>
        <w:t>to be going to</w:t>
      </w:r>
      <w:r w:rsidRPr="00EB4975">
        <w:rPr>
          <w:color w:val="333333"/>
          <w:lang w:val="en-US"/>
        </w:rPr>
        <w:t> </w:t>
      </w:r>
      <w:r>
        <w:rPr>
          <w:color w:val="333333"/>
        </w:rPr>
        <w:t>и</w:t>
      </w:r>
      <w:r w:rsidRPr="00EB4975">
        <w:rPr>
          <w:color w:val="333333"/>
          <w:lang w:val="en-US"/>
        </w:rPr>
        <w:t xml:space="preserve"> Future Simple Tense </w:t>
      </w:r>
      <w:r>
        <w:rPr>
          <w:color w:val="333333"/>
        </w:rPr>
        <w:t>длявыражениябудущегодействия</w:t>
      </w:r>
      <w:r w:rsidRPr="00EB4975">
        <w:rPr>
          <w:color w:val="333333"/>
          <w:lang w:val="en-US"/>
        </w:rPr>
        <w:t xml:space="preserve"> (</w:t>
      </w:r>
      <w:r w:rsidRPr="00EB4975">
        <w:rPr>
          <w:rStyle w:val="af"/>
          <w:rFonts w:eastAsiaTheme="majorEastAsia"/>
          <w:color w:val="333333"/>
          <w:lang w:val="en-US"/>
        </w:rPr>
        <w:t>I am going to have my birthday party on Saturday. </w:t>
      </w:r>
      <w:r>
        <w:rPr>
          <w:rStyle w:val="af"/>
          <w:rFonts w:eastAsiaTheme="majorEastAsia"/>
          <w:color w:val="333333"/>
        </w:rPr>
        <w:t>Wait, I’ll help you</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Отрицательное местоимение </w:t>
      </w:r>
      <w:r>
        <w:rPr>
          <w:rStyle w:val="af"/>
          <w:rFonts w:eastAsiaTheme="majorEastAsia"/>
          <w:color w:val="333333"/>
        </w:rPr>
        <w:t>no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Степени сравнения прилагательных (формы, образованные по правилу и исключения: </w:t>
      </w:r>
      <w:r>
        <w:rPr>
          <w:rStyle w:val="af"/>
          <w:rFonts w:eastAsiaTheme="majorEastAsia"/>
          <w:color w:val="333333"/>
        </w:rPr>
        <w:t>good – better – (the) best, bad – worse – (the) worst</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Наречия времени.</w:t>
      </w:r>
    </w:p>
    <w:p w:rsidR="00EB4975" w:rsidRDefault="00EB4975" w:rsidP="00EB4975">
      <w:pPr>
        <w:pStyle w:val="af0"/>
        <w:shd w:val="clear" w:color="auto" w:fill="FFFFFF"/>
        <w:spacing w:before="0" w:after="0" w:afterAutospacing="0"/>
        <w:ind w:firstLine="567"/>
        <w:jc w:val="both"/>
        <w:rPr>
          <w:color w:val="333333"/>
        </w:rPr>
      </w:pPr>
      <w:r>
        <w:rPr>
          <w:color w:val="333333"/>
        </w:rPr>
        <w:t>Обозначение даты и года. Обозначение времени (</w:t>
      </w:r>
      <w:r>
        <w:rPr>
          <w:rStyle w:val="af"/>
          <w:rFonts w:eastAsiaTheme="majorEastAsia"/>
          <w:color w:val="333333"/>
        </w:rPr>
        <w:t>5 o’clock; 3 am, 2 pm</w:t>
      </w:r>
      <w:r>
        <w:rPr>
          <w:color w:val="333333"/>
        </w:rPr>
        <w:t>).</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произведений детского фольклора (рифмовок, стихов, песенок), персонажей детских книг.</w:t>
      </w:r>
    </w:p>
    <w:p w:rsidR="00EB4975" w:rsidRDefault="00EB4975" w:rsidP="00EB4975">
      <w:pPr>
        <w:pStyle w:val="af0"/>
        <w:shd w:val="clear" w:color="auto" w:fill="FFFFFF"/>
        <w:spacing w:before="0" w:after="0" w:afterAutospacing="0"/>
        <w:ind w:firstLine="567"/>
        <w:jc w:val="both"/>
        <w:rPr>
          <w:color w:val="333333"/>
        </w:rPr>
      </w:pPr>
      <w:r>
        <w:rPr>
          <w:color w:val="333333"/>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Компенсаторные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картинок, фотографий.</w:t>
      </w:r>
    </w:p>
    <w:p w:rsidR="00EB4975" w:rsidRDefault="00EB4975" w:rsidP="00EB4975">
      <w:pPr>
        <w:pStyle w:val="af0"/>
        <w:shd w:val="clear" w:color="auto" w:fill="FFFFFF"/>
        <w:spacing w:before="0" w:after="0" w:afterAutospacing="0"/>
        <w:ind w:firstLine="567"/>
        <w:jc w:val="both"/>
        <w:rPr>
          <w:color w:val="333333"/>
        </w:rPr>
      </w:pPr>
      <w:r>
        <w:rPr>
          <w:color w:val="333333"/>
        </w:rPr>
        <w:t>Прогнозирование содержание текста для чтения на основе заголовка.</w:t>
      </w:r>
    </w:p>
    <w:p w:rsidR="00EB4975" w:rsidRDefault="00EB4975" w:rsidP="00EB4975">
      <w:pPr>
        <w:pStyle w:val="af0"/>
        <w:shd w:val="clear" w:color="auto" w:fill="FFFFFF"/>
        <w:spacing w:before="0" w:after="0" w:afterAutospacing="0"/>
        <w:ind w:firstLine="567"/>
        <w:jc w:val="both"/>
        <w:rPr>
          <w:color w:val="333333"/>
        </w:rPr>
      </w:pPr>
      <w:r>
        <w:rPr>
          <w:color w:val="333333"/>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p>
    <w:p w:rsidR="00EB4975" w:rsidRPr="00EB4975" w:rsidRDefault="00EB4975" w:rsidP="00EB4975">
      <w:pPr>
        <w:pStyle w:val="af0"/>
        <w:shd w:val="clear" w:color="auto" w:fill="FFFFFF"/>
        <w:spacing w:before="0" w:after="0"/>
        <w:jc w:val="both"/>
        <w:rPr>
          <w:b/>
          <w:color w:val="333333"/>
        </w:rPr>
      </w:pPr>
      <w:r w:rsidRPr="00EB4975">
        <w:rPr>
          <w:b/>
          <w:color w:val="333333"/>
        </w:rPr>
        <w:t>ПЛАНИРУЕМЫЕ РЕЗУЛЬТАТЫ ОСВОЕНИЯ ПРОГРАММЫ ПО ИНОСТРАННОМУ (АНГЛИЙСКОМУ) ЯЗЫКУ НА УРОВНЕ НАЧАЛЬНОГО ОБЩЕГО ОБРАЗОВАНИЯ</w:t>
      </w:r>
    </w:p>
    <w:p w:rsidR="00EB4975" w:rsidRDefault="00EB4975" w:rsidP="00EB4975">
      <w:pPr>
        <w:pStyle w:val="af0"/>
        <w:shd w:val="clear" w:color="auto" w:fill="FFFFFF"/>
        <w:jc w:val="both"/>
        <w:rPr>
          <w:color w:val="333333"/>
        </w:rPr>
      </w:pPr>
      <w:r>
        <w:rPr>
          <w:rStyle w:val="af1"/>
          <w:rFonts w:eastAsiaTheme="majorEastAsia"/>
          <w:color w:val="333333"/>
        </w:rPr>
        <w:t>ЛИЧНОСТНЫЕ РЕЗУЛЬТАТЫ</w:t>
      </w:r>
    </w:p>
    <w:p w:rsidR="00EB4975" w:rsidRDefault="00EB4975" w:rsidP="00EB4975">
      <w:pPr>
        <w:pStyle w:val="af0"/>
        <w:shd w:val="clear" w:color="auto" w:fill="FFFFFF"/>
        <w:spacing w:before="0" w:after="0" w:afterAutospacing="0"/>
        <w:ind w:firstLine="567"/>
        <w:jc w:val="both"/>
        <w:rPr>
          <w:color w:val="333333"/>
        </w:rPr>
      </w:pPr>
      <w:r>
        <w:rPr>
          <w:color w:val="333333"/>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B4975" w:rsidRDefault="00EB4975" w:rsidP="00EB4975">
      <w:pPr>
        <w:pStyle w:val="af0"/>
        <w:shd w:val="clear" w:color="auto" w:fill="FFFFFF"/>
        <w:spacing w:before="0" w:after="0" w:afterAutospacing="0"/>
        <w:ind w:firstLine="567"/>
        <w:jc w:val="both"/>
        <w:rPr>
          <w:color w:val="333333"/>
        </w:rPr>
      </w:pPr>
      <w:r>
        <w:rPr>
          <w:color w:val="333333"/>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1) гражданско-патриотического воспитания:</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становление ценностного отношения к своей Родине – России;</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осознание своей этнокультурной и российской гражданской идентичности;</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сопричастность к прошлому, настоящему и будущему своей страны и родного края;</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уважение к своему и другим народам;</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2)  духовно-нравственного воспитания:</w:t>
      </w:r>
    </w:p>
    <w:p w:rsidR="00EB4975" w:rsidRPr="00EB4975" w:rsidRDefault="00EB4975" w:rsidP="002F265E">
      <w:pPr>
        <w:numPr>
          <w:ilvl w:val="0"/>
          <w:numId w:val="115"/>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признание индивидуальности каждого человека;</w:t>
      </w:r>
    </w:p>
    <w:p w:rsidR="00EB4975" w:rsidRPr="00EB4975" w:rsidRDefault="00EB4975" w:rsidP="002F265E">
      <w:pPr>
        <w:numPr>
          <w:ilvl w:val="0"/>
          <w:numId w:val="115"/>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проявление сопереживания, уважения и доброжелательности;</w:t>
      </w:r>
    </w:p>
    <w:p w:rsidR="00EB4975" w:rsidRPr="00EB4975" w:rsidRDefault="00EB4975" w:rsidP="002F265E">
      <w:pPr>
        <w:numPr>
          <w:ilvl w:val="0"/>
          <w:numId w:val="115"/>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неприятие любых форм поведения, направленных на причинение физического и морального вреда другим людям.</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3) эстетического воспитания:</w:t>
      </w:r>
    </w:p>
    <w:p w:rsidR="00EB4975" w:rsidRPr="00EB4975" w:rsidRDefault="00EB4975" w:rsidP="002F265E">
      <w:pPr>
        <w:numPr>
          <w:ilvl w:val="0"/>
          <w:numId w:val="11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w:t>
      </w:r>
      <w:r w:rsidRPr="00EB4975">
        <w:rPr>
          <w:rFonts w:ascii="Times New Roman" w:hAnsi="Times New Roman" w:cs="Times New Roman"/>
          <w:color w:val="333333"/>
          <w:sz w:val="24"/>
          <w:szCs w:val="24"/>
          <w:lang w:val="ru-RU"/>
        </w:rPr>
        <w:br/>
        <w:t>и других народов;</w:t>
      </w:r>
    </w:p>
    <w:p w:rsidR="00EB4975" w:rsidRPr="00EB4975" w:rsidRDefault="00EB4975" w:rsidP="002F265E">
      <w:pPr>
        <w:numPr>
          <w:ilvl w:val="0"/>
          <w:numId w:val="11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стремление к самовыражению в разных видах художественной деятельности.</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4) физического воспитания, формирования культуры здоровья и эмоционального благополучия:</w:t>
      </w:r>
    </w:p>
    <w:p w:rsidR="00EB4975" w:rsidRPr="00EB4975" w:rsidRDefault="00EB4975" w:rsidP="002F265E">
      <w:pPr>
        <w:numPr>
          <w:ilvl w:val="0"/>
          <w:numId w:val="117"/>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B4975" w:rsidRPr="00EB4975" w:rsidRDefault="00EB4975" w:rsidP="002F265E">
      <w:pPr>
        <w:numPr>
          <w:ilvl w:val="0"/>
          <w:numId w:val="117"/>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бережное отношение к физическому и психическому здоровью.</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5) трудового воспитания:</w:t>
      </w:r>
    </w:p>
    <w:p w:rsidR="00EB4975" w:rsidRPr="00EB4975" w:rsidRDefault="00EB4975" w:rsidP="002F265E">
      <w:pPr>
        <w:numPr>
          <w:ilvl w:val="0"/>
          <w:numId w:val="118"/>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6) экологического воспитания:</w:t>
      </w:r>
    </w:p>
    <w:p w:rsidR="00EB4975" w:rsidRPr="00EB4975" w:rsidRDefault="00EB4975" w:rsidP="002F265E">
      <w:pPr>
        <w:numPr>
          <w:ilvl w:val="0"/>
          <w:numId w:val="119"/>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бережное отношение к природе;</w:t>
      </w:r>
    </w:p>
    <w:p w:rsidR="00EB4975" w:rsidRPr="00EB4975" w:rsidRDefault="00EB4975" w:rsidP="002F265E">
      <w:pPr>
        <w:numPr>
          <w:ilvl w:val="0"/>
          <w:numId w:val="119"/>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неприятие действий, приносящих ей вред.</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7) ценности научного познания:</w:t>
      </w:r>
    </w:p>
    <w:p w:rsidR="00EB4975" w:rsidRPr="00EB4975" w:rsidRDefault="00EB4975" w:rsidP="002F265E">
      <w:pPr>
        <w:numPr>
          <w:ilvl w:val="0"/>
          <w:numId w:val="120"/>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первоначальные представления о научной картине мира;</w:t>
      </w:r>
    </w:p>
    <w:p w:rsidR="00EB4975" w:rsidRPr="00EB4975" w:rsidRDefault="00EB4975" w:rsidP="002F265E">
      <w:pPr>
        <w:numPr>
          <w:ilvl w:val="0"/>
          <w:numId w:val="120"/>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познавательные интересы, активность, инициативность, любознательность и самостоятельность в познании.</w:t>
      </w:r>
      <w:bookmarkStart w:id="25" w:name="_Toc140053186"/>
      <w:bookmarkEnd w:id="25"/>
      <w:r w:rsidRPr="00EB4975">
        <w:rPr>
          <w:rFonts w:ascii="Times New Roman" w:hAnsi="Times New Roman" w:cs="Times New Roman"/>
          <w:color w:val="333333"/>
          <w:sz w:val="24"/>
          <w:szCs w:val="24"/>
          <w:lang w:val="ru-RU"/>
        </w:rPr>
        <w:br/>
      </w:r>
    </w:p>
    <w:p w:rsidR="00EB4975" w:rsidRDefault="00EB4975" w:rsidP="00EB4975">
      <w:pPr>
        <w:pStyle w:val="af0"/>
        <w:shd w:val="clear" w:color="auto" w:fill="FFFFFF"/>
        <w:spacing w:before="0" w:after="0"/>
        <w:jc w:val="both"/>
        <w:rPr>
          <w:color w:val="333333"/>
        </w:rPr>
      </w:pPr>
      <w:r>
        <w:rPr>
          <w:rStyle w:val="af1"/>
          <w:rFonts w:eastAsiaTheme="majorEastAsia"/>
          <w:color w:val="333333"/>
        </w:rPr>
        <w:t>МЕТАПРЕДМЕТНЫЕ РЕЗУЛЬТАТЫ</w:t>
      </w:r>
    </w:p>
    <w:p w:rsidR="00EB4975" w:rsidRDefault="00EB4975" w:rsidP="00EB4975">
      <w:pPr>
        <w:pStyle w:val="af0"/>
        <w:shd w:val="clear" w:color="auto" w:fill="FFFFFF"/>
        <w:spacing w:before="0" w:after="0"/>
        <w:jc w:val="both"/>
        <w:rPr>
          <w:color w:val="333333"/>
        </w:rPr>
      </w:pPr>
      <w:r>
        <w:rPr>
          <w:color w:val="333333"/>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B4975" w:rsidRPr="00EB4975" w:rsidRDefault="00EB4975" w:rsidP="00EB4975">
      <w:pPr>
        <w:pStyle w:val="af0"/>
        <w:shd w:val="clear" w:color="auto" w:fill="FFFFFF"/>
        <w:spacing w:before="0" w:after="0"/>
        <w:jc w:val="both"/>
        <w:rPr>
          <w:color w:val="333333"/>
        </w:rPr>
      </w:pPr>
      <w:r w:rsidRPr="00EB4975">
        <w:rPr>
          <w:rStyle w:val="af1"/>
          <w:rFonts w:eastAsiaTheme="majorEastAsia"/>
          <w:color w:val="333333"/>
        </w:rPr>
        <w:t>Познавательные универсальные учебные действия</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Базовые логические действия:</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сравнивать объекты, устанавливать основания для сравнения, устанавливать аналогии;</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объединять части объекта (объекты) по определённому признаку;</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определять существенный признак для классификации, классифицировать предложенные объекты;</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lastRenderedPageBreak/>
        <w:t>выявлять недостаток информации для решения учебной (практической) задачи на основе предложенного алгоритма;</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Базовые исследовательские действия</w:t>
      </w:r>
      <w:r w:rsidRPr="00EB4975">
        <w:rPr>
          <w:color w:val="333333"/>
        </w:rPr>
        <w:t>:</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 помощью педагогического работника формулировать цель, планировать изменения объекта, ситуации;</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сравнивать несколько вариантов решения задачи, выбирать наиболее подходящий (на основе предложенных критериев);</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прогнозировать возможное развитие процессов, событий и их последствия в аналогичных или сходных ситуациях.</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Работа с информацией:</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выбирать источник получения информации;</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согласно заданному алгоритму находить в предложенном источнике информацию, представленную в явном виде;</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анализировать и создавать текстовую, видео, графическую, звуковую, информацию в соответствии с учебной задачей;</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самостоятельно создавать схемы, таблицы для представления информации.</w:t>
      </w:r>
    </w:p>
    <w:p w:rsidR="00EB4975" w:rsidRPr="00EB4975" w:rsidRDefault="00EB4975" w:rsidP="00EB4975">
      <w:pPr>
        <w:pStyle w:val="af0"/>
        <w:shd w:val="clear" w:color="auto" w:fill="FFFFFF"/>
        <w:spacing w:before="0" w:beforeAutospacing="0" w:after="0" w:afterAutospacing="0"/>
        <w:jc w:val="both"/>
        <w:rPr>
          <w:color w:val="333333"/>
        </w:rPr>
      </w:pPr>
      <w:r w:rsidRPr="00EB4975">
        <w:rPr>
          <w:b/>
          <w:bCs/>
          <w:color w:val="333333"/>
        </w:rPr>
        <w:br/>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Коммуникативные универсальные учебные действия</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проявлять уважительное отношение к собеседнику, соблюдать правила ведения диалога и дискуссии;</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признавать возможность существования разных точек зрения;</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корректно и аргументированно высказывать своё мнение;</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строить речевое высказывание в соответствии с поставленной задачей;</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создавать устные и письменные тексты (описание, рассуждение, повествование);</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готовить небольшие публичные выступления;</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подбирать иллюстративный материал (рисунки, фото, плакаты) к тексту выступления.</w:t>
      </w:r>
    </w:p>
    <w:p w:rsidR="00EB4975" w:rsidRPr="00EB4975" w:rsidRDefault="00EB4975" w:rsidP="00EB4975">
      <w:pPr>
        <w:pStyle w:val="af0"/>
        <w:shd w:val="clear" w:color="auto" w:fill="FFFFFF"/>
        <w:spacing w:before="0" w:after="0"/>
        <w:jc w:val="both"/>
        <w:rPr>
          <w:color w:val="333333"/>
        </w:rPr>
      </w:pPr>
      <w:r w:rsidRPr="00EB4975">
        <w:rPr>
          <w:rStyle w:val="af1"/>
          <w:rFonts w:eastAsiaTheme="majorEastAsia"/>
          <w:color w:val="333333"/>
        </w:rPr>
        <w:t>Регулятивные универсальные учебные действия</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Самоорганизация:</w:t>
      </w:r>
    </w:p>
    <w:p w:rsidR="00EB4975" w:rsidRPr="00EB4975" w:rsidRDefault="00EB4975" w:rsidP="002F265E">
      <w:pPr>
        <w:numPr>
          <w:ilvl w:val="0"/>
          <w:numId w:val="125"/>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планировать действия по решению учебной задачи для получения результата;</w:t>
      </w:r>
    </w:p>
    <w:p w:rsidR="00EB4975" w:rsidRDefault="00EB4975" w:rsidP="002F265E">
      <w:pPr>
        <w:numPr>
          <w:ilvl w:val="0"/>
          <w:numId w:val="125"/>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выстраивать последовательность выбранных действий.</w:t>
      </w:r>
    </w:p>
    <w:p w:rsidR="00EB4975" w:rsidRPr="00EB4975" w:rsidRDefault="00EB4975" w:rsidP="00EB4975">
      <w:pPr>
        <w:shd w:val="clear" w:color="auto" w:fill="FFFFFF"/>
        <w:spacing w:before="0" w:after="0" w:afterAutospacing="0"/>
        <w:jc w:val="both"/>
        <w:rPr>
          <w:rFonts w:ascii="Times New Roman" w:hAnsi="Times New Roman" w:cs="Times New Roman"/>
          <w:color w:val="333333"/>
          <w:sz w:val="24"/>
          <w:szCs w:val="24"/>
        </w:rPr>
      </w:pP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Совместная деятельность</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bookmarkStart w:id="26" w:name="_Toc108096413"/>
      <w:bookmarkEnd w:id="26"/>
      <w:r w:rsidRPr="00EB4975">
        <w:rPr>
          <w:rFonts w:ascii="Times New Roman" w:hAnsi="Times New Roman" w:cs="Times New Roman"/>
          <w:color w:val="333333"/>
          <w:sz w:val="24"/>
          <w:szCs w:val="24"/>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проявлять готовность руководить, выполнять поручения, подчиняться;</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ответственно выполнять свою часть работы;</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оценивать свой вклад в общий результат;</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выполнять совместные проектные задания с опорой на предложенные образцы.</w:t>
      </w:r>
      <w:bookmarkStart w:id="27" w:name="_Toc140053187"/>
      <w:bookmarkEnd w:id="27"/>
    </w:p>
    <w:p w:rsidR="00EB4975" w:rsidRPr="00E24B1F" w:rsidRDefault="00EB4975" w:rsidP="00EB4975">
      <w:pPr>
        <w:pStyle w:val="af0"/>
        <w:shd w:val="clear" w:color="auto" w:fill="FFFFFF"/>
        <w:spacing w:before="0" w:after="0"/>
        <w:jc w:val="both"/>
        <w:rPr>
          <w:color w:val="333333"/>
        </w:rPr>
      </w:pPr>
      <w:r w:rsidRPr="00EB4975">
        <w:rPr>
          <w:rStyle w:val="af1"/>
          <w:rFonts w:eastAsiaTheme="majorEastAsia"/>
          <w:color w:val="333333"/>
        </w:rPr>
        <w:t>ПРЕДМЕТНЫЕ РЕЗУЛЬТАТ</w:t>
      </w:r>
      <w:r w:rsidR="00E24B1F">
        <w:rPr>
          <w:rStyle w:val="af1"/>
          <w:rFonts w:eastAsiaTheme="majorEastAsia"/>
          <w:color w:val="333333"/>
        </w:rPr>
        <w:t>Ы</w:t>
      </w:r>
    </w:p>
    <w:p w:rsidR="00EB4975" w:rsidRPr="00EB4975" w:rsidRDefault="00EB4975" w:rsidP="00EB4975">
      <w:pPr>
        <w:pStyle w:val="af0"/>
        <w:shd w:val="clear" w:color="auto" w:fill="FFFFFF"/>
        <w:spacing w:before="0" w:after="0"/>
        <w:jc w:val="both"/>
        <w:rPr>
          <w:color w:val="333333"/>
        </w:rPr>
      </w:pPr>
      <w:r w:rsidRPr="00EB4975">
        <w:rPr>
          <w:color w:val="333333"/>
        </w:rPr>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w:t>
      </w:r>
      <w:r w:rsidR="00E24B1F">
        <w:rPr>
          <w:color w:val="333333"/>
        </w:rPr>
        <w:t>метной (учебно-познавательной).</w:t>
      </w:r>
    </w:p>
    <w:p w:rsidR="00EB4975" w:rsidRPr="00EB4975" w:rsidRDefault="00EB4975" w:rsidP="00EB4975">
      <w:pPr>
        <w:pStyle w:val="af0"/>
        <w:shd w:val="clear" w:color="auto" w:fill="FFFFFF"/>
        <w:spacing w:before="0" w:after="0"/>
        <w:jc w:val="both"/>
        <w:rPr>
          <w:color w:val="333333"/>
        </w:rPr>
      </w:pPr>
      <w:r w:rsidRPr="00EB4975">
        <w:rPr>
          <w:color w:val="333333"/>
        </w:rPr>
        <w:t>К концу обучения во</w:t>
      </w:r>
      <w:r w:rsidRPr="00EB4975">
        <w:rPr>
          <w:rStyle w:val="af1"/>
          <w:rFonts w:eastAsiaTheme="majorEastAsia"/>
          <w:color w:val="333333"/>
        </w:rPr>
        <w:t> </w:t>
      </w:r>
      <w:r w:rsidRPr="00EB4975">
        <w:rPr>
          <w:rStyle w:val="af1"/>
          <w:rFonts w:eastAsiaTheme="majorEastAsia"/>
          <w:i/>
          <w:iCs/>
          <w:color w:val="333333"/>
        </w:rPr>
        <w:t>2 классе</w:t>
      </w:r>
      <w:r w:rsidRPr="00EB4975">
        <w:rPr>
          <w:rStyle w:val="af"/>
          <w:rFonts w:eastAsiaTheme="majorEastAsia"/>
          <w:color w:val="333333"/>
        </w:rPr>
        <w:t> </w:t>
      </w:r>
      <w:r w:rsidRPr="00EB4975">
        <w:rPr>
          <w:color w:val="333333"/>
        </w:rPr>
        <w:t>обучающийся получит следующие предметные результаты:</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Коммуникативные умения</w:t>
      </w:r>
    </w:p>
    <w:p w:rsidR="00EB4975" w:rsidRPr="00EB4975" w:rsidRDefault="00EB4975" w:rsidP="00EB4975">
      <w:pPr>
        <w:pStyle w:val="af0"/>
        <w:shd w:val="clear" w:color="auto" w:fill="FFFFFF"/>
        <w:spacing w:before="0" w:after="0" w:afterAutospacing="0"/>
        <w:ind w:firstLine="567"/>
        <w:jc w:val="both"/>
        <w:rPr>
          <w:color w:val="333333"/>
        </w:rPr>
      </w:pPr>
      <w:r w:rsidRPr="00EB4975">
        <w:rPr>
          <w:rStyle w:val="af"/>
          <w:rFonts w:eastAsiaTheme="majorEastAsia"/>
          <w:color w:val="333333"/>
        </w:rPr>
        <w:t>Говорение:</w:t>
      </w:r>
    </w:p>
    <w:p w:rsidR="00EB4975" w:rsidRPr="00EB4975" w:rsidRDefault="00EB4975" w:rsidP="00EB4975">
      <w:pPr>
        <w:pStyle w:val="af0"/>
        <w:shd w:val="clear" w:color="auto" w:fill="FFFFFF"/>
        <w:spacing w:before="0" w:after="0" w:afterAutospacing="0"/>
        <w:ind w:firstLine="567"/>
        <w:jc w:val="both"/>
        <w:rPr>
          <w:color w:val="333333"/>
        </w:rPr>
      </w:pPr>
      <w:r w:rsidRPr="00EB4975">
        <w:rPr>
          <w:color w:val="333333"/>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B4975" w:rsidRPr="00EB4975" w:rsidRDefault="00EB4975" w:rsidP="00EB4975">
      <w:pPr>
        <w:pStyle w:val="af0"/>
        <w:shd w:val="clear" w:color="auto" w:fill="FFFFFF"/>
        <w:spacing w:before="0" w:after="0" w:afterAutospacing="0"/>
        <w:ind w:firstLine="567"/>
        <w:jc w:val="both"/>
        <w:rPr>
          <w:color w:val="333333"/>
        </w:rPr>
      </w:pPr>
      <w:r w:rsidRPr="00EB4975">
        <w:rPr>
          <w:color w:val="333333"/>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B4975" w:rsidRPr="00EB4975" w:rsidRDefault="00EB4975" w:rsidP="00EB4975">
      <w:pPr>
        <w:pStyle w:val="af0"/>
        <w:shd w:val="clear" w:color="auto" w:fill="FFFFFF"/>
        <w:spacing w:before="0" w:beforeAutospacing="0" w:after="0" w:afterAutospacing="0"/>
        <w:ind w:firstLine="567"/>
        <w:jc w:val="both"/>
        <w:rPr>
          <w:color w:val="333333"/>
        </w:rPr>
      </w:pPr>
      <w:r w:rsidRPr="00EB4975">
        <w:rPr>
          <w:rStyle w:val="af"/>
          <w:rFonts w:eastAsiaTheme="majorEastAsia"/>
          <w:color w:val="333333"/>
        </w:rPr>
        <w:t>Аудирование:</w:t>
      </w:r>
    </w:p>
    <w:p w:rsidR="00EB4975" w:rsidRPr="00EB4975" w:rsidRDefault="00EB4975" w:rsidP="00EB4975">
      <w:pPr>
        <w:pStyle w:val="af0"/>
        <w:shd w:val="clear" w:color="auto" w:fill="FFFFFF"/>
        <w:spacing w:before="0" w:after="0" w:afterAutospacing="0"/>
        <w:ind w:firstLine="567"/>
        <w:jc w:val="both"/>
        <w:rPr>
          <w:color w:val="333333"/>
        </w:rPr>
      </w:pPr>
      <w:r w:rsidRPr="00EB4975">
        <w:rPr>
          <w:color w:val="333333"/>
        </w:rPr>
        <w:t>воспринимать на слух и понимать речь учителя и других обучающихся;</w:t>
      </w:r>
    </w:p>
    <w:p w:rsidR="00EB4975" w:rsidRDefault="00EB4975" w:rsidP="00EB4975">
      <w:pPr>
        <w:pStyle w:val="af0"/>
        <w:shd w:val="clear" w:color="auto" w:fill="FFFFFF"/>
        <w:spacing w:before="0" w:after="0" w:afterAutospacing="0"/>
        <w:ind w:firstLine="567"/>
        <w:jc w:val="both"/>
        <w:rPr>
          <w:color w:val="333333"/>
        </w:rPr>
      </w:pPr>
      <w:r w:rsidRPr="00EB4975">
        <w:rPr>
          <w:color w:val="333333"/>
        </w:rPr>
        <w:t>воспринимать на слух и понимать учебные тексты, построенные на изученном</w:t>
      </w:r>
      <w:r>
        <w:rPr>
          <w:color w:val="333333"/>
        </w:rPr>
        <w:t xml:space="preserve">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заполнять простые формуляры, сообщая о себе основные сведения,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короткие поздравления с праздниками (с днём рождения, Новым годом).</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новые слова согласно основным правилам чтения;</w:t>
      </w:r>
    </w:p>
    <w:p w:rsidR="00EB4975" w:rsidRDefault="00EB4975" w:rsidP="00EB4975">
      <w:pPr>
        <w:pStyle w:val="af0"/>
        <w:shd w:val="clear" w:color="auto" w:fill="FFFFFF"/>
        <w:spacing w:before="0" w:after="0" w:afterAutospacing="0"/>
        <w:ind w:firstLine="567"/>
        <w:jc w:val="both"/>
        <w:rPr>
          <w:color w:val="333333"/>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писать изученные слова;</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пропуски словами; дописывать предложения;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использовать языковую догадку в распознавании интернациональных слов.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нераспространённые и распространённые простые предложения;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начальным It;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начальным </w:t>
      </w:r>
      <w:r>
        <w:rPr>
          <w:rStyle w:val="af"/>
          <w:rFonts w:eastAsiaTheme="majorEastAsia"/>
          <w:color w:val="333333"/>
        </w:rPr>
        <w:t>There + to be</w:t>
      </w:r>
      <w:r>
        <w:rPr>
          <w:color w:val="333333"/>
        </w:rPr>
        <w:t> в Present Simple Tense;</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простые предложения с простым глагольным сказуемым </w:t>
      </w:r>
      <w:r>
        <w:rPr>
          <w:rStyle w:val="af"/>
          <w:rFonts w:eastAsiaTheme="majorEastAsia"/>
          <w:color w:val="333333"/>
        </w:rPr>
        <w:t>(He speaks English.);</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распознавать и употреблять в устной и письменной речи предложения с составным глагольным сказуемым </w:t>
      </w:r>
      <w:r>
        <w:rPr>
          <w:rStyle w:val="af"/>
          <w:rFonts w:eastAsiaTheme="majorEastAsia"/>
          <w:color w:val="333333"/>
        </w:rPr>
        <w:t>(I want to dance. She can skate well.);</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глаголом-связкой </w:t>
      </w:r>
      <w:r>
        <w:rPr>
          <w:rStyle w:val="af"/>
          <w:rFonts w:eastAsiaTheme="majorEastAsia"/>
          <w:color w:val="333333"/>
        </w:rPr>
        <w:t>to be</w:t>
      </w:r>
      <w:r>
        <w:rPr>
          <w:color w:val="333333"/>
        </w:rPr>
        <w:t> в Present Simple Tense в составе таких фраз, как </w:t>
      </w:r>
      <w:r>
        <w:rPr>
          <w:rStyle w:val="af"/>
          <w:rFonts w:eastAsiaTheme="majorEastAsia"/>
          <w:color w:val="333333"/>
        </w:rPr>
        <w:t>I’m Dima, I’m eight. I’m fine. I’m sorry. It’s... Is it.? What’s ...?;</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краткими глагольными формами;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повелительное наклонение: побудительные предложения в утвердительной форме </w:t>
      </w:r>
      <w:r>
        <w:rPr>
          <w:rStyle w:val="af"/>
          <w:rFonts w:eastAsiaTheme="majorEastAsia"/>
          <w:color w:val="333333"/>
        </w:rPr>
        <w:t>(Come in, please.)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глагольную конструкцию </w:t>
      </w:r>
      <w:r>
        <w:rPr>
          <w:rStyle w:val="af"/>
          <w:rFonts w:eastAsiaTheme="majorEastAsia"/>
          <w:color w:val="333333"/>
        </w:rPr>
        <w:t>have got (I’ve got ... Have you got ...?);</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модальный глагол </w:t>
      </w:r>
      <w:r>
        <w:rPr>
          <w:rStyle w:val="af"/>
          <w:rFonts w:eastAsiaTheme="majorEastAsia"/>
          <w:color w:val="333333"/>
        </w:rPr>
        <w:t>сan/can’t</w:t>
      </w:r>
      <w:r>
        <w:rPr>
          <w:color w:val="333333"/>
        </w:rPr>
        <w:t> для выражения умения </w:t>
      </w:r>
      <w:r>
        <w:rPr>
          <w:rStyle w:val="af"/>
          <w:rFonts w:eastAsiaTheme="majorEastAsia"/>
          <w:color w:val="333333"/>
        </w:rPr>
        <w:t>(I can ride a bike.)</w:t>
      </w:r>
      <w:r>
        <w:rPr>
          <w:color w:val="333333"/>
        </w:rPr>
        <w:t> и отсутствия умения </w:t>
      </w:r>
      <w:r>
        <w:rPr>
          <w:rStyle w:val="af"/>
          <w:rFonts w:eastAsiaTheme="majorEastAsia"/>
          <w:color w:val="333333"/>
        </w:rPr>
        <w:t>(I can’t ride a bike.); can</w:t>
      </w:r>
      <w:r>
        <w:rPr>
          <w:color w:val="333333"/>
        </w:rPr>
        <w:t> для получения разрешения </w:t>
      </w:r>
      <w:r>
        <w:rPr>
          <w:rStyle w:val="af"/>
          <w:rFonts w:eastAsiaTheme="majorEastAsia"/>
          <w:color w:val="333333"/>
        </w:rPr>
        <w:t>(Can I go out?);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множественное число существительных, образованное по правилам и исключения: </w:t>
      </w:r>
      <w:r>
        <w:rPr>
          <w:rStyle w:val="af"/>
          <w:rFonts w:eastAsiaTheme="majorEastAsia"/>
          <w:color w:val="333333"/>
        </w:rPr>
        <w:t>a pen</w:t>
      </w:r>
      <w:r>
        <w:rPr>
          <w:color w:val="333333"/>
        </w:rPr>
        <w:t> – </w:t>
      </w:r>
      <w:r>
        <w:rPr>
          <w:rStyle w:val="af"/>
          <w:rFonts w:eastAsiaTheme="majorEastAsia"/>
          <w:color w:val="333333"/>
        </w:rPr>
        <w:t>pens; a man – men</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личные и притяжательные местоимения;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указательные местоимения </w:t>
      </w:r>
      <w:r>
        <w:rPr>
          <w:rStyle w:val="af"/>
          <w:rFonts w:eastAsiaTheme="majorEastAsia"/>
          <w:color w:val="333333"/>
        </w:rPr>
        <w:t>this – these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количественные числительные (1–12);</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вопросительные слова </w:t>
      </w:r>
      <w:r>
        <w:rPr>
          <w:rStyle w:val="af"/>
          <w:rFonts w:eastAsiaTheme="majorEastAsia"/>
          <w:color w:val="333333"/>
        </w:rPr>
        <w:t>who, what, how, where, how many</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предлоги места </w:t>
      </w:r>
      <w:r>
        <w:rPr>
          <w:rStyle w:val="af"/>
          <w:rFonts w:eastAsiaTheme="majorEastAsia"/>
          <w:color w:val="333333"/>
        </w:rPr>
        <w:t>on, in, near, under</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союзы </w:t>
      </w:r>
      <w:r>
        <w:rPr>
          <w:rStyle w:val="af"/>
          <w:rFonts w:eastAsiaTheme="majorEastAsia"/>
          <w:color w:val="333333"/>
        </w:rPr>
        <w:t>and</w:t>
      </w:r>
      <w:r>
        <w:rPr>
          <w:color w:val="333333"/>
        </w:rPr>
        <w:t> и </w:t>
      </w:r>
      <w:r>
        <w:rPr>
          <w:rStyle w:val="af"/>
          <w:rFonts w:eastAsiaTheme="majorEastAsia"/>
          <w:color w:val="333333"/>
        </w:rPr>
        <w:t>but</w:t>
      </w:r>
      <w:r>
        <w:rPr>
          <w:color w:val="333333"/>
        </w:rPr>
        <w:t> (при однородных членах).</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Социокультурные знания и умения</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24B1F">
      <w:pPr>
        <w:pStyle w:val="af0"/>
        <w:shd w:val="clear" w:color="auto" w:fill="FFFFFF"/>
        <w:spacing w:before="0" w:after="0" w:afterAutospacing="0"/>
        <w:ind w:firstLine="567"/>
        <w:jc w:val="both"/>
        <w:rPr>
          <w:color w:val="333333"/>
        </w:rPr>
      </w:pPr>
      <w:r>
        <w:rPr>
          <w:color w:val="333333"/>
        </w:rPr>
        <w:t>знать названия родной страны и страны/стра</w:t>
      </w:r>
      <w:r w:rsidR="00E24B1F">
        <w:rPr>
          <w:color w:val="333333"/>
        </w:rPr>
        <w:t>н изучаемого языка и их столиц.</w:t>
      </w:r>
    </w:p>
    <w:p w:rsidR="00E24B1F" w:rsidRDefault="00E24B1F" w:rsidP="00E24B1F">
      <w:pPr>
        <w:pStyle w:val="af0"/>
        <w:shd w:val="clear" w:color="auto" w:fill="FFFFFF"/>
        <w:spacing w:before="0" w:after="0" w:afterAutospacing="0"/>
        <w:ind w:firstLine="567"/>
        <w:jc w:val="both"/>
        <w:rPr>
          <w:color w:val="333333"/>
        </w:rPr>
      </w:pPr>
    </w:p>
    <w:p w:rsidR="00EB4975" w:rsidRDefault="00EB4975" w:rsidP="00EB4975">
      <w:pPr>
        <w:pStyle w:val="af0"/>
        <w:shd w:val="clear" w:color="auto" w:fill="FFFFFF"/>
        <w:spacing w:before="0" w:after="0"/>
        <w:jc w:val="both"/>
        <w:rPr>
          <w:color w:val="333333"/>
        </w:rPr>
      </w:pPr>
      <w:r>
        <w:rPr>
          <w:color w:val="333333"/>
        </w:rPr>
        <w:t>К концу обучения в</w:t>
      </w:r>
      <w:r>
        <w:rPr>
          <w:rStyle w:val="af1"/>
          <w:rFonts w:eastAsiaTheme="majorEastAsia"/>
          <w:color w:val="333333"/>
        </w:rPr>
        <w:t> </w:t>
      </w:r>
      <w:r>
        <w:rPr>
          <w:rStyle w:val="af1"/>
          <w:rFonts w:eastAsiaTheme="majorEastAsia"/>
          <w:i/>
          <w:iCs/>
          <w:color w:val="333333"/>
        </w:rPr>
        <w:t>3 классе</w:t>
      </w:r>
      <w:r>
        <w:rPr>
          <w:rStyle w:val="af"/>
          <w:rFonts w:eastAsiaTheme="majorEastAsia"/>
          <w:color w:val="333333"/>
        </w:rPr>
        <w:t> </w:t>
      </w:r>
      <w:r>
        <w:rPr>
          <w:color w:val="333333"/>
        </w:rPr>
        <w:t>обучающийся получит следующие предметные результаты:</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B4975" w:rsidRDefault="00EB4975" w:rsidP="00EB4975">
      <w:pPr>
        <w:pStyle w:val="af0"/>
        <w:shd w:val="clear" w:color="auto" w:fill="FFFFFF"/>
        <w:spacing w:before="0" w:after="0" w:afterAutospacing="0"/>
        <w:ind w:firstLine="567"/>
        <w:jc w:val="both"/>
        <w:rPr>
          <w:color w:val="333333"/>
        </w:rPr>
      </w:pPr>
      <w:r>
        <w:rPr>
          <w:color w:val="333333"/>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речь учителя и других обучающихся вербально/невербально реагировать на услышанное;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анкеты и формуляры с указанием личной информации: имя, фамилия, возраст, страна проживания, любимые занятия и другое;</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поздравления с днем рождения, Новым годом, Рождеством с выражением пожеланий;</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подписи к иллюстрациям с пояснением, что на них изображено.</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применять правила чтения гласных в третьем типе слога (гласная + </w:t>
      </w:r>
      <w:r>
        <w:rPr>
          <w:rStyle w:val="af"/>
          <w:rFonts w:eastAsiaTheme="majorEastAsia"/>
          <w:color w:val="333333"/>
        </w:rPr>
        <w:t>r</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применять правила чтения сложных сочетаний букв (например, </w:t>
      </w:r>
      <w:r>
        <w:rPr>
          <w:rStyle w:val="af"/>
          <w:rFonts w:eastAsiaTheme="majorEastAsia"/>
          <w:color w:val="333333"/>
        </w:rPr>
        <w:t>-tion, -ight</w:t>
      </w:r>
      <w:r>
        <w:rPr>
          <w:color w:val="333333"/>
        </w:rPr>
        <w:t>) в односложных, двусложных и многосложных словах (</w:t>
      </w:r>
      <w:r>
        <w:rPr>
          <w:rStyle w:val="af"/>
          <w:rFonts w:eastAsiaTheme="majorEastAsia"/>
          <w:color w:val="333333"/>
        </w:rPr>
        <w:t>international, night)</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новые слова согласно основным правилам чтения;</w:t>
      </w:r>
    </w:p>
    <w:p w:rsidR="00EB4975" w:rsidRDefault="00EB4975" w:rsidP="00EB4975">
      <w:pPr>
        <w:pStyle w:val="af0"/>
        <w:shd w:val="clear" w:color="auto" w:fill="FFFFFF"/>
        <w:spacing w:before="0" w:after="0" w:afterAutospacing="0"/>
        <w:ind w:firstLine="567"/>
        <w:jc w:val="both"/>
        <w:rPr>
          <w:color w:val="333333"/>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писать изученные слова;</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расставлять знаки препинания (точка, вопросительный и восклицательный знаки в конце предложения, апостроф).</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образовывать родственные слова с использованием основных способов словообразования: аффиксации (суффиксы числительных </w:t>
      </w:r>
      <w:r>
        <w:rPr>
          <w:rStyle w:val="af"/>
          <w:rFonts w:eastAsiaTheme="majorEastAsia"/>
          <w:color w:val="333333"/>
        </w:rPr>
        <w:t>-teen, -ty, -th</w:t>
      </w:r>
      <w:r>
        <w:rPr>
          <w:color w:val="333333"/>
        </w:rPr>
        <w:t>) и словосложения (</w:t>
      </w:r>
      <w:r>
        <w:rPr>
          <w:rStyle w:val="af"/>
          <w:rFonts w:eastAsiaTheme="majorEastAsia"/>
          <w:color w:val="333333"/>
        </w:rPr>
        <w:t>football, snowman</w:t>
      </w:r>
      <w:r>
        <w:rPr>
          <w:color w:val="333333"/>
        </w:rPr>
        <w:t>).</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побудительные предложения в отрицательной форме </w:t>
      </w:r>
      <w:r>
        <w:rPr>
          <w:rStyle w:val="af"/>
          <w:rFonts w:eastAsiaTheme="majorEastAsia"/>
          <w:color w:val="333333"/>
        </w:rPr>
        <w:t>(Don’t talk, please.);</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начальным </w:t>
      </w:r>
      <w:r>
        <w:rPr>
          <w:rStyle w:val="af"/>
          <w:rFonts w:eastAsiaTheme="majorEastAsia"/>
          <w:color w:val="333333"/>
        </w:rPr>
        <w:t>There + to be</w:t>
      </w:r>
      <w:r>
        <w:rPr>
          <w:color w:val="333333"/>
        </w:rPr>
        <w:t> в Past Simple Tense </w:t>
      </w:r>
      <w:r>
        <w:rPr>
          <w:rStyle w:val="af"/>
          <w:rFonts w:eastAsiaTheme="majorEastAsia"/>
          <w:color w:val="333333"/>
        </w:rPr>
        <w:t>(There was a bridge across the river. There were mountains in the south.);</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конструкции с глаголами на </w:t>
      </w:r>
      <w:r>
        <w:rPr>
          <w:rStyle w:val="af"/>
          <w:rFonts w:eastAsiaTheme="majorEastAsia"/>
          <w:color w:val="333333"/>
        </w:rPr>
        <w:t>-ing: to like/enjoy doing something</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конструкцию </w:t>
      </w:r>
      <w:r>
        <w:rPr>
          <w:rStyle w:val="af"/>
          <w:rFonts w:eastAsiaTheme="majorEastAsia"/>
          <w:color w:val="333333"/>
        </w:rPr>
        <w:t>I’d like to ...;</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существительные в притяжательном падеже (Possessive Case);</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слова, выражающие количество с исчисляемыми и неисчисляемыми существительными (</w:t>
      </w:r>
      <w:r>
        <w:rPr>
          <w:rStyle w:val="af"/>
          <w:rFonts w:eastAsiaTheme="majorEastAsia"/>
          <w:color w:val="333333"/>
        </w:rPr>
        <w:t>much/many/a lot of</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наречия частотности </w:t>
      </w:r>
      <w:r>
        <w:rPr>
          <w:rStyle w:val="af"/>
          <w:rFonts w:eastAsiaTheme="majorEastAsia"/>
          <w:color w:val="333333"/>
        </w:rPr>
        <w:t>usually, often</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личные местоимения в объектном падеже;</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указательные местоимения </w:t>
      </w:r>
      <w:r>
        <w:rPr>
          <w:rStyle w:val="af"/>
          <w:rFonts w:eastAsiaTheme="majorEastAsia"/>
          <w:color w:val="333333"/>
        </w:rPr>
        <w:t>that – those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неопределённые местоимения </w:t>
      </w:r>
      <w:r>
        <w:rPr>
          <w:rStyle w:val="af"/>
          <w:rFonts w:eastAsiaTheme="majorEastAsia"/>
          <w:color w:val="333333"/>
        </w:rPr>
        <w:t>some/any</w:t>
      </w:r>
      <w:r>
        <w:rPr>
          <w:color w:val="333333"/>
        </w:rPr>
        <w:t> в повествовательных и вопросительных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распознавать и употреблять в устной и письменной речи вопросительные слова </w:t>
      </w:r>
      <w:r>
        <w:rPr>
          <w:rStyle w:val="af"/>
          <w:rFonts w:eastAsiaTheme="majorEastAsia"/>
          <w:color w:val="333333"/>
        </w:rPr>
        <w:t>when, whose, why</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количественные числительные (13–100);</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порядковые числительные (1–30);</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 направления движения </w:t>
      </w:r>
      <w:r>
        <w:rPr>
          <w:rStyle w:val="af"/>
          <w:rFonts w:eastAsiaTheme="majorEastAsia"/>
          <w:color w:val="333333"/>
        </w:rPr>
        <w:t>to (We went to Moscow last year</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предлоги места </w:t>
      </w:r>
      <w:r>
        <w:rPr>
          <w:rStyle w:val="af"/>
          <w:rFonts w:eastAsiaTheme="majorEastAsia"/>
          <w:color w:val="333333"/>
        </w:rPr>
        <w:t>next to, in front of, behind</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предлоги времени: </w:t>
      </w:r>
      <w:r>
        <w:rPr>
          <w:rStyle w:val="af"/>
          <w:rFonts w:eastAsiaTheme="majorEastAsia"/>
          <w:color w:val="333333"/>
        </w:rPr>
        <w:t>at, in, on</w:t>
      </w:r>
      <w:r>
        <w:rPr>
          <w:color w:val="333333"/>
        </w:rPr>
        <w:t> в выражениях </w:t>
      </w:r>
      <w:r>
        <w:rPr>
          <w:rStyle w:val="af"/>
          <w:rFonts w:eastAsiaTheme="majorEastAsia"/>
          <w:color w:val="333333"/>
        </w:rPr>
        <w:t>at 4 o’clock, in the morning, on Monday</w:t>
      </w:r>
      <w:r>
        <w:rPr>
          <w:color w:val="333333"/>
        </w:rPr>
        <w:t>.</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B4975" w:rsidRDefault="00EB4975" w:rsidP="00E24B1F">
      <w:pPr>
        <w:pStyle w:val="af0"/>
        <w:shd w:val="clear" w:color="auto" w:fill="FFFFFF"/>
        <w:spacing w:before="0" w:after="0" w:afterAutospacing="0"/>
        <w:ind w:firstLine="567"/>
        <w:jc w:val="both"/>
        <w:rPr>
          <w:color w:val="333333"/>
        </w:rPr>
      </w:pPr>
      <w:r>
        <w:rPr>
          <w:color w:val="333333"/>
        </w:rPr>
        <w:t>кратко представлять свою страну и страну/страны изучае</w:t>
      </w:r>
      <w:r w:rsidR="00E24B1F">
        <w:rPr>
          <w:color w:val="333333"/>
        </w:rPr>
        <w:t>мого языка на английском языке.</w:t>
      </w:r>
    </w:p>
    <w:p w:rsidR="00E24B1F" w:rsidRDefault="00E24B1F" w:rsidP="00E24B1F">
      <w:pPr>
        <w:pStyle w:val="af0"/>
        <w:shd w:val="clear" w:color="auto" w:fill="FFFFFF"/>
        <w:spacing w:before="0" w:after="0" w:afterAutospacing="0"/>
        <w:ind w:firstLine="567"/>
        <w:jc w:val="both"/>
        <w:rPr>
          <w:color w:val="333333"/>
        </w:rPr>
      </w:pPr>
    </w:p>
    <w:p w:rsidR="00EB4975" w:rsidRDefault="00EB4975" w:rsidP="00EB4975">
      <w:pPr>
        <w:pStyle w:val="af0"/>
        <w:shd w:val="clear" w:color="auto" w:fill="FFFFFF"/>
        <w:spacing w:before="0" w:after="0"/>
        <w:jc w:val="both"/>
        <w:rPr>
          <w:color w:val="333333"/>
        </w:rPr>
      </w:pPr>
      <w:r>
        <w:rPr>
          <w:color w:val="333333"/>
        </w:rPr>
        <w:t>К концу обучения в</w:t>
      </w:r>
      <w:r>
        <w:rPr>
          <w:rStyle w:val="af1"/>
          <w:rFonts w:eastAsiaTheme="majorEastAsia"/>
          <w:color w:val="333333"/>
        </w:rPr>
        <w:t> </w:t>
      </w:r>
      <w:r>
        <w:rPr>
          <w:rStyle w:val="af1"/>
          <w:rFonts w:eastAsiaTheme="majorEastAsia"/>
          <w:i/>
          <w:iCs/>
          <w:color w:val="333333"/>
        </w:rPr>
        <w:t>4 классе</w:t>
      </w:r>
      <w:r>
        <w:rPr>
          <w:color w:val="333333"/>
        </w:rPr>
        <w:t> обучающийся получит следующие предметные результаты:</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устные связные монологические высказывания по образцу; выражать своё отношение к предмету речи;</w:t>
      </w:r>
    </w:p>
    <w:p w:rsidR="00EB4975" w:rsidRDefault="00EB4975" w:rsidP="00EB4975">
      <w:pPr>
        <w:pStyle w:val="af0"/>
        <w:shd w:val="clear" w:color="auto" w:fill="FFFFFF"/>
        <w:spacing w:before="0" w:after="0" w:afterAutospacing="0"/>
        <w:ind w:firstLine="567"/>
        <w:jc w:val="both"/>
        <w:rPr>
          <w:color w:val="333333"/>
        </w:rPr>
      </w:pPr>
      <w:r>
        <w:rPr>
          <w:color w:val="333333"/>
        </w:rPr>
        <w:t>передавать основное содержание прочитанного текста с вербальными и (или) зрительными опорами в объёме не менее 4–5 фраз.</w:t>
      </w:r>
    </w:p>
    <w:p w:rsidR="00EB4975" w:rsidRDefault="00EB4975" w:rsidP="00EB4975">
      <w:pPr>
        <w:pStyle w:val="af0"/>
        <w:shd w:val="clear" w:color="auto" w:fill="FFFFFF"/>
        <w:spacing w:before="0" w:after="0" w:afterAutospacing="0"/>
        <w:ind w:firstLine="567"/>
        <w:jc w:val="both"/>
        <w:rPr>
          <w:color w:val="333333"/>
        </w:rPr>
      </w:pPr>
      <w:r>
        <w:rPr>
          <w:color w:val="333333"/>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воспринимать на слух и понимать речь учителя и других обучающихся, вербально/невербально реагировать на услышанное;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прогнозировать содержание текста на основе заголовка;</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несплошные тексты (таблицы, диаграммы и другое) и понимать представленную в них информацию.</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поздравления с днем рождения, Новым годом, Рождеством с выражением пожеланий;</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электронное сообщение личного характера (объём сообщения – до 50 слов).</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новые слова согласно основным правилам чтения;</w:t>
      </w:r>
    </w:p>
    <w:p w:rsidR="00EB4975" w:rsidRDefault="00EB4975" w:rsidP="00EB4975">
      <w:pPr>
        <w:pStyle w:val="af0"/>
        <w:shd w:val="clear" w:color="auto" w:fill="FFFFFF"/>
        <w:spacing w:before="0" w:after="0" w:afterAutospacing="0"/>
        <w:ind w:firstLine="567"/>
        <w:jc w:val="both"/>
        <w:rPr>
          <w:color w:val="333333"/>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писать изученные слова;</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образовывать родственные слова с использованием основных способов словообразования: аффиксации (суффиксы -</w:t>
      </w:r>
      <w:r>
        <w:rPr>
          <w:rStyle w:val="af"/>
          <w:rFonts w:eastAsiaTheme="majorEastAsia"/>
          <w:color w:val="333333"/>
        </w:rPr>
        <w:t>er/-or, -ist: teacher, actor, artist)</w:t>
      </w:r>
      <w:r>
        <w:rPr>
          <w:color w:val="333333"/>
        </w:rPr>
        <w:t>, словосложения </w:t>
      </w:r>
      <w:r>
        <w:rPr>
          <w:rStyle w:val="af"/>
          <w:rFonts w:eastAsiaTheme="majorEastAsia"/>
          <w:color w:val="333333"/>
        </w:rPr>
        <w:t>(blackboard)</w:t>
      </w:r>
      <w:r>
        <w:rPr>
          <w:color w:val="333333"/>
        </w:rPr>
        <w:t>, конверсии </w:t>
      </w:r>
      <w:r>
        <w:rPr>
          <w:rStyle w:val="af"/>
          <w:rFonts w:eastAsiaTheme="majorEastAsia"/>
          <w:color w:val="333333"/>
        </w:rPr>
        <w:t>(to play – a play)</w:t>
      </w:r>
      <w:r>
        <w:rPr>
          <w:color w:val="333333"/>
        </w:rPr>
        <w:t>.</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конструкцию </w:t>
      </w:r>
      <w:r>
        <w:rPr>
          <w:rStyle w:val="af"/>
          <w:rFonts w:eastAsiaTheme="majorEastAsia"/>
          <w:color w:val="333333"/>
        </w:rPr>
        <w:t>to be going to</w:t>
      </w:r>
      <w:r>
        <w:rPr>
          <w:color w:val="333333"/>
        </w:rPr>
        <w:t> и Future Simple Tense для выражения будущего действия;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модальные глаголы долженствования </w:t>
      </w:r>
      <w:r>
        <w:rPr>
          <w:rStyle w:val="af"/>
          <w:rFonts w:eastAsiaTheme="majorEastAsia"/>
          <w:color w:val="333333"/>
        </w:rPr>
        <w:t>must</w:t>
      </w:r>
      <w:r>
        <w:rPr>
          <w:color w:val="333333"/>
        </w:rPr>
        <w:t> и </w:t>
      </w:r>
      <w:r>
        <w:rPr>
          <w:rStyle w:val="af"/>
          <w:rFonts w:eastAsiaTheme="majorEastAsia"/>
          <w:color w:val="333333"/>
        </w:rPr>
        <w:t>have to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отрицательное местоимение </w:t>
      </w:r>
      <w:r>
        <w:rPr>
          <w:rStyle w:val="af"/>
          <w:rFonts w:eastAsiaTheme="majorEastAsia"/>
          <w:color w:val="333333"/>
        </w:rPr>
        <w:t>no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степени сравнения прилагательных (формы, образованные по правилу и исключения: </w:t>
      </w:r>
      <w:r>
        <w:rPr>
          <w:rStyle w:val="af"/>
          <w:rFonts w:eastAsiaTheme="majorEastAsia"/>
          <w:color w:val="333333"/>
        </w:rPr>
        <w:t>good – better – (the) best, bad – worse – (the) worst)</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наречия времени;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обозначение даты и года;</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обозначение времени.</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B4975">
      <w:pPr>
        <w:pStyle w:val="af0"/>
        <w:shd w:val="clear" w:color="auto" w:fill="FFFFFF"/>
        <w:spacing w:before="0" w:after="0" w:afterAutospacing="0"/>
        <w:ind w:firstLine="567"/>
        <w:jc w:val="both"/>
        <w:rPr>
          <w:color w:val="333333"/>
        </w:rPr>
      </w:pPr>
      <w:r>
        <w:rPr>
          <w:color w:val="333333"/>
        </w:rPr>
        <w:t>знать названия родной страны и страны/стран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знать некоторых литературных персонажей;</w:t>
      </w:r>
    </w:p>
    <w:p w:rsidR="00EB4975" w:rsidRDefault="00EB4975" w:rsidP="00EB4975">
      <w:pPr>
        <w:pStyle w:val="af0"/>
        <w:shd w:val="clear" w:color="auto" w:fill="FFFFFF"/>
        <w:spacing w:before="0" w:after="0" w:afterAutospacing="0"/>
        <w:ind w:firstLine="567"/>
        <w:jc w:val="both"/>
        <w:rPr>
          <w:color w:val="333333"/>
        </w:rPr>
      </w:pPr>
      <w:r>
        <w:rPr>
          <w:color w:val="333333"/>
        </w:rPr>
        <w:t>знать небольшие произведения детского фольклора (рифмовки, песни);</w:t>
      </w:r>
    </w:p>
    <w:p w:rsidR="00EB4975" w:rsidRDefault="00EB4975" w:rsidP="00EB4975">
      <w:pPr>
        <w:pStyle w:val="af0"/>
        <w:shd w:val="clear" w:color="auto" w:fill="FFFFFF"/>
        <w:spacing w:before="0" w:after="0" w:afterAutospacing="0"/>
        <w:ind w:firstLine="567"/>
        <w:jc w:val="both"/>
        <w:rPr>
          <w:color w:val="333333"/>
        </w:rPr>
      </w:pPr>
      <w:r>
        <w:rPr>
          <w:color w:val="333333"/>
        </w:rPr>
        <w:t>кратко представлять свою страну на иностранном языке в рамках изучаемой тематики.</w:t>
      </w:r>
    </w:p>
    <w:p w:rsidR="00EB4975" w:rsidRPr="00E24B1F" w:rsidRDefault="00EB4975" w:rsidP="00EB4975">
      <w:pPr>
        <w:rPr>
          <w:rFonts w:ascii="Times New Roman" w:hAnsi="Times New Roman" w:cs="Times New Roman"/>
          <w:b/>
          <w:bCs/>
          <w:caps/>
          <w:sz w:val="24"/>
          <w:szCs w:val="24"/>
        </w:rPr>
      </w:pPr>
      <w:r w:rsidRPr="00E24B1F">
        <w:rPr>
          <w:rFonts w:ascii="Times New Roman" w:hAnsi="Times New Roman" w:cs="Times New Roman"/>
          <w:b/>
          <w:bCs/>
          <w:caps/>
          <w:sz w:val="24"/>
          <w:szCs w:val="24"/>
        </w:rPr>
        <w:t>ТЕМАТИЧЕСКОЕ ПЛАНИРОВАНИЕ</w:t>
      </w:r>
    </w:p>
    <w:p w:rsidR="00EB4975" w:rsidRPr="00E24B1F" w:rsidRDefault="00EB4975" w:rsidP="00EB4975">
      <w:pPr>
        <w:rPr>
          <w:rFonts w:ascii="Times New Roman" w:hAnsi="Times New Roman" w:cs="Times New Roman"/>
          <w:b/>
          <w:bCs/>
          <w:caps/>
          <w:sz w:val="24"/>
          <w:szCs w:val="24"/>
        </w:rPr>
      </w:pPr>
      <w:r w:rsidRPr="00E24B1F">
        <w:rPr>
          <w:rFonts w:ascii="Times New Roman" w:hAnsi="Times New Roman" w:cs="Times New Roman"/>
          <w:b/>
          <w:bCs/>
          <w:caps/>
          <w:sz w:val="24"/>
          <w:szCs w:val="24"/>
        </w:rPr>
        <w:t>2 КЛАСС</w:t>
      </w:r>
    </w:p>
    <w:tbl>
      <w:tblPr>
        <w:tblW w:w="106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8"/>
        <w:gridCol w:w="4047"/>
        <w:gridCol w:w="672"/>
        <w:gridCol w:w="1704"/>
        <w:gridCol w:w="86"/>
        <w:gridCol w:w="3619"/>
      </w:tblGrid>
      <w:tr w:rsidR="00EB4975" w:rsidRPr="00E24B1F" w:rsidTr="00E24B1F">
        <w:trPr>
          <w:trHeight w:val="296"/>
          <w:tblHeader/>
          <w:tblCellSpacing w:w="15" w:type="dxa"/>
        </w:trPr>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 п/п</w:t>
            </w:r>
          </w:p>
        </w:tc>
        <w:tc>
          <w:tcPr>
            <w:tcW w:w="0" w:type="auto"/>
            <w:vMerge w:val="restart"/>
            <w:hideMark/>
          </w:tcPr>
          <w:p w:rsidR="00EB4975" w:rsidRPr="00E24B1F" w:rsidRDefault="00EB4975">
            <w:pPr>
              <w:jc w:val="center"/>
              <w:rPr>
                <w:rFonts w:ascii="Times New Roman" w:hAnsi="Times New Roman" w:cs="Times New Roman"/>
                <w:sz w:val="24"/>
                <w:szCs w:val="24"/>
                <w:lang w:val="ru-RU"/>
              </w:rPr>
            </w:pPr>
            <w:r w:rsidRPr="00E24B1F">
              <w:rPr>
                <w:rFonts w:ascii="Times New Roman" w:hAnsi="Times New Roman" w:cs="Times New Roman"/>
                <w:sz w:val="24"/>
                <w:szCs w:val="24"/>
                <w:lang w:val="ru-RU"/>
              </w:rPr>
              <w:t>Наименование разделов и тем программы</w:t>
            </w:r>
          </w:p>
        </w:tc>
        <w:tc>
          <w:tcPr>
            <w:tcW w:w="0" w:type="auto"/>
            <w:gridSpan w:val="3"/>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Количество часов</w:t>
            </w:r>
          </w:p>
        </w:tc>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Электронные (цифровые) образовательные ресурсы</w:t>
            </w:r>
          </w:p>
        </w:tc>
      </w:tr>
      <w:tr w:rsidR="00EB4975" w:rsidRPr="00E24B1F" w:rsidTr="00E24B1F">
        <w:trPr>
          <w:trHeight w:val="569"/>
          <w:tblHeader/>
          <w:tblCellSpacing w:w="15" w:type="dxa"/>
        </w:trPr>
        <w:tc>
          <w:tcPr>
            <w:tcW w:w="0" w:type="auto"/>
            <w:vMerge/>
            <w:hideMark/>
          </w:tcPr>
          <w:p w:rsidR="00EB4975" w:rsidRPr="00E24B1F" w:rsidRDefault="00EB4975">
            <w:pPr>
              <w:rPr>
                <w:rFonts w:ascii="Times New Roman" w:hAnsi="Times New Roman" w:cs="Times New Roman"/>
                <w:sz w:val="24"/>
                <w:szCs w:val="24"/>
              </w:rPr>
            </w:pPr>
          </w:p>
        </w:tc>
        <w:tc>
          <w:tcPr>
            <w:tcW w:w="0" w:type="auto"/>
            <w:vMerge/>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Всего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Контрольные работы</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vMerge/>
            <w:vAlign w:val="center"/>
            <w:hideMark/>
          </w:tcPr>
          <w:p w:rsidR="00EB4975" w:rsidRPr="00E24B1F" w:rsidRDefault="00EB4975">
            <w:pPr>
              <w:rPr>
                <w:rFonts w:ascii="Times New Roman" w:hAnsi="Times New Roman" w:cs="Times New Roman"/>
                <w:sz w:val="24"/>
                <w:szCs w:val="24"/>
              </w:rPr>
            </w:pPr>
          </w:p>
        </w:tc>
      </w:tr>
      <w:tr w:rsidR="00EB4975" w:rsidRPr="00E24B1F" w:rsidTr="00E24B1F">
        <w:trPr>
          <w:trHeight w:val="296"/>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1.Мир моего «я»</w:t>
            </w:r>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hideMark/>
          </w:tcPr>
          <w:p w:rsidR="00EB4975" w:rsidRPr="00E24B1F" w:rsidRDefault="00EB4975" w:rsidP="00EB4975">
            <w:pPr>
              <w:pStyle w:val="af0"/>
            </w:pPr>
            <w:r w:rsidRPr="00E24B1F">
              <w:t>Приветствие\знакомство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299"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1.2</w:t>
            </w:r>
          </w:p>
        </w:tc>
        <w:tc>
          <w:tcPr>
            <w:tcW w:w="0" w:type="auto"/>
            <w:hideMark/>
          </w:tcPr>
          <w:p w:rsidR="00EB4975" w:rsidRPr="00E24B1F" w:rsidRDefault="00EB4975" w:rsidP="00EB4975">
            <w:pPr>
              <w:pStyle w:val="af0"/>
            </w:pPr>
            <w:r w:rsidRPr="00E24B1F">
              <w:t>Моя семья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0"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rsidP="00EB4975">
            <w:pPr>
              <w:pStyle w:val="af0"/>
            </w:pPr>
            <w:r w:rsidRPr="00E24B1F">
              <w:t>Мой день рождения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1"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84"/>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1.4</w:t>
            </w:r>
          </w:p>
        </w:tc>
        <w:tc>
          <w:tcPr>
            <w:tcW w:w="0" w:type="auto"/>
            <w:hideMark/>
          </w:tcPr>
          <w:p w:rsidR="00EB4975" w:rsidRPr="00E24B1F" w:rsidRDefault="00EB4975" w:rsidP="00EB4975">
            <w:pPr>
              <w:pStyle w:val="af0"/>
            </w:pPr>
            <w:r w:rsidRPr="00E24B1F">
              <w:t>Моя любимая еда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2"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3"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27</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6"/>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2.Мир моих увлечений</w:t>
            </w:r>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2.1</w:t>
            </w:r>
          </w:p>
        </w:tc>
        <w:tc>
          <w:tcPr>
            <w:tcW w:w="0" w:type="auto"/>
            <w:hideMark/>
          </w:tcPr>
          <w:p w:rsidR="00EB4975" w:rsidRPr="00E24B1F" w:rsidRDefault="00EB4975" w:rsidP="00EB4975">
            <w:pPr>
              <w:pStyle w:val="af0"/>
            </w:pPr>
            <w:r w:rsidRPr="00E24B1F">
              <w:t>Мой любимый цвет, игрушка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7</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4"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2.2</w:t>
            </w:r>
          </w:p>
        </w:tc>
        <w:tc>
          <w:tcPr>
            <w:tcW w:w="0" w:type="auto"/>
            <w:hideMark/>
          </w:tcPr>
          <w:p w:rsidR="00EB4975" w:rsidRPr="00E24B1F" w:rsidRDefault="00EB4975" w:rsidP="00EB4975">
            <w:pPr>
              <w:pStyle w:val="af0"/>
            </w:pPr>
            <w:r w:rsidRPr="00E24B1F">
              <w:t>Любимые занятия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5"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hideMark/>
          </w:tcPr>
          <w:p w:rsidR="00EB4975" w:rsidRPr="00E24B1F" w:rsidRDefault="00EB4975" w:rsidP="00EB4975">
            <w:pPr>
              <w:pStyle w:val="af0"/>
            </w:pPr>
            <w:r w:rsidRPr="00E24B1F">
              <w:t>Мой питомец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6"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2.4</w:t>
            </w:r>
          </w:p>
        </w:tc>
        <w:tc>
          <w:tcPr>
            <w:tcW w:w="0" w:type="auto"/>
            <w:hideMark/>
          </w:tcPr>
          <w:p w:rsidR="00EB4975" w:rsidRPr="00E24B1F" w:rsidRDefault="00EB4975" w:rsidP="00EB4975">
            <w:pPr>
              <w:pStyle w:val="af0"/>
            </w:pPr>
            <w:r w:rsidRPr="00E24B1F">
              <w:t>Выходной день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7"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8"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17</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84"/>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3.Мир вокруг меня</w:t>
            </w:r>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3.1</w:t>
            </w:r>
          </w:p>
        </w:tc>
        <w:tc>
          <w:tcPr>
            <w:tcW w:w="0" w:type="auto"/>
            <w:hideMark/>
          </w:tcPr>
          <w:p w:rsidR="00EB4975" w:rsidRPr="00E24B1F" w:rsidRDefault="00EB4975" w:rsidP="00EB4975">
            <w:pPr>
              <w:pStyle w:val="af0"/>
            </w:pPr>
            <w:r w:rsidRPr="00E24B1F">
              <w:t>Моя школа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9"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3.2</w:t>
            </w:r>
          </w:p>
        </w:tc>
        <w:tc>
          <w:tcPr>
            <w:tcW w:w="0" w:type="auto"/>
            <w:hideMark/>
          </w:tcPr>
          <w:p w:rsidR="00EB4975" w:rsidRPr="00E24B1F" w:rsidRDefault="00EB4975" w:rsidP="00EB4975">
            <w:pPr>
              <w:pStyle w:val="af0"/>
            </w:pPr>
            <w:r w:rsidRPr="00E24B1F">
              <w:t>Мои друзья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0"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3.3</w:t>
            </w:r>
          </w:p>
        </w:tc>
        <w:tc>
          <w:tcPr>
            <w:tcW w:w="0" w:type="auto"/>
            <w:hideMark/>
          </w:tcPr>
          <w:p w:rsidR="00EB4975" w:rsidRPr="00E24B1F" w:rsidRDefault="00EB4975" w:rsidP="00EB4975">
            <w:pPr>
              <w:pStyle w:val="af0"/>
            </w:pPr>
            <w:r w:rsidRPr="00E24B1F">
              <w:t>Моя малая родина (город, село)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1"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3.4</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2"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163E75" w:rsidTr="00E24B1F">
        <w:trPr>
          <w:trHeight w:val="296"/>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4.Родная страна и страны изучаемого языка</w:t>
            </w:r>
          </w:p>
        </w:tc>
      </w:tr>
      <w:tr w:rsidR="00EB4975" w:rsidRPr="00163E75" w:rsidTr="00E24B1F">
        <w:trPr>
          <w:trHeight w:val="580"/>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4.1</w:t>
            </w:r>
          </w:p>
        </w:tc>
        <w:tc>
          <w:tcPr>
            <w:tcW w:w="0" w:type="auto"/>
            <w:hideMark/>
          </w:tcPr>
          <w:p w:rsidR="00EB4975" w:rsidRPr="00E24B1F" w:rsidRDefault="00EB4975" w:rsidP="00EB4975">
            <w:pPr>
              <w:pStyle w:val="af0"/>
            </w:pPr>
            <w:r w:rsidRPr="00E24B1F">
              <w:t>Названия родной страны и страны/стран изучаемого языка; их столиц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3"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4.2</w:t>
            </w:r>
          </w:p>
        </w:tc>
        <w:tc>
          <w:tcPr>
            <w:tcW w:w="0" w:type="auto"/>
            <w:hideMark/>
          </w:tcPr>
          <w:p w:rsidR="00EB4975" w:rsidRPr="00E24B1F" w:rsidRDefault="00EB4975" w:rsidP="00EB4975">
            <w:pPr>
              <w:pStyle w:val="af0"/>
            </w:pPr>
            <w:r w:rsidRPr="00E24B1F">
              <w:t>Произведения детского фольклора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4"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4.3</w:t>
            </w:r>
          </w:p>
        </w:tc>
        <w:tc>
          <w:tcPr>
            <w:tcW w:w="0" w:type="auto"/>
            <w:hideMark/>
          </w:tcPr>
          <w:p w:rsidR="00EB4975" w:rsidRPr="00E24B1F" w:rsidRDefault="00EB4975" w:rsidP="00EB4975">
            <w:pPr>
              <w:pStyle w:val="af0"/>
            </w:pPr>
            <w:r w:rsidRPr="00E24B1F">
              <w:t>Литературные персонажи детских книг</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5"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569"/>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4.4</w:t>
            </w:r>
          </w:p>
        </w:tc>
        <w:tc>
          <w:tcPr>
            <w:tcW w:w="0" w:type="auto"/>
            <w:hideMark/>
          </w:tcPr>
          <w:p w:rsidR="00EB4975" w:rsidRPr="00E24B1F" w:rsidRDefault="00EB4975" w:rsidP="00EB4975">
            <w:pPr>
              <w:pStyle w:val="af0"/>
            </w:pPr>
            <w:r w:rsidRPr="00E24B1F">
              <w:t>Праздники родной страны и страны/стран изучаемого языка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6"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163E75"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7"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lastRenderedPageBreak/>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84"/>
          <w:tblCellSpacing w:w="15" w:type="dxa"/>
        </w:trPr>
        <w:tc>
          <w:tcPr>
            <w:tcW w:w="0" w:type="auto"/>
            <w:gridSpan w:val="2"/>
            <w:hideMark/>
          </w:tcPr>
          <w:p w:rsidR="00EB4975" w:rsidRPr="00E24B1F" w:rsidRDefault="00EB4975" w:rsidP="00EB4975">
            <w:pPr>
              <w:pStyle w:val="af0"/>
            </w:pPr>
            <w:r w:rsidRPr="00E24B1F">
              <w:t>ОБЩЕЕ КОЛИЧЕСТВО ЧАСОВ ПО ПРОГРАММЕ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68</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p>
        </w:tc>
      </w:tr>
    </w:tbl>
    <w:p w:rsidR="00EB4975" w:rsidRPr="00E24B1F" w:rsidRDefault="00EB4975" w:rsidP="00EB4975">
      <w:pPr>
        <w:rPr>
          <w:rFonts w:ascii="Times New Roman" w:hAnsi="Times New Roman" w:cs="Times New Roman"/>
          <w:b/>
          <w:bCs/>
          <w:caps/>
          <w:sz w:val="24"/>
          <w:szCs w:val="24"/>
        </w:rPr>
      </w:pPr>
      <w:r w:rsidRPr="00E24B1F">
        <w:rPr>
          <w:rFonts w:ascii="Times New Roman" w:hAnsi="Times New Roman" w:cs="Times New Roman"/>
          <w:b/>
          <w:bCs/>
          <w:caps/>
          <w:sz w:val="24"/>
          <w:szCs w:val="24"/>
        </w:rPr>
        <w:t>3 КЛАСС</w:t>
      </w:r>
    </w:p>
    <w:tbl>
      <w:tblPr>
        <w:tblW w:w="109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91"/>
        <w:gridCol w:w="4542"/>
        <w:gridCol w:w="672"/>
        <w:gridCol w:w="1660"/>
        <w:gridCol w:w="86"/>
        <w:gridCol w:w="3473"/>
      </w:tblGrid>
      <w:tr w:rsidR="00EB4975" w:rsidRPr="00E24B1F" w:rsidTr="00E24B1F">
        <w:trPr>
          <w:trHeight w:val="295"/>
          <w:tblHeader/>
          <w:tblCellSpacing w:w="15" w:type="dxa"/>
        </w:trPr>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 п/п</w:t>
            </w:r>
          </w:p>
        </w:tc>
        <w:tc>
          <w:tcPr>
            <w:tcW w:w="0" w:type="auto"/>
            <w:vMerge w:val="restart"/>
            <w:hideMark/>
          </w:tcPr>
          <w:p w:rsidR="00EB4975" w:rsidRPr="00E24B1F" w:rsidRDefault="00EB4975">
            <w:pPr>
              <w:jc w:val="center"/>
              <w:rPr>
                <w:rFonts w:ascii="Times New Roman" w:hAnsi="Times New Roman" w:cs="Times New Roman"/>
                <w:sz w:val="24"/>
                <w:szCs w:val="24"/>
                <w:lang w:val="ru-RU"/>
              </w:rPr>
            </w:pPr>
            <w:r w:rsidRPr="00E24B1F">
              <w:rPr>
                <w:rFonts w:ascii="Times New Roman" w:hAnsi="Times New Roman" w:cs="Times New Roman"/>
                <w:sz w:val="24"/>
                <w:szCs w:val="24"/>
                <w:lang w:val="ru-RU"/>
              </w:rPr>
              <w:t>Наименование разделов и тем программы</w:t>
            </w:r>
          </w:p>
        </w:tc>
        <w:tc>
          <w:tcPr>
            <w:tcW w:w="0" w:type="auto"/>
            <w:gridSpan w:val="3"/>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Количество часов</w:t>
            </w:r>
          </w:p>
        </w:tc>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Электронные (цифровые) образовательные ресурсы</w:t>
            </w:r>
          </w:p>
        </w:tc>
      </w:tr>
      <w:tr w:rsidR="00EB4975" w:rsidRPr="00E24B1F" w:rsidTr="00E24B1F">
        <w:trPr>
          <w:trHeight w:val="295"/>
          <w:tblHeader/>
          <w:tblCellSpacing w:w="15" w:type="dxa"/>
        </w:trPr>
        <w:tc>
          <w:tcPr>
            <w:tcW w:w="0" w:type="auto"/>
            <w:vMerge/>
            <w:hideMark/>
          </w:tcPr>
          <w:p w:rsidR="00EB4975" w:rsidRPr="00E24B1F" w:rsidRDefault="00EB4975">
            <w:pPr>
              <w:rPr>
                <w:rFonts w:ascii="Times New Roman" w:hAnsi="Times New Roman" w:cs="Times New Roman"/>
                <w:sz w:val="24"/>
                <w:szCs w:val="24"/>
              </w:rPr>
            </w:pPr>
          </w:p>
        </w:tc>
        <w:tc>
          <w:tcPr>
            <w:tcW w:w="0" w:type="auto"/>
            <w:vMerge/>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Всего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Контрольные работы</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vMerge/>
            <w:vAlign w:val="center"/>
            <w:hideMark/>
          </w:tcPr>
          <w:p w:rsidR="00EB4975" w:rsidRPr="00E24B1F" w:rsidRDefault="00EB4975">
            <w:pP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1.Мир моего «я»</w:t>
            </w:r>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hideMark/>
          </w:tcPr>
          <w:p w:rsidR="00EB4975" w:rsidRPr="00E24B1F" w:rsidRDefault="00EB4975" w:rsidP="00EB4975">
            <w:pPr>
              <w:pStyle w:val="af0"/>
            </w:pPr>
            <w:r w:rsidRPr="00E24B1F">
              <w:t>Моя семья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18"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hideMark/>
          </w:tcPr>
          <w:p w:rsidR="00EB4975" w:rsidRPr="00E24B1F" w:rsidRDefault="00EB4975" w:rsidP="00EB4975">
            <w:pPr>
              <w:pStyle w:val="af0"/>
            </w:pPr>
            <w:r w:rsidRPr="00E24B1F">
              <w:t>Мой день рождения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19" w:history="1">
              <w:r w:rsidRPr="00E24B1F">
                <w:rPr>
                  <w:rStyle w:val="a7"/>
                </w:rPr>
                <w:t>https://m.edsoo.ru/7f411518</w:t>
              </w:r>
            </w:hyperlink>
          </w:p>
        </w:tc>
      </w:tr>
      <w:tr w:rsidR="00EB4975" w:rsidRPr="00163E75"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rsidP="00EB4975">
            <w:pPr>
              <w:pStyle w:val="af0"/>
            </w:pPr>
            <w:r w:rsidRPr="00E24B1F">
              <w:t>Моя любимая еда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0"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1.4</w:t>
            </w:r>
          </w:p>
        </w:tc>
        <w:tc>
          <w:tcPr>
            <w:tcW w:w="0" w:type="auto"/>
            <w:hideMark/>
          </w:tcPr>
          <w:p w:rsidR="00EB4975" w:rsidRPr="00E24B1F" w:rsidRDefault="00EB4975" w:rsidP="00EB4975">
            <w:pPr>
              <w:pStyle w:val="af0"/>
            </w:pPr>
            <w:r w:rsidRPr="00E24B1F">
              <w:t>Мой день (распорядок дня)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1"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2" w:history="1">
              <w:r w:rsidRPr="00E24B1F">
                <w:rPr>
                  <w:rStyle w:val="a7"/>
                </w:rPr>
                <w:t>https://m.edsoo.ru/7f411518</w:t>
              </w:r>
            </w:hyperlink>
          </w:p>
        </w:tc>
      </w:tr>
      <w:tr w:rsidR="00EB4975" w:rsidRPr="00E24B1F" w:rsidTr="00E24B1F">
        <w:trPr>
          <w:trHeight w:val="295"/>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2.Мир моих увлечений</w:t>
            </w:r>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2.1</w:t>
            </w:r>
          </w:p>
        </w:tc>
        <w:tc>
          <w:tcPr>
            <w:tcW w:w="0" w:type="auto"/>
            <w:hideMark/>
          </w:tcPr>
          <w:p w:rsidR="00EB4975" w:rsidRPr="00E24B1F" w:rsidRDefault="00EB4975" w:rsidP="00EB4975">
            <w:pPr>
              <w:pStyle w:val="af0"/>
            </w:pPr>
            <w:r w:rsidRPr="00E24B1F">
              <w:t>Любимая игрушка, игра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3"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2.2</w:t>
            </w:r>
          </w:p>
        </w:tc>
        <w:tc>
          <w:tcPr>
            <w:tcW w:w="0" w:type="auto"/>
            <w:hideMark/>
          </w:tcPr>
          <w:p w:rsidR="00EB4975" w:rsidRPr="00E24B1F" w:rsidRDefault="00EB4975" w:rsidP="00EB4975">
            <w:pPr>
              <w:pStyle w:val="af0"/>
            </w:pPr>
            <w:r w:rsidRPr="00E24B1F">
              <w:t>Мой питомец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4" w:history="1">
              <w:r w:rsidRPr="00E24B1F">
                <w:rPr>
                  <w:rStyle w:val="a7"/>
                </w:rPr>
                <w:t>https://m.edsoo.ru/7f411518</w:t>
              </w:r>
            </w:hyperlink>
          </w:p>
        </w:tc>
      </w:tr>
      <w:tr w:rsidR="00EB4975" w:rsidRPr="00163E75"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hideMark/>
          </w:tcPr>
          <w:p w:rsidR="00EB4975" w:rsidRPr="00E24B1F" w:rsidRDefault="00EB4975" w:rsidP="00EB4975">
            <w:pPr>
              <w:pStyle w:val="af0"/>
            </w:pPr>
            <w:r w:rsidRPr="00E24B1F">
              <w:t>Любимые занятия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5"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2.4</w:t>
            </w:r>
          </w:p>
        </w:tc>
        <w:tc>
          <w:tcPr>
            <w:tcW w:w="0" w:type="auto"/>
            <w:hideMark/>
          </w:tcPr>
          <w:p w:rsidR="00EB4975" w:rsidRPr="00E24B1F" w:rsidRDefault="00EB4975" w:rsidP="00EB4975">
            <w:pPr>
              <w:pStyle w:val="af0"/>
            </w:pPr>
            <w:r w:rsidRPr="00E24B1F">
              <w:t>Любимая сказка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6"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2.5</w:t>
            </w:r>
          </w:p>
        </w:tc>
        <w:tc>
          <w:tcPr>
            <w:tcW w:w="0" w:type="auto"/>
            <w:hideMark/>
          </w:tcPr>
          <w:p w:rsidR="00EB4975" w:rsidRPr="00E24B1F" w:rsidRDefault="00EB4975" w:rsidP="00EB4975">
            <w:pPr>
              <w:pStyle w:val="af0"/>
            </w:pPr>
            <w:r w:rsidRPr="00E24B1F">
              <w:t>Выходной день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7"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2.6</w:t>
            </w:r>
          </w:p>
        </w:tc>
        <w:tc>
          <w:tcPr>
            <w:tcW w:w="0" w:type="auto"/>
            <w:hideMark/>
          </w:tcPr>
          <w:p w:rsidR="00EB4975" w:rsidRPr="00E24B1F" w:rsidRDefault="00EB4975" w:rsidP="00EB4975">
            <w:pPr>
              <w:pStyle w:val="af0"/>
            </w:pPr>
            <w:r w:rsidRPr="00E24B1F">
              <w:t>Каникулы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8"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2.7</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9" w:history="1">
              <w:r w:rsidRPr="00E24B1F">
                <w:rPr>
                  <w:rStyle w:val="a7"/>
                </w:rPr>
                <w:t>https://m.edsoo.ru/7f411518</w:t>
              </w:r>
            </w:hyperlink>
          </w:p>
        </w:tc>
      </w:tr>
      <w:tr w:rsidR="00EB4975" w:rsidRPr="00E24B1F" w:rsidTr="00E24B1F">
        <w:trPr>
          <w:trHeight w:val="295"/>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3.Мир вокруг меня</w:t>
            </w:r>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3.1</w:t>
            </w:r>
          </w:p>
        </w:tc>
        <w:tc>
          <w:tcPr>
            <w:tcW w:w="0" w:type="auto"/>
            <w:hideMark/>
          </w:tcPr>
          <w:p w:rsidR="00EB4975" w:rsidRPr="00E24B1F" w:rsidRDefault="00EB4975" w:rsidP="00EB4975">
            <w:pPr>
              <w:pStyle w:val="af0"/>
            </w:pPr>
            <w:r w:rsidRPr="00E24B1F">
              <w:t>Моя комната (квартира, дом)</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0" w:history="1">
              <w:r w:rsidRPr="00E24B1F">
                <w:rPr>
                  <w:rStyle w:val="a7"/>
                </w:rPr>
                <w:t>https://m.edsoo.ru/7f411518</w:t>
              </w:r>
            </w:hyperlink>
          </w:p>
        </w:tc>
      </w:tr>
      <w:tr w:rsidR="00EB4975" w:rsidRPr="00163E75"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3.2</w:t>
            </w:r>
          </w:p>
        </w:tc>
        <w:tc>
          <w:tcPr>
            <w:tcW w:w="0" w:type="auto"/>
            <w:hideMark/>
          </w:tcPr>
          <w:p w:rsidR="00EB4975" w:rsidRPr="00E24B1F" w:rsidRDefault="00EB4975" w:rsidP="00EB4975">
            <w:pPr>
              <w:pStyle w:val="af0"/>
            </w:pPr>
            <w:r w:rsidRPr="00E24B1F">
              <w:t>Моя школа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1"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3.3</w:t>
            </w:r>
          </w:p>
        </w:tc>
        <w:tc>
          <w:tcPr>
            <w:tcW w:w="0" w:type="auto"/>
            <w:hideMark/>
          </w:tcPr>
          <w:p w:rsidR="00EB4975" w:rsidRPr="00E24B1F" w:rsidRDefault="00EB4975" w:rsidP="00EB4975">
            <w:pPr>
              <w:pStyle w:val="af0"/>
            </w:pPr>
            <w:r w:rsidRPr="00E24B1F">
              <w:t>Мои друзья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2"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3.4</w:t>
            </w:r>
          </w:p>
        </w:tc>
        <w:tc>
          <w:tcPr>
            <w:tcW w:w="0" w:type="auto"/>
            <w:hideMark/>
          </w:tcPr>
          <w:p w:rsidR="00EB4975" w:rsidRPr="00E24B1F" w:rsidRDefault="00EB4975" w:rsidP="00EB4975">
            <w:pPr>
              <w:pStyle w:val="af0"/>
            </w:pPr>
            <w:r w:rsidRPr="00E24B1F">
              <w:t>Моя малая родина (город, село)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3"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3.5</w:t>
            </w:r>
          </w:p>
        </w:tc>
        <w:tc>
          <w:tcPr>
            <w:tcW w:w="0" w:type="auto"/>
            <w:hideMark/>
          </w:tcPr>
          <w:p w:rsidR="00EB4975" w:rsidRPr="00E24B1F" w:rsidRDefault="00EB4975" w:rsidP="00EB4975">
            <w:pPr>
              <w:pStyle w:val="af0"/>
            </w:pPr>
            <w:r w:rsidRPr="00E24B1F">
              <w:t>Дикие и домашние животные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4"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3.6</w:t>
            </w:r>
          </w:p>
        </w:tc>
        <w:tc>
          <w:tcPr>
            <w:tcW w:w="0" w:type="auto"/>
            <w:hideMark/>
          </w:tcPr>
          <w:p w:rsidR="00EB4975" w:rsidRPr="00E24B1F" w:rsidRDefault="00EB4975" w:rsidP="00EB4975">
            <w:pPr>
              <w:pStyle w:val="af0"/>
            </w:pPr>
            <w:r w:rsidRPr="00E24B1F">
              <w:t>Погода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5" w:history="1">
              <w:r w:rsidRPr="00E24B1F">
                <w:rPr>
                  <w:rStyle w:val="a7"/>
                </w:rPr>
                <w:t>https://m.edsoo.ru/7f411518</w:t>
              </w:r>
            </w:hyperlink>
          </w:p>
        </w:tc>
      </w:tr>
      <w:tr w:rsidR="00EB4975" w:rsidRPr="00163E75"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3.7</w:t>
            </w:r>
          </w:p>
        </w:tc>
        <w:tc>
          <w:tcPr>
            <w:tcW w:w="0" w:type="auto"/>
            <w:hideMark/>
          </w:tcPr>
          <w:p w:rsidR="00EB4975" w:rsidRPr="00E24B1F" w:rsidRDefault="00EB4975" w:rsidP="00EB4975">
            <w:pPr>
              <w:pStyle w:val="af0"/>
            </w:pPr>
            <w:r w:rsidRPr="00E24B1F">
              <w:t>Времена года (месяцы)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6"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3.8</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7" w:history="1">
              <w:r w:rsidRPr="00E24B1F">
                <w:rPr>
                  <w:rStyle w:val="a7"/>
                </w:rPr>
                <w:t>https://m.edsoo.ru/7f411518</w:t>
              </w:r>
            </w:hyperlink>
          </w:p>
        </w:tc>
      </w:tr>
      <w:tr w:rsidR="00EB4975" w:rsidRPr="00E24B1F" w:rsidTr="00E24B1F">
        <w:trPr>
          <w:trHeight w:val="295"/>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19</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163E75"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4.Родная страна и страны изучаемого языка</w:t>
            </w:r>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4.1</w:t>
            </w:r>
          </w:p>
        </w:tc>
        <w:tc>
          <w:tcPr>
            <w:tcW w:w="0" w:type="auto"/>
            <w:hideMark/>
          </w:tcPr>
          <w:p w:rsidR="00EB4975" w:rsidRPr="00E24B1F" w:rsidRDefault="00EB4975" w:rsidP="00EB4975">
            <w:pPr>
              <w:pStyle w:val="af0"/>
            </w:pPr>
            <w:r w:rsidRPr="00E24B1F">
              <w:t>Россия и страна/страны изучаемого языка. Их столицы, достопримечательности и интересные факты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8"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4.2</w:t>
            </w:r>
          </w:p>
        </w:tc>
        <w:tc>
          <w:tcPr>
            <w:tcW w:w="0" w:type="auto"/>
            <w:hideMark/>
          </w:tcPr>
          <w:p w:rsidR="00EB4975" w:rsidRPr="00E24B1F" w:rsidRDefault="00EB4975" w:rsidP="00EB4975">
            <w:pPr>
              <w:pStyle w:val="af0"/>
            </w:pPr>
            <w:r w:rsidRPr="00E24B1F">
              <w:t>Произведения детского фольклора и литературные персонажи детских книг</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9"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4.3</w:t>
            </w:r>
          </w:p>
        </w:tc>
        <w:tc>
          <w:tcPr>
            <w:tcW w:w="0" w:type="auto"/>
            <w:hideMark/>
          </w:tcPr>
          <w:p w:rsidR="00EB4975" w:rsidRPr="00E24B1F" w:rsidRDefault="00EB4975" w:rsidP="00EB4975">
            <w:pPr>
              <w:pStyle w:val="af0"/>
            </w:pPr>
            <w:r w:rsidRPr="00E24B1F">
              <w:t>Праздники родной страны и стран изучаемого языка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0" w:history="1">
              <w:r w:rsidRPr="00E24B1F">
                <w:rPr>
                  <w:rStyle w:val="a7"/>
                </w:rPr>
                <w:t>https://m.edsoo.ru/7f411518</w:t>
              </w:r>
            </w:hyperlink>
          </w:p>
        </w:tc>
      </w:tr>
      <w:tr w:rsidR="00EB4975" w:rsidRPr="00163E75"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4.4</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1" w:history="1">
              <w:r w:rsidRPr="00E24B1F">
                <w:rPr>
                  <w:rStyle w:val="a7"/>
                </w:rPr>
                <w:t>https://m.edsoo.ru/7f411518</w:t>
              </w:r>
            </w:hyperlink>
          </w:p>
        </w:tc>
      </w:tr>
      <w:tr w:rsidR="00EB4975" w:rsidRPr="00E24B1F" w:rsidTr="00E24B1F">
        <w:trPr>
          <w:trHeight w:val="282"/>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82"/>
          <w:tblCellSpacing w:w="15" w:type="dxa"/>
        </w:trPr>
        <w:tc>
          <w:tcPr>
            <w:tcW w:w="0" w:type="auto"/>
            <w:gridSpan w:val="2"/>
            <w:hideMark/>
          </w:tcPr>
          <w:p w:rsidR="00EB4975" w:rsidRPr="00E24B1F" w:rsidRDefault="00EB4975" w:rsidP="00EB4975">
            <w:pPr>
              <w:pStyle w:val="af0"/>
            </w:pPr>
            <w:r w:rsidRPr="00E24B1F">
              <w:t>ОБЩЕЕ КОЛИЧЕСТВО ЧАСОВ ПО ПРОГРАММЕ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68</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p>
        </w:tc>
      </w:tr>
    </w:tbl>
    <w:p w:rsidR="00EB4975" w:rsidRPr="00E24B1F" w:rsidRDefault="00EB4975" w:rsidP="00EB4975">
      <w:pPr>
        <w:rPr>
          <w:rFonts w:ascii="Times New Roman" w:hAnsi="Times New Roman" w:cs="Times New Roman"/>
          <w:b/>
          <w:bCs/>
          <w:caps/>
          <w:sz w:val="24"/>
          <w:szCs w:val="24"/>
        </w:rPr>
      </w:pPr>
      <w:r w:rsidRPr="00E24B1F">
        <w:rPr>
          <w:rFonts w:ascii="Times New Roman" w:hAnsi="Times New Roman" w:cs="Times New Roman"/>
          <w:b/>
          <w:bCs/>
          <w:caps/>
          <w:sz w:val="24"/>
          <w:szCs w:val="24"/>
        </w:rPr>
        <w:t>4 КЛАСС</w:t>
      </w:r>
    </w:p>
    <w:tbl>
      <w:tblPr>
        <w:tblW w:w="1061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86"/>
        <w:gridCol w:w="4308"/>
        <w:gridCol w:w="672"/>
        <w:gridCol w:w="1643"/>
        <w:gridCol w:w="86"/>
        <w:gridCol w:w="3418"/>
      </w:tblGrid>
      <w:tr w:rsidR="00EB4975" w:rsidRPr="00E24B1F" w:rsidTr="00E24B1F">
        <w:trPr>
          <w:trHeight w:val="290"/>
          <w:tblHeader/>
          <w:tblCellSpacing w:w="15" w:type="dxa"/>
        </w:trPr>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 п/п</w:t>
            </w:r>
          </w:p>
        </w:tc>
        <w:tc>
          <w:tcPr>
            <w:tcW w:w="0" w:type="auto"/>
            <w:vMerge w:val="restart"/>
            <w:hideMark/>
          </w:tcPr>
          <w:p w:rsidR="00EB4975" w:rsidRPr="00E24B1F" w:rsidRDefault="00EB4975">
            <w:pPr>
              <w:jc w:val="center"/>
              <w:rPr>
                <w:rFonts w:ascii="Times New Roman" w:hAnsi="Times New Roman" w:cs="Times New Roman"/>
                <w:sz w:val="24"/>
                <w:szCs w:val="24"/>
                <w:lang w:val="ru-RU"/>
              </w:rPr>
            </w:pPr>
            <w:r w:rsidRPr="00E24B1F">
              <w:rPr>
                <w:rFonts w:ascii="Times New Roman" w:hAnsi="Times New Roman" w:cs="Times New Roman"/>
                <w:sz w:val="24"/>
                <w:szCs w:val="24"/>
                <w:lang w:val="ru-RU"/>
              </w:rPr>
              <w:t>Наименование разделов и тем программы</w:t>
            </w:r>
          </w:p>
        </w:tc>
        <w:tc>
          <w:tcPr>
            <w:tcW w:w="0" w:type="auto"/>
            <w:gridSpan w:val="3"/>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Количество часов</w:t>
            </w:r>
          </w:p>
        </w:tc>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Электронные (цифровые) образовательные ресурсы</w:t>
            </w:r>
          </w:p>
        </w:tc>
      </w:tr>
      <w:tr w:rsidR="00EB4975" w:rsidRPr="00E24B1F" w:rsidTr="00E24B1F">
        <w:trPr>
          <w:trHeight w:val="290"/>
          <w:tblHeader/>
          <w:tblCellSpacing w:w="15" w:type="dxa"/>
        </w:trPr>
        <w:tc>
          <w:tcPr>
            <w:tcW w:w="0" w:type="auto"/>
            <w:vMerge/>
            <w:hideMark/>
          </w:tcPr>
          <w:p w:rsidR="00EB4975" w:rsidRPr="00E24B1F" w:rsidRDefault="00EB4975">
            <w:pPr>
              <w:rPr>
                <w:rFonts w:ascii="Times New Roman" w:hAnsi="Times New Roman" w:cs="Times New Roman"/>
                <w:sz w:val="24"/>
                <w:szCs w:val="24"/>
              </w:rPr>
            </w:pPr>
          </w:p>
        </w:tc>
        <w:tc>
          <w:tcPr>
            <w:tcW w:w="0" w:type="auto"/>
            <w:vMerge/>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Всего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Контрольные работы</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vMerge/>
            <w:vAlign w:val="center"/>
            <w:hideMark/>
          </w:tcPr>
          <w:p w:rsidR="00EB4975" w:rsidRPr="00E24B1F" w:rsidRDefault="00EB4975">
            <w:pPr>
              <w:rPr>
                <w:rFonts w:ascii="Times New Roman" w:hAnsi="Times New Roman" w:cs="Times New Roman"/>
                <w:sz w:val="24"/>
                <w:szCs w:val="24"/>
              </w:rPr>
            </w:pPr>
          </w:p>
        </w:tc>
      </w:tr>
      <w:tr w:rsidR="00EB4975" w:rsidRPr="00E24B1F" w:rsidTr="00E24B1F">
        <w:trPr>
          <w:trHeight w:val="290"/>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1.Мир моего «я»</w:t>
            </w:r>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hideMark/>
          </w:tcPr>
          <w:p w:rsidR="00EB4975" w:rsidRPr="00E24B1F" w:rsidRDefault="00EB4975" w:rsidP="00EB4975">
            <w:pPr>
              <w:pStyle w:val="af0"/>
            </w:pPr>
            <w:r w:rsidRPr="00E24B1F">
              <w:t>Моя семья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2"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hideMark/>
          </w:tcPr>
          <w:p w:rsidR="00EB4975" w:rsidRPr="00E24B1F" w:rsidRDefault="00EB4975" w:rsidP="00EB4975">
            <w:pPr>
              <w:pStyle w:val="af0"/>
            </w:pPr>
            <w:r w:rsidRPr="00E24B1F">
              <w:t>Мой день рождения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3" w:history="1">
              <w:r w:rsidRPr="00E24B1F">
                <w:rPr>
                  <w:rStyle w:val="a7"/>
                </w:rPr>
                <w:t>https://m.edsoo.ru/7f412652</w:t>
              </w:r>
            </w:hyperlink>
          </w:p>
        </w:tc>
      </w:tr>
      <w:tr w:rsidR="00EB4975" w:rsidRPr="00163E75" w:rsidTr="00E24B1F">
        <w:trPr>
          <w:trHeight w:val="557"/>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rsidP="00EB4975">
            <w:pPr>
              <w:pStyle w:val="af0"/>
            </w:pPr>
            <w:r w:rsidRPr="00E24B1F">
              <w:t>Моя любимая еда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4"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1.4</w:t>
            </w:r>
          </w:p>
        </w:tc>
        <w:tc>
          <w:tcPr>
            <w:tcW w:w="0" w:type="auto"/>
            <w:hideMark/>
          </w:tcPr>
          <w:p w:rsidR="00EB4975" w:rsidRPr="00E24B1F" w:rsidRDefault="00EB4975" w:rsidP="00EB4975">
            <w:pPr>
              <w:pStyle w:val="af0"/>
            </w:pPr>
            <w:r w:rsidRPr="00E24B1F">
              <w:t>Мой день (распорядок дня, домашние обязанности)</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5"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6"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lastRenderedPageBreak/>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0"/>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2.Мир моих увлечений</w:t>
            </w:r>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2.1</w:t>
            </w:r>
          </w:p>
        </w:tc>
        <w:tc>
          <w:tcPr>
            <w:tcW w:w="0" w:type="auto"/>
            <w:hideMark/>
          </w:tcPr>
          <w:p w:rsidR="00EB4975" w:rsidRPr="00E24B1F" w:rsidRDefault="00EB4975" w:rsidP="00EB4975">
            <w:pPr>
              <w:pStyle w:val="af0"/>
            </w:pPr>
            <w:r w:rsidRPr="00E24B1F">
              <w:t>Любимая игрушка, игра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7" w:history="1">
              <w:r w:rsidRPr="00E24B1F">
                <w:rPr>
                  <w:rStyle w:val="a7"/>
                </w:rPr>
                <w:t>https://m.edsoo.ru/7f412652</w:t>
              </w:r>
            </w:hyperlink>
          </w:p>
        </w:tc>
      </w:tr>
      <w:tr w:rsidR="00EB4975" w:rsidRPr="00163E75" w:rsidTr="00E24B1F">
        <w:trPr>
          <w:trHeight w:val="557"/>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2.2</w:t>
            </w:r>
          </w:p>
        </w:tc>
        <w:tc>
          <w:tcPr>
            <w:tcW w:w="0" w:type="auto"/>
            <w:hideMark/>
          </w:tcPr>
          <w:p w:rsidR="00EB4975" w:rsidRPr="00E24B1F" w:rsidRDefault="00EB4975" w:rsidP="00EB4975">
            <w:pPr>
              <w:pStyle w:val="af0"/>
            </w:pPr>
            <w:r w:rsidRPr="00E24B1F">
              <w:t>Мой питомец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8"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hideMark/>
          </w:tcPr>
          <w:p w:rsidR="00EB4975" w:rsidRPr="00E24B1F" w:rsidRDefault="00EB4975" w:rsidP="00EB4975">
            <w:pPr>
              <w:pStyle w:val="af0"/>
            </w:pPr>
            <w:r w:rsidRPr="00E24B1F">
              <w:t>Любимые занятия. Занятия спортом</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9"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2.4</w:t>
            </w:r>
          </w:p>
        </w:tc>
        <w:tc>
          <w:tcPr>
            <w:tcW w:w="0" w:type="auto"/>
            <w:hideMark/>
          </w:tcPr>
          <w:p w:rsidR="00EB4975" w:rsidRPr="00E24B1F" w:rsidRDefault="00EB4975" w:rsidP="00EB4975">
            <w:pPr>
              <w:pStyle w:val="af0"/>
            </w:pPr>
            <w:r w:rsidRPr="00E24B1F">
              <w:t>Любимая сказка/история/рассказ</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0"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2.5</w:t>
            </w:r>
          </w:p>
        </w:tc>
        <w:tc>
          <w:tcPr>
            <w:tcW w:w="0" w:type="auto"/>
            <w:hideMark/>
          </w:tcPr>
          <w:p w:rsidR="00EB4975" w:rsidRPr="00E24B1F" w:rsidRDefault="00EB4975" w:rsidP="00EB4975">
            <w:pPr>
              <w:pStyle w:val="af0"/>
            </w:pPr>
            <w:r w:rsidRPr="00E24B1F">
              <w:t>Выходной день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1"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2.6</w:t>
            </w:r>
          </w:p>
        </w:tc>
        <w:tc>
          <w:tcPr>
            <w:tcW w:w="0" w:type="auto"/>
            <w:hideMark/>
          </w:tcPr>
          <w:p w:rsidR="00EB4975" w:rsidRPr="00E24B1F" w:rsidRDefault="00EB4975" w:rsidP="00EB4975">
            <w:pPr>
              <w:pStyle w:val="af0"/>
            </w:pPr>
            <w:r w:rsidRPr="00E24B1F">
              <w:t>Каникулы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2"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2.7</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3"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17</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78"/>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3.Мир вокруг меня</w:t>
            </w:r>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3.1</w:t>
            </w:r>
          </w:p>
        </w:tc>
        <w:tc>
          <w:tcPr>
            <w:tcW w:w="0" w:type="auto"/>
            <w:hideMark/>
          </w:tcPr>
          <w:p w:rsidR="00EB4975" w:rsidRPr="00E24B1F" w:rsidRDefault="00EB4975" w:rsidP="00EB4975">
            <w:pPr>
              <w:pStyle w:val="af0"/>
            </w:pPr>
            <w:r w:rsidRPr="00E24B1F">
              <w:t>Моя комната (квартира, дом), предметы мебели и интерьера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4"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3.2</w:t>
            </w:r>
          </w:p>
        </w:tc>
        <w:tc>
          <w:tcPr>
            <w:tcW w:w="0" w:type="auto"/>
            <w:hideMark/>
          </w:tcPr>
          <w:p w:rsidR="00EB4975" w:rsidRPr="00E24B1F" w:rsidRDefault="00EB4975" w:rsidP="00EB4975">
            <w:pPr>
              <w:pStyle w:val="af0"/>
            </w:pPr>
            <w:r w:rsidRPr="00E24B1F">
              <w:t>Моя школа, любимые учебные предметы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5"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3.3</w:t>
            </w:r>
          </w:p>
        </w:tc>
        <w:tc>
          <w:tcPr>
            <w:tcW w:w="0" w:type="auto"/>
            <w:hideMark/>
          </w:tcPr>
          <w:p w:rsidR="00EB4975" w:rsidRPr="00E24B1F" w:rsidRDefault="00EB4975" w:rsidP="00EB4975">
            <w:pPr>
              <w:pStyle w:val="af0"/>
            </w:pPr>
            <w:r w:rsidRPr="00E24B1F">
              <w:t>Мои друзья, их внешность и черты характера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6"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3.4</w:t>
            </w:r>
          </w:p>
        </w:tc>
        <w:tc>
          <w:tcPr>
            <w:tcW w:w="0" w:type="auto"/>
            <w:hideMark/>
          </w:tcPr>
          <w:p w:rsidR="00EB4975" w:rsidRPr="00E24B1F" w:rsidRDefault="00EB4975" w:rsidP="00EB4975">
            <w:pPr>
              <w:pStyle w:val="af0"/>
            </w:pPr>
            <w:r w:rsidRPr="00E24B1F">
              <w:t>Моя малая родина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7"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3.5</w:t>
            </w:r>
          </w:p>
        </w:tc>
        <w:tc>
          <w:tcPr>
            <w:tcW w:w="0" w:type="auto"/>
            <w:hideMark/>
          </w:tcPr>
          <w:p w:rsidR="00EB4975" w:rsidRPr="00E24B1F" w:rsidRDefault="00EB4975" w:rsidP="00EB4975">
            <w:pPr>
              <w:pStyle w:val="af0"/>
            </w:pPr>
            <w:r w:rsidRPr="00E24B1F">
              <w:t>Путешествия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8"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3.6</w:t>
            </w:r>
          </w:p>
        </w:tc>
        <w:tc>
          <w:tcPr>
            <w:tcW w:w="0" w:type="auto"/>
            <w:hideMark/>
          </w:tcPr>
          <w:p w:rsidR="00EB4975" w:rsidRPr="00E24B1F" w:rsidRDefault="00EB4975" w:rsidP="00EB4975">
            <w:pPr>
              <w:pStyle w:val="af0"/>
            </w:pPr>
            <w:r w:rsidRPr="00E24B1F">
              <w:t>Дикие и домашние животные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9" w:history="1">
              <w:r w:rsidRPr="00E24B1F">
                <w:rPr>
                  <w:rStyle w:val="a7"/>
                </w:rPr>
                <w:t>https://m.edsoo.ru/7f412652</w:t>
              </w:r>
            </w:hyperlink>
          </w:p>
        </w:tc>
      </w:tr>
      <w:tr w:rsidR="00EB4975" w:rsidRPr="00163E75" w:rsidTr="00E24B1F">
        <w:trPr>
          <w:trHeight w:val="557"/>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3.7</w:t>
            </w:r>
          </w:p>
        </w:tc>
        <w:tc>
          <w:tcPr>
            <w:tcW w:w="0" w:type="auto"/>
            <w:hideMark/>
          </w:tcPr>
          <w:p w:rsidR="00EB4975" w:rsidRPr="00E24B1F" w:rsidRDefault="00EB4975" w:rsidP="00EB4975">
            <w:pPr>
              <w:pStyle w:val="af0"/>
            </w:pPr>
            <w:r w:rsidRPr="00E24B1F">
              <w:t>Погода. Времена года (месяцы)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0"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3.8</w:t>
            </w:r>
          </w:p>
        </w:tc>
        <w:tc>
          <w:tcPr>
            <w:tcW w:w="0" w:type="auto"/>
            <w:hideMark/>
          </w:tcPr>
          <w:p w:rsidR="00EB4975" w:rsidRPr="00E24B1F" w:rsidRDefault="00EB4975" w:rsidP="00EB4975">
            <w:pPr>
              <w:pStyle w:val="af0"/>
            </w:pPr>
            <w:r w:rsidRPr="00E24B1F">
              <w:t>Покупки</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1"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3.9</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2"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163E75" w:rsidTr="00E24B1F">
        <w:trPr>
          <w:trHeight w:val="290"/>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4.Родная страна и страны изучаемого языка</w:t>
            </w:r>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4.1</w:t>
            </w:r>
          </w:p>
        </w:tc>
        <w:tc>
          <w:tcPr>
            <w:tcW w:w="0" w:type="auto"/>
            <w:hideMark/>
          </w:tcPr>
          <w:p w:rsidR="00EB4975" w:rsidRPr="00E24B1F" w:rsidRDefault="00EB4975" w:rsidP="00EB4975">
            <w:pPr>
              <w:pStyle w:val="af0"/>
            </w:pPr>
            <w:r w:rsidRPr="00E24B1F">
              <w:t>Россия и страна/страны изучаемого языка, основные достопримечательности и интересные факты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3"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4.2</w:t>
            </w:r>
          </w:p>
        </w:tc>
        <w:tc>
          <w:tcPr>
            <w:tcW w:w="0" w:type="auto"/>
            <w:hideMark/>
          </w:tcPr>
          <w:p w:rsidR="00EB4975" w:rsidRPr="00E24B1F" w:rsidRDefault="00EB4975" w:rsidP="00EB4975">
            <w:pPr>
              <w:pStyle w:val="af0"/>
            </w:pPr>
            <w:r w:rsidRPr="00E24B1F">
              <w:t>Произведения детского фольклора. Литературные персонажи детских книг</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4"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4.3</w:t>
            </w:r>
          </w:p>
        </w:tc>
        <w:tc>
          <w:tcPr>
            <w:tcW w:w="0" w:type="auto"/>
            <w:hideMark/>
          </w:tcPr>
          <w:p w:rsidR="00EB4975" w:rsidRPr="00E24B1F" w:rsidRDefault="00EB4975" w:rsidP="00EB4975">
            <w:pPr>
              <w:pStyle w:val="af0"/>
            </w:pPr>
            <w:r w:rsidRPr="00E24B1F">
              <w:t>Праздники родной страны и стран изучаемого языка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5" w:history="1">
              <w:r w:rsidRPr="00E24B1F">
                <w:rPr>
                  <w:rStyle w:val="a7"/>
                </w:rPr>
                <w:t>https://m.edsoo.ru/7f412652</w:t>
              </w:r>
            </w:hyperlink>
          </w:p>
        </w:tc>
      </w:tr>
      <w:tr w:rsidR="00EB4975" w:rsidRPr="00163E75"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4.4</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6"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78"/>
          <w:tblCellSpacing w:w="15" w:type="dxa"/>
        </w:trPr>
        <w:tc>
          <w:tcPr>
            <w:tcW w:w="0" w:type="auto"/>
            <w:gridSpan w:val="2"/>
            <w:hideMark/>
          </w:tcPr>
          <w:p w:rsidR="00EB4975" w:rsidRPr="00E24B1F" w:rsidRDefault="00EB4975" w:rsidP="00EB4975">
            <w:pPr>
              <w:pStyle w:val="af0"/>
            </w:pPr>
            <w:r w:rsidRPr="00E24B1F">
              <w:t>ОБЩЕЕ КОЛИЧЕСТВО ЧАСОВ ПО ПРОГРАММЕ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68</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p>
        </w:tc>
      </w:tr>
    </w:tbl>
    <w:p w:rsidR="00FB14D1" w:rsidRPr="00E24B1F" w:rsidRDefault="00FB14D1" w:rsidP="00FB14D1">
      <w:pPr>
        <w:spacing w:after="0"/>
        <w:rPr>
          <w:rFonts w:ascii="Times New Roman" w:hAnsi="Times New Roman" w:cs="Times New Roman"/>
          <w:sz w:val="24"/>
          <w:szCs w:val="24"/>
          <w:lang w:val="ru-RU"/>
        </w:rPr>
        <w:sectPr w:rsidR="00FB14D1" w:rsidRPr="00E24B1F">
          <w:pgSz w:w="11900" w:h="16840"/>
          <w:pgMar w:top="286" w:right="672" w:bottom="1440" w:left="666" w:header="720" w:footer="720" w:gutter="0"/>
          <w:cols w:space="720"/>
        </w:sectPr>
      </w:pPr>
    </w:p>
    <w:p w:rsidR="00FB14D1" w:rsidRDefault="00FB14D1" w:rsidP="00B41248">
      <w:pPr>
        <w:spacing w:before="0" w:beforeAutospacing="0" w:after="0" w:afterAutospacing="0"/>
        <w:rPr>
          <w:lang w:val="ru-RU"/>
        </w:rPr>
      </w:pPr>
    </w:p>
    <w:p w:rsidR="0077078A" w:rsidRPr="00E21470" w:rsidRDefault="0077078A" w:rsidP="0077078A">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Приложение 1  </w:t>
      </w:r>
    </w:p>
    <w:p w:rsidR="0077078A" w:rsidRPr="00E21470" w:rsidRDefault="0077078A" w:rsidP="0077078A">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к ООП Н</w:t>
      </w:r>
      <w:r w:rsidRPr="00E21470">
        <w:rPr>
          <w:rFonts w:ascii="Times New Roman" w:hAnsi="Times New Roman" w:cs="Times New Roman"/>
          <w:sz w:val="24"/>
          <w:szCs w:val="24"/>
          <w:lang w:val="ru-RU"/>
        </w:rPr>
        <w:t xml:space="preserve">ОО </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rPr>
          <w:rFonts w:ascii="Times New Roman" w:hAnsi="Times New Roman" w:cs="Times New Roman"/>
          <w:sz w:val="24"/>
          <w:szCs w:val="24"/>
          <w:lang w:val="ru-RU"/>
        </w:rPr>
      </w:pPr>
    </w:p>
    <w:p w:rsidR="0077078A" w:rsidRDefault="0077078A" w:rsidP="0077078A">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«Математика»</w:t>
      </w:r>
    </w:p>
    <w:p w:rsidR="0077078A" w:rsidRDefault="0077078A" w:rsidP="0077078A">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1-4 классов)</w:t>
      </w: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lastRenderedPageBreak/>
        <w:t>СОДЕРЖАНИЕ ОБУЧЕНИЯ</w:t>
      </w:r>
    </w:p>
    <w:p w:rsidR="0077078A" w:rsidRDefault="0077078A" w:rsidP="0077078A">
      <w:pPr>
        <w:pStyle w:val="af0"/>
        <w:spacing w:before="0" w:after="0" w:afterAutospacing="0"/>
        <w:ind w:firstLine="567"/>
        <w:jc w:val="both"/>
        <w:rPr>
          <w:color w:val="333333"/>
          <w:sz w:val="21"/>
          <w:szCs w:val="21"/>
        </w:rPr>
      </w:pPr>
      <w:r>
        <w:rPr>
          <w:color w:val="333333"/>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1 КЛАСС</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20: чтение, запись, сравнение. Однозначные и двузначные числа. Увеличение (уменьшение) числа на несколько единиц.</w:t>
      </w:r>
    </w:p>
    <w:p w:rsidR="0077078A" w:rsidRDefault="0077078A" w:rsidP="0077078A">
      <w:pPr>
        <w:pStyle w:val="af0"/>
        <w:spacing w:before="0" w:after="0" w:afterAutospacing="0"/>
        <w:ind w:firstLine="567"/>
        <w:jc w:val="both"/>
        <w:rPr>
          <w:color w:val="333333"/>
          <w:sz w:val="21"/>
          <w:szCs w:val="21"/>
        </w:rPr>
      </w:pPr>
      <w:r>
        <w:rPr>
          <w:color w:val="333333"/>
        </w:rPr>
        <w:t>Длина и её измерение. Единицы длины и установление соотношения между ними: сантиметр, дециметр.</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Расположение предметов и объектов на плоскости, в пространстве, установление пространственных отношений: «слева</w:t>
      </w:r>
      <w:r>
        <w:rPr>
          <w:color w:val="333333"/>
          <w:shd w:val="clear" w:color="auto" w:fill="FFFFFF"/>
        </w:rPr>
        <w:t> </w:t>
      </w:r>
      <w:r>
        <w:rPr>
          <w:color w:val="333333"/>
          <w:sz w:val="22"/>
          <w:szCs w:val="22"/>
          <w:shd w:val="clear" w:color="auto" w:fill="FFFFFF"/>
        </w:rPr>
        <w:t>– </w:t>
      </w:r>
      <w:r>
        <w:rPr>
          <w:color w:val="333333"/>
        </w:rPr>
        <w:t>справа», «сверху</w:t>
      </w:r>
      <w:r>
        <w:rPr>
          <w:color w:val="333333"/>
          <w:shd w:val="clear" w:color="auto" w:fill="FFFFFF"/>
        </w:rPr>
        <w:t> </w:t>
      </w:r>
      <w:r>
        <w:rPr>
          <w:color w:val="333333"/>
          <w:sz w:val="22"/>
          <w:szCs w:val="22"/>
          <w:shd w:val="clear" w:color="auto" w:fill="FFFFFF"/>
        </w:rPr>
        <w:t>– </w:t>
      </w:r>
      <w:r>
        <w:rPr>
          <w:color w:val="333333"/>
        </w:rPr>
        <w:t>снизу», «между».</w:t>
      </w:r>
    </w:p>
    <w:p w:rsidR="0077078A" w:rsidRDefault="0077078A" w:rsidP="0077078A">
      <w:pPr>
        <w:pStyle w:val="af0"/>
        <w:spacing w:before="0" w:after="0" w:afterAutospacing="0"/>
        <w:ind w:firstLine="567"/>
        <w:jc w:val="both"/>
        <w:rPr>
          <w:color w:val="333333"/>
          <w:sz w:val="21"/>
          <w:szCs w:val="21"/>
        </w:rPr>
      </w:pPr>
      <w:r>
        <w:rPr>
          <w:color w:val="333333"/>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77078A" w:rsidRDefault="0077078A" w:rsidP="0077078A">
      <w:pPr>
        <w:pStyle w:val="af0"/>
        <w:spacing w:before="0" w:after="0" w:afterAutospacing="0"/>
        <w:ind w:firstLine="567"/>
        <w:jc w:val="both"/>
        <w:rPr>
          <w:color w:val="333333"/>
          <w:sz w:val="21"/>
          <w:szCs w:val="21"/>
        </w:rPr>
      </w:pPr>
      <w:r>
        <w:rPr>
          <w:color w:val="333333"/>
        </w:rPr>
        <w:t>Закономерность в ряду заданных объектов: её обнаружение, продолжение ряда.</w:t>
      </w:r>
    </w:p>
    <w:p w:rsidR="0077078A" w:rsidRDefault="0077078A" w:rsidP="0077078A">
      <w:pPr>
        <w:pStyle w:val="af0"/>
        <w:spacing w:before="0" w:after="0" w:afterAutospacing="0"/>
        <w:ind w:firstLine="567"/>
        <w:jc w:val="both"/>
        <w:rPr>
          <w:color w:val="333333"/>
          <w:sz w:val="21"/>
          <w:szCs w:val="21"/>
        </w:rPr>
      </w:pPr>
      <w:r>
        <w:rPr>
          <w:color w:val="333333"/>
        </w:rPr>
        <w:t>Верные (истинные) и неверные (ложные) предложения, составленные относительно заданного набора математических объектов.</w:t>
      </w:r>
    </w:p>
    <w:p w:rsidR="0077078A" w:rsidRDefault="0077078A" w:rsidP="0077078A">
      <w:pPr>
        <w:pStyle w:val="af0"/>
        <w:spacing w:before="0" w:after="0" w:afterAutospacing="0"/>
        <w:ind w:firstLine="567"/>
        <w:jc w:val="both"/>
        <w:rPr>
          <w:color w:val="333333"/>
          <w:sz w:val="21"/>
          <w:szCs w:val="21"/>
        </w:rPr>
      </w:pPr>
      <w:r>
        <w:rPr>
          <w:color w:val="333333"/>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77078A" w:rsidRDefault="0077078A" w:rsidP="0077078A">
      <w:pPr>
        <w:pStyle w:val="af0"/>
        <w:spacing w:before="0" w:after="0" w:afterAutospacing="0"/>
        <w:ind w:firstLine="567"/>
        <w:jc w:val="both"/>
        <w:rPr>
          <w:color w:val="333333"/>
          <w:sz w:val="21"/>
          <w:szCs w:val="21"/>
        </w:rPr>
      </w:pPr>
      <w:r>
        <w:rPr>
          <w:color w:val="333333"/>
        </w:rPr>
        <w:t>Двух-трёх шаговые инструкции, связанные с вычислением, измерением длины, изображением геометрической фигуры.</w:t>
      </w:r>
    </w:p>
    <w:p w:rsidR="0077078A" w:rsidRDefault="0077078A" w:rsidP="0077078A">
      <w:pPr>
        <w:pStyle w:val="af0"/>
        <w:spacing w:before="0" w:after="0" w:afterAutospacing="0"/>
        <w:ind w:firstLine="567"/>
        <w:jc w:val="both"/>
        <w:rPr>
          <w:color w:val="333333"/>
          <w:sz w:val="21"/>
          <w:szCs w:val="21"/>
        </w:rPr>
      </w:pPr>
    </w:p>
    <w:p w:rsidR="0077078A" w:rsidRDefault="0077078A" w:rsidP="0077078A">
      <w:pPr>
        <w:pStyle w:val="af0"/>
        <w:spacing w:before="0" w:after="0" w:afterAutospacing="0"/>
        <w:ind w:firstLine="567"/>
        <w:jc w:val="both"/>
        <w:rPr>
          <w:color w:val="333333"/>
          <w:sz w:val="21"/>
          <w:szCs w:val="21"/>
        </w:rPr>
      </w:pPr>
      <w:r>
        <w:rPr>
          <w:color w:val="333333"/>
        </w:rPr>
        <w:lastRenderedPageBreak/>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CF1AA3">
      <w:pPr>
        <w:pStyle w:val="af0"/>
        <w:numPr>
          <w:ilvl w:val="0"/>
          <w:numId w:val="42"/>
        </w:numPr>
        <w:spacing w:before="0" w:after="0" w:afterAutospacing="0"/>
        <w:jc w:val="both"/>
        <w:rPr>
          <w:color w:val="333333"/>
          <w:sz w:val="21"/>
          <w:szCs w:val="21"/>
        </w:rPr>
      </w:pPr>
      <w:r>
        <w:rPr>
          <w:color w:val="333333"/>
        </w:rPr>
        <w:t>наблюдать математические объекты (числа, величины) в окружающем мире;</w:t>
      </w:r>
    </w:p>
    <w:p w:rsidR="0077078A" w:rsidRDefault="0077078A" w:rsidP="00CF1AA3">
      <w:pPr>
        <w:pStyle w:val="af0"/>
        <w:numPr>
          <w:ilvl w:val="0"/>
          <w:numId w:val="42"/>
        </w:numPr>
        <w:spacing w:before="0" w:after="0" w:afterAutospacing="0"/>
        <w:jc w:val="both"/>
        <w:rPr>
          <w:color w:val="333333"/>
          <w:sz w:val="21"/>
          <w:szCs w:val="21"/>
        </w:rPr>
      </w:pPr>
      <w:r>
        <w:rPr>
          <w:color w:val="333333"/>
        </w:rPr>
        <w:t>обнаруживать общее и различное в записи арифметических действий;</w:t>
      </w:r>
    </w:p>
    <w:p w:rsidR="0077078A" w:rsidRDefault="0077078A" w:rsidP="00CF1AA3">
      <w:pPr>
        <w:pStyle w:val="af0"/>
        <w:numPr>
          <w:ilvl w:val="0"/>
          <w:numId w:val="42"/>
        </w:numPr>
        <w:spacing w:before="0" w:after="0" w:afterAutospacing="0"/>
        <w:jc w:val="both"/>
        <w:rPr>
          <w:color w:val="333333"/>
          <w:sz w:val="21"/>
          <w:szCs w:val="21"/>
        </w:rPr>
      </w:pPr>
      <w:r>
        <w:rPr>
          <w:color w:val="333333"/>
        </w:rPr>
        <w:t>наблюдать действие измерительных приборов;</w:t>
      </w:r>
    </w:p>
    <w:p w:rsidR="0077078A" w:rsidRDefault="0077078A" w:rsidP="00CF1AA3">
      <w:pPr>
        <w:pStyle w:val="af0"/>
        <w:numPr>
          <w:ilvl w:val="0"/>
          <w:numId w:val="42"/>
        </w:numPr>
        <w:spacing w:before="0" w:after="0" w:afterAutospacing="0"/>
        <w:jc w:val="both"/>
        <w:rPr>
          <w:color w:val="333333"/>
          <w:sz w:val="21"/>
          <w:szCs w:val="21"/>
        </w:rPr>
      </w:pPr>
      <w:r>
        <w:rPr>
          <w:color w:val="333333"/>
        </w:rPr>
        <w:t>сравнивать два объекта, два числа;</w:t>
      </w:r>
    </w:p>
    <w:p w:rsidR="0077078A" w:rsidRDefault="0077078A" w:rsidP="00CF1AA3">
      <w:pPr>
        <w:pStyle w:val="af0"/>
        <w:numPr>
          <w:ilvl w:val="0"/>
          <w:numId w:val="42"/>
        </w:numPr>
        <w:spacing w:before="0" w:after="0" w:afterAutospacing="0"/>
        <w:jc w:val="both"/>
        <w:rPr>
          <w:color w:val="333333"/>
          <w:sz w:val="21"/>
          <w:szCs w:val="21"/>
        </w:rPr>
      </w:pPr>
      <w:r>
        <w:rPr>
          <w:color w:val="333333"/>
        </w:rPr>
        <w:t>распределять объекты на группы по заданному основанию;</w:t>
      </w:r>
    </w:p>
    <w:p w:rsidR="0077078A" w:rsidRDefault="0077078A" w:rsidP="00CF1AA3">
      <w:pPr>
        <w:pStyle w:val="af0"/>
        <w:numPr>
          <w:ilvl w:val="0"/>
          <w:numId w:val="42"/>
        </w:numPr>
        <w:spacing w:before="0" w:after="0" w:afterAutospacing="0"/>
        <w:jc w:val="both"/>
        <w:rPr>
          <w:color w:val="333333"/>
          <w:sz w:val="21"/>
          <w:szCs w:val="21"/>
        </w:rPr>
      </w:pPr>
      <w:r>
        <w:rPr>
          <w:color w:val="333333"/>
        </w:rPr>
        <w:t>копировать изученные фигуры, рисовать от руки по собственному замыслу;</w:t>
      </w:r>
    </w:p>
    <w:p w:rsidR="0077078A" w:rsidRDefault="0077078A" w:rsidP="00CF1AA3">
      <w:pPr>
        <w:pStyle w:val="af0"/>
        <w:numPr>
          <w:ilvl w:val="0"/>
          <w:numId w:val="42"/>
        </w:numPr>
        <w:spacing w:before="0" w:after="0" w:afterAutospacing="0"/>
        <w:jc w:val="both"/>
        <w:rPr>
          <w:color w:val="333333"/>
          <w:sz w:val="21"/>
          <w:szCs w:val="21"/>
        </w:rPr>
      </w:pPr>
      <w:r>
        <w:rPr>
          <w:color w:val="333333"/>
        </w:rPr>
        <w:t>приводить примеры чисел, геометрических фигур;</w:t>
      </w:r>
    </w:p>
    <w:p w:rsidR="0077078A" w:rsidRDefault="0077078A" w:rsidP="00CF1AA3">
      <w:pPr>
        <w:pStyle w:val="af0"/>
        <w:numPr>
          <w:ilvl w:val="0"/>
          <w:numId w:val="42"/>
        </w:numPr>
        <w:spacing w:before="0" w:after="0" w:afterAutospacing="0"/>
        <w:jc w:val="both"/>
        <w:rPr>
          <w:color w:val="333333"/>
          <w:sz w:val="21"/>
          <w:szCs w:val="21"/>
        </w:rPr>
      </w:pPr>
      <w:r>
        <w:rPr>
          <w:color w:val="333333"/>
        </w:rPr>
        <w:t>соблюдать последовательность при количественном и порядковом счёте.</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понимать, что математические явления могут быть представлены с помощью различных средств: текст, числовая запись, таблица, рисунок, схема;</w:t>
      </w:r>
    </w:p>
    <w:p w:rsidR="0077078A" w:rsidRDefault="0077078A" w:rsidP="0077078A">
      <w:pPr>
        <w:pStyle w:val="af0"/>
        <w:spacing w:before="0" w:after="0" w:afterAutospacing="0"/>
        <w:ind w:firstLine="567"/>
        <w:jc w:val="both"/>
        <w:rPr>
          <w:color w:val="333333"/>
          <w:sz w:val="21"/>
          <w:szCs w:val="21"/>
        </w:rPr>
      </w:pPr>
      <w:r>
        <w:rPr>
          <w:color w:val="333333"/>
        </w:rPr>
        <w:t>читать таблицу, извлекать информацию, представленную в табличной форме.</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(описывать) число, геометрическую фигуру, последовательность из нескольких чисел, записанных по порядку;</w:t>
      </w:r>
    </w:p>
    <w:p w:rsidR="0077078A" w:rsidRDefault="0077078A" w:rsidP="0077078A">
      <w:pPr>
        <w:pStyle w:val="af0"/>
        <w:spacing w:before="0" w:after="0" w:afterAutospacing="0"/>
        <w:ind w:firstLine="567"/>
        <w:jc w:val="both"/>
        <w:rPr>
          <w:color w:val="333333"/>
          <w:sz w:val="21"/>
          <w:szCs w:val="21"/>
        </w:rPr>
      </w:pPr>
      <w:r>
        <w:rPr>
          <w:color w:val="333333"/>
        </w:rPr>
        <w:t>комментировать ход сравнения двух объектов;</w:t>
      </w:r>
    </w:p>
    <w:p w:rsidR="0077078A" w:rsidRDefault="0077078A" w:rsidP="0077078A">
      <w:pPr>
        <w:pStyle w:val="af0"/>
        <w:spacing w:before="0" w:after="0" w:afterAutospacing="0"/>
        <w:ind w:firstLine="567"/>
        <w:jc w:val="both"/>
        <w:rPr>
          <w:color w:val="333333"/>
          <w:sz w:val="21"/>
          <w:szCs w:val="21"/>
        </w:rPr>
      </w:pPr>
      <w:r>
        <w:rPr>
          <w:color w:val="333333"/>
        </w:rPr>
        <w:t>описывать своими словами сюжетную ситуацию и математическое отношение величин (чисел), описывать положение предмета в пространстве;</w:t>
      </w:r>
    </w:p>
    <w:p w:rsidR="0077078A" w:rsidRDefault="0077078A" w:rsidP="0077078A">
      <w:pPr>
        <w:pStyle w:val="af0"/>
        <w:spacing w:before="0" w:after="0" w:afterAutospacing="0"/>
        <w:ind w:firstLine="567"/>
        <w:jc w:val="both"/>
        <w:rPr>
          <w:color w:val="333333"/>
          <w:sz w:val="21"/>
          <w:szCs w:val="21"/>
        </w:rPr>
      </w:pPr>
      <w:r>
        <w:rPr>
          <w:color w:val="333333"/>
        </w:rPr>
        <w:t>различать и использовать математические знаки;</w:t>
      </w:r>
    </w:p>
    <w:p w:rsidR="0077078A" w:rsidRDefault="0077078A" w:rsidP="0077078A">
      <w:pPr>
        <w:pStyle w:val="af0"/>
        <w:spacing w:before="0" w:after="0" w:afterAutospacing="0"/>
        <w:ind w:firstLine="567"/>
        <w:jc w:val="both"/>
        <w:rPr>
          <w:color w:val="333333"/>
          <w:sz w:val="21"/>
          <w:szCs w:val="21"/>
        </w:rPr>
      </w:pPr>
      <w:r>
        <w:rPr>
          <w:color w:val="333333"/>
        </w:rPr>
        <w:t>строить предложения относительно заданного набора объектов.</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принимать учебную задачу, удерживать её в процессе деятельности;</w:t>
      </w:r>
    </w:p>
    <w:p w:rsidR="0077078A" w:rsidRDefault="0077078A" w:rsidP="0077078A">
      <w:pPr>
        <w:pStyle w:val="af0"/>
        <w:spacing w:before="0" w:after="0" w:afterAutospacing="0"/>
        <w:ind w:firstLine="567"/>
        <w:jc w:val="both"/>
        <w:rPr>
          <w:color w:val="333333"/>
          <w:sz w:val="21"/>
          <w:szCs w:val="21"/>
        </w:rPr>
      </w:pPr>
      <w:r>
        <w:rPr>
          <w:color w:val="333333"/>
        </w:rPr>
        <w:t>действовать в соответствии с предложенным образцом, инструкцией;</w:t>
      </w:r>
    </w:p>
    <w:p w:rsidR="0077078A" w:rsidRDefault="0077078A" w:rsidP="0077078A">
      <w:pPr>
        <w:pStyle w:val="af0"/>
        <w:spacing w:before="0" w:after="0" w:afterAutospacing="0"/>
        <w:ind w:firstLine="567"/>
        <w:jc w:val="both"/>
        <w:rPr>
          <w:color w:val="333333"/>
          <w:sz w:val="21"/>
          <w:szCs w:val="21"/>
        </w:rPr>
      </w:pPr>
      <w:r>
        <w:rPr>
          <w:color w:val="333333"/>
        </w:rPr>
        <w:t>проявлять интерес к проверке результатов решения учебной задачи, с помощью учителя устанавливать причину возникшей ошибки и трудности;</w:t>
      </w:r>
    </w:p>
    <w:p w:rsidR="0077078A" w:rsidRDefault="0077078A" w:rsidP="0077078A">
      <w:pPr>
        <w:pStyle w:val="af0"/>
        <w:spacing w:before="0" w:after="0" w:afterAutospacing="0"/>
        <w:ind w:firstLine="567"/>
        <w:jc w:val="both"/>
        <w:rPr>
          <w:color w:val="333333"/>
          <w:sz w:val="21"/>
          <w:szCs w:val="21"/>
        </w:rPr>
      </w:pPr>
      <w:r>
        <w:rPr>
          <w:color w:val="333333"/>
        </w:rPr>
        <w:t>проверять правильность вычисления с помощью другого приёма выполнения действия.</w:t>
      </w:r>
    </w:p>
    <w:p w:rsidR="0077078A" w:rsidRDefault="0077078A" w:rsidP="0077078A">
      <w:pPr>
        <w:pStyle w:val="af0"/>
        <w:spacing w:before="0" w:after="0" w:afterAutospacing="0"/>
        <w:ind w:firstLine="567"/>
        <w:jc w:val="both"/>
        <w:rPr>
          <w:color w:val="333333"/>
          <w:sz w:val="21"/>
          <w:szCs w:val="21"/>
        </w:rPr>
      </w:pPr>
      <w:r>
        <w:rPr>
          <w:color w:val="333333"/>
        </w:rPr>
        <w:t>Совместная деятельность способствует формированию умений:</w:t>
      </w:r>
    </w:p>
    <w:p w:rsidR="0077078A" w:rsidRDefault="0077078A" w:rsidP="0077078A">
      <w:pPr>
        <w:pStyle w:val="af0"/>
        <w:spacing w:before="0" w:after="0" w:afterAutospacing="0"/>
        <w:ind w:firstLine="567"/>
        <w:jc w:val="both"/>
        <w:rPr>
          <w:color w:val="333333"/>
          <w:sz w:val="21"/>
          <w:szCs w:val="21"/>
        </w:rPr>
      </w:pPr>
      <w:r>
        <w:rPr>
          <w:color w:val="333333"/>
        </w:rPr>
        <w:lastRenderedPageBreak/>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2 КЛАСС</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77078A" w:rsidRDefault="0077078A" w:rsidP="0077078A">
      <w:pPr>
        <w:pStyle w:val="af0"/>
        <w:spacing w:before="0" w:after="0" w:afterAutospacing="0"/>
        <w:ind w:firstLine="567"/>
        <w:jc w:val="both"/>
        <w:rPr>
          <w:color w:val="333333"/>
          <w:sz w:val="21"/>
          <w:szCs w:val="21"/>
        </w:rPr>
      </w:pPr>
      <w:r>
        <w:rPr>
          <w:color w:val="333333"/>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77078A" w:rsidRDefault="0077078A" w:rsidP="0077078A">
      <w:pPr>
        <w:pStyle w:val="af0"/>
        <w:spacing w:before="0" w:after="0" w:afterAutospacing="0"/>
        <w:ind w:firstLine="567"/>
        <w:jc w:val="both"/>
        <w:rPr>
          <w:color w:val="333333"/>
          <w:sz w:val="21"/>
          <w:szCs w:val="21"/>
        </w:rPr>
      </w:pPr>
      <w:r>
        <w:rPr>
          <w:color w:val="333333"/>
        </w:rPr>
        <w:t>Действия умножения и деления чисел в практических и учебных ситуациях. Названия компонентов действий умножения, деления.</w:t>
      </w:r>
    </w:p>
    <w:p w:rsidR="0077078A" w:rsidRDefault="0077078A" w:rsidP="0077078A">
      <w:pPr>
        <w:pStyle w:val="af0"/>
        <w:spacing w:before="0" w:after="0" w:afterAutospacing="0"/>
        <w:ind w:firstLine="567"/>
        <w:jc w:val="both"/>
        <w:rPr>
          <w:color w:val="333333"/>
          <w:sz w:val="21"/>
          <w:szCs w:val="21"/>
        </w:rPr>
      </w:pPr>
      <w:r>
        <w:rPr>
          <w:color w:val="333333"/>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77078A" w:rsidRDefault="0077078A" w:rsidP="0077078A">
      <w:pPr>
        <w:pStyle w:val="af0"/>
        <w:spacing w:before="0" w:after="0" w:afterAutospacing="0"/>
        <w:ind w:firstLine="567"/>
        <w:jc w:val="both"/>
        <w:rPr>
          <w:color w:val="333333"/>
          <w:sz w:val="21"/>
          <w:szCs w:val="21"/>
        </w:rPr>
      </w:pPr>
      <w:r>
        <w:rPr>
          <w:color w:val="333333"/>
        </w:rPr>
        <w:t>Неизвестный компонент действия сложения, действия вычитания. Нахождение неизвестного компонента сложения, вычитания.</w:t>
      </w:r>
    </w:p>
    <w:p w:rsidR="0077078A" w:rsidRDefault="0077078A" w:rsidP="0077078A">
      <w:pPr>
        <w:pStyle w:val="af0"/>
        <w:spacing w:before="0" w:after="0" w:afterAutospacing="0"/>
        <w:ind w:firstLine="567"/>
        <w:jc w:val="both"/>
        <w:rPr>
          <w:color w:val="333333"/>
          <w:sz w:val="21"/>
          <w:szCs w:val="21"/>
        </w:rPr>
      </w:pPr>
      <w:r>
        <w:rPr>
          <w:color w:val="333333"/>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lastRenderedPageBreak/>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77078A" w:rsidRDefault="0077078A" w:rsidP="0077078A">
      <w:pPr>
        <w:pStyle w:val="af0"/>
        <w:spacing w:before="0" w:after="0" w:afterAutospacing="0"/>
        <w:ind w:firstLine="567"/>
        <w:jc w:val="both"/>
        <w:rPr>
          <w:color w:val="333333"/>
          <w:sz w:val="21"/>
          <w:szCs w:val="21"/>
        </w:rPr>
      </w:pPr>
      <w:r>
        <w:rPr>
          <w:color w:val="333333"/>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77078A" w:rsidRDefault="0077078A" w:rsidP="0077078A">
      <w:pPr>
        <w:pStyle w:val="af0"/>
        <w:spacing w:before="0" w:after="0" w:afterAutospacing="0"/>
        <w:ind w:firstLine="567"/>
        <w:jc w:val="both"/>
        <w:rPr>
          <w:color w:val="333333"/>
          <w:sz w:val="21"/>
          <w:szCs w:val="21"/>
        </w:rPr>
      </w:pPr>
      <w:r>
        <w:rPr>
          <w:color w:val="333333"/>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77078A" w:rsidRDefault="0077078A" w:rsidP="0077078A">
      <w:pPr>
        <w:pStyle w:val="af0"/>
        <w:spacing w:before="0" w:after="0" w:afterAutospacing="0"/>
        <w:ind w:firstLine="567"/>
        <w:jc w:val="both"/>
        <w:rPr>
          <w:color w:val="333333"/>
          <w:sz w:val="21"/>
          <w:szCs w:val="21"/>
        </w:rPr>
      </w:pPr>
      <w:r>
        <w:rPr>
          <w:color w:val="333333"/>
        </w:rPr>
        <w:t>Внесение данных в таблицу, дополнение моделей (схем, изображений) готовыми числовыми данными.</w:t>
      </w:r>
    </w:p>
    <w:p w:rsidR="0077078A" w:rsidRDefault="0077078A" w:rsidP="0077078A">
      <w:pPr>
        <w:pStyle w:val="af0"/>
        <w:spacing w:before="0" w:after="0" w:afterAutospacing="0"/>
        <w:ind w:firstLine="567"/>
        <w:jc w:val="both"/>
        <w:rPr>
          <w:color w:val="333333"/>
          <w:sz w:val="21"/>
          <w:szCs w:val="21"/>
        </w:rPr>
      </w:pPr>
      <w:r>
        <w:rPr>
          <w:color w:val="333333"/>
        </w:rPr>
        <w:t>Алгоритмы (приёмы, правила) устных и письменных вычислений, измерений и построения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Правила работы с электронными средствами обучения (электронной формой учебника, компьютерными тренажёрами).</w:t>
      </w: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наблюдать математические отношения (часть – целое, больше – меньше)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назначение и использовать простейшие измерительные приборы (сантиметровая лента, весы);</w:t>
      </w:r>
    </w:p>
    <w:p w:rsidR="0077078A" w:rsidRDefault="0077078A" w:rsidP="0077078A">
      <w:pPr>
        <w:pStyle w:val="af0"/>
        <w:spacing w:before="0" w:after="0" w:afterAutospacing="0"/>
        <w:ind w:firstLine="567"/>
        <w:jc w:val="both"/>
        <w:rPr>
          <w:color w:val="333333"/>
          <w:sz w:val="21"/>
          <w:szCs w:val="21"/>
        </w:rPr>
      </w:pPr>
      <w:r>
        <w:rPr>
          <w:color w:val="333333"/>
        </w:rPr>
        <w:t>сравнивать группы объектов (чисел, величин, геометрических фигур) по самостоятельно выбранному основанию;</w:t>
      </w:r>
    </w:p>
    <w:p w:rsidR="0077078A" w:rsidRDefault="0077078A" w:rsidP="0077078A">
      <w:pPr>
        <w:pStyle w:val="af0"/>
        <w:spacing w:before="0" w:after="0" w:afterAutospacing="0"/>
        <w:ind w:firstLine="567"/>
        <w:jc w:val="both"/>
        <w:rPr>
          <w:color w:val="333333"/>
          <w:sz w:val="21"/>
          <w:szCs w:val="21"/>
        </w:rPr>
      </w:pPr>
      <w:r>
        <w:rPr>
          <w:color w:val="333333"/>
        </w:rPr>
        <w:t>распределять (классифицировать) объекты (числа, величины, геометрические фигуры, текстовые задачи в одно действие) на группы;</w:t>
      </w:r>
    </w:p>
    <w:p w:rsidR="0077078A" w:rsidRDefault="0077078A" w:rsidP="0077078A">
      <w:pPr>
        <w:pStyle w:val="af0"/>
        <w:spacing w:before="0" w:after="0" w:afterAutospacing="0"/>
        <w:ind w:firstLine="567"/>
        <w:jc w:val="both"/>
        <w:rPr>
          <w:color w:val="333333"/>
          <w:sz w:val="21"/>
          <w:szCs w:val="21"/>
        </w:rPr>
      </w:pPr>
      <w:r>
        <w:rPr>
          <w:color w:val="333333"/>
        </w:rPr>
        <w:t>обнаруживать модели геометрических фигур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вести поиск различных решений задачи (расчётной, с геометрическим содержанием);</w:t>
      </w:r>
    </w:p>
    <w:p w:rsidR="0077078A" w:rsidRDefault="0077078A" w:rsidP="0077078A">
      <w:pPr>
        <w:pStyle w:val="af0"/>
        <w:spacing w:before="0" w:after="0" w:afterAutospacing="0"/>
        <w:ind w:firstLine="567"/>
        <w:jc w:val="both"/>
        <w:rPr>
          <w:color w:val="333333"/>
          <w:sz w:val="21"/>
          <w:szCs w:val="21"/>
        </w:rPr>
      </w:pPr>
      <w:r>
        <w:rPr>
          <w:color w:val="333333"/>
        </w:rPr>
        <w:t>воспроизводить порядок выполнения действий в числовом выражении, содержащем действия сложения и вычитания (со скобками или без скобок);</w:t>
      </w:r>
    </w:p>
    <w:p w:rsidR="0077078A" w:rsidRDefault="0077078A" w:rsidP="0077078A">
      <w:pPr>
        <w:pStyle w:val="af0"/>
        <w:spacing w:before="0" w:after="0" w:afterAutospacing="0"/>
        <w:ind w:firstLine="567"/>
        <w:jc w:val="both"/>
        <w:rPr>
          <w:color w:val="333333"/>
          <w:sz w:val="21"/>
          <w:szCs w:val="21"/>
        </w:rPr>
      </w:pPr>
      <w:r>
        <w:rPr>
          <w:color w:val="333333"/>
        </w:rPr>
        <w:t>устанавливать соответствие между математическим выражением и его текстовым описанием;</w:t>
      </w:r>
    </w:p>
    <w:p w:rsidR="0077078A" w:rsidRDefault="0077078A" w:rsidP="0077078A">
      <w:pPr>
        <w:pStyle w:val="af0"/>
        <w:spacing w:before="0" w:after="0" w:afterAutospacing="0"/>
        <w:ind w:firstLine="567"/>
        <w:jc w:val="both"/>
        <w:rPr>
          <w:color w:val="333333"/>
          <w:sz w:val="21"/>
          <w:szCs w:val="21"/>
        </w:rPr>
      </w:pPr>
      <w:r>
        <w:rPr>
          <w:color w:val="333333"/>
        </w:rPr>
        <w:t>подбирать примеры, подтверждающие суждение, вывод, ответ.</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извлекать и использовать информацию, представленную в текстовой, графической (рисунок, схема, таблица) форме;</w:t>
      </w:r>
    </w:p>
    <w:p w:rsidR="0077078A" w:rsidRDefault="0077078A" w:rsidP="0077078A">
      <w:pPr>
        <w:pStyle w:val="af0"/>
        <w:spacing w:before="0" w:after="0" w:afterAutospacing="0"/>
        <w:ind w:firstLine="567"/>
        <w:jc w:val="both"/>
        <w:rPr>
          <w:color w:val="333333"/>
          <w:sz w:val="21"/>
          <w:szCs w:val="21"/>
        </w:rPr>
      </w:pPr>
      <w:r>
        <w:rPr>
          <w:color w:val="333333"/>
        </w:rPr>
        <w:lastRenderedPageBreak/>
        <w:t>устанавливать логику перебора вариантов для решения простейших комбинаторных задач;</w:t>
      </w:r>
    </w:p>
    <w:p w:rsidR="0077078A" w:rsidRDefault="0077078A" w:rsidP="0077078A">
      <w:pPr>
        <w:pStyle w:val="af0"/>
        <w:spacing w:before="0" w:after="0" w:afterAutospacing="0"/>
        <w:ind w:firstLine="567"/>
        <w:jc w:val="both"/>
        <w:rPr>
          <w:color w:val="333333"/>
          <w:sz w:val="21"/>
          <w:szCs w:val="21"/>
        </w:rPr>
      </w:pPr>
      <w:r>
        <w:rPr>
          <w:color w:val="333333"/>
        </w:rPr>
        <w:t>дополнять модели (схемы, изображения) готовыми числовыми данными.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комментировать ход вычислений;</w:t>
      </w:r>
    </w:p>
    <w:p w:rsidR="0077078A" w:rsidRDefault="0077078A" w:rsidP="0077078A">
      <w:pPr>
        <w:pStyle w:val="af0"/>
        <w:spacing w:before="0" w:after="0" w:afterAutospacing="0"/>
        <w:ind w:firstLine="567"/>
        <w:jc w:val="both"/>
        <w:rPr>
          <w:color w:val="333333"/>
          <w:sz w:val="21"/>
          <w:szCs w:val="21"/>
        </w:rPr>
      </w:pPr>
      <w:r>
        <w:rPr>
          <w:color w:val="333333"/>
        </w:rPr>
        <w:t>объяснять выбор величины, соответствующей ситуации измерения;</w:t>
      </w:r>
    </w:p>
    <w:p w:rsidR="0077078A" w:rsidRDefault="0077078A" w:rsidP="0077078A">
      <w:pPr>
        <w:pStyle w:val="af0"/>
        <w:spacing w:before="0" w:after="0" w:afterAutospacing="0"/>
        <w:ind w:firstLine="567"/>
        <w:jc w:val="both"/>
        <w:rPr>
          <w:color w:val="333333"/>
          <w:sz w:val="21"/>
          <w:szCs w:val="21"/>
        </w:rPr>
      </w:pPr>
      <w:r>
        <w:rPr>
          <w:color w:val="333333"/>
        </w:rPr>
        <w:t>составлять текстовую задачу с заданным отношением (готовым решением) по образцу;</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7078A" w:rsidRDefault="0077078A" w:rsidP="0077078A">
      <w:pPr>
        <w:pStyle w:val="af0"/>
        <w:spacing w:before="0" w:after="0" w:afterAutospacing="0"/>
        <w:ind w:firstLine="567"/>
        <w:jc w:val="both"/>
        <w:rPr>
          <w:color w:val="333333"/>
          <w:sz w:val="21"/>
          <w:szCs w:val="21"/>
        </w:rPr>
      </w:pPr>
      <w:r>
        <w:rPr>
          <w:color w:val="333333"/>
        </w:rPr>
        <w:t>называть числа, величины, геометрические фигуры, обладающие заданным свойством;</w:t>
      </w:r>
    </w:p>
    <w:p w:rsidR="0077078A" w:rsidRDefault="0077078A" w:rsidP="0077078A">
      <w:pPr>
        <w:pStyle w:val="af0"/>
        <w:spacing w:before="0" w:after="0" w:afterAutospacing="0"/>
        <w:ind w:firstLine="567"/>
        <w:jc w:val="both"/>
        <w:rPr>
          <w:color w:val="333333"/>
          <w:sz w:val="21"/>
          <w:szCs w:val="21"/>
        </w:rPr>
      </w:pPr>
      <w:r>
        <w:rPr>
          <w:color w:val="333333"/>
        </w:rPr>
        <w:t>записывать, читать число, числовое выражение;</w:t>
      </w:r>
    </w:p>
    <w:p w:rsidR="0077078A" w:rsidRDefault="0077078A" w:rsidP="0077078A">
      <w:pPr>
        <w:pStyle w:val="af0"/>
        <w:spacing w:before="0" w:after="0" w:afterAutospacing="0"/>
        <w:ind w:firstLine="567"/>
        <w:jc w:val="both"/>
        <w:rPr>
          <w:color w:val="333333"/>
          <w:sz w:val="21"/>
          <w:szCs w:val="21"/>
        </w:rPr>
      </w:pPr>
      <w:r>
        <w:rPr>
          <w:color w:val="333333"/>
        </w:rPr>
        <w:t>приводить примеры, иллюстрирующие арифметическое действие, взаимное расположение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утверждения с использованием слов «каждый», «все».</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следовать установленному правилу, по которому составлен ряд чисел, величин,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организовывать, участвовать, контролировать ход и результат парной работы с математическим материалом;</w:t>
      </w:r>
    </w:p>
    <w:p w:rsidR="0077078A" w:rsidRDefault="0077078A" w:rsidP="0077078A">
      <w:pPr>
        <w:pStyle w:val="af0"/>
        <w:spacing w:before="0" w:after="0" w:afterAutospacing="0"/>
        <w:ind w:firstLine="567"/>
        <w:jc w:val="both"/>
        <w:rPr>
          <w:color w:val="333333"/>
          <w:sz w:val="21"/>
          <w:szCs w:val="21"/>
        </w:rPr>
      </w:pPr>
      <w:r>
        <w:rPr>
          <w:color w:val="333333"/>
        </w:rPr>
        <w:t>проверять правильность вычисления с помощью другого приёма выполнения действия, обратного действия;</w:t>
      </w:r>
    </w:p>
    <w:p w:rsidR="0077078A" w:rsidRDefault="0077078A" w:rsidP="0077078A">
      <w:pPr>
        <w:pStyle w:val="af0"/>
        <w:spacing w:before="0" w:after="0" w:afterAutospacing="0"/>
        <w:ind w:firstLine="567"/>
        <w:jc w:val="both"/>
        <w:rPr>
          <w:color w:val="333333"/>
          <w:sz w:val="21"/>
          <w:szCs w:val="21"/>
        </w:rPr>
      </w:pPr>
      <w:r>
        <w:rPr>
          <w:color w:val="333333"/>
        </w:rPr>
        <w:t>находить с помощью учителя причину возникшей ошибки или затруднения.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принимать правила совместной деятельности при работе в парах, группах, составленных учителем или самостоятельно;</w:t>
      </w:r>
    </w:p>
    <w:p w:rsidR="0077078A" w:rsidRDefault="0077078A" w:rsidP="0077078A">
      <w:pPr>
        <w:pStyle w:val="af0"/>
        <w:spacing w:before="0" w:after="0" w:afterAutospacing="0"/>
        <w:ind w:firstLine="567"/>
        <w:jc w:val="both"/>
        <w:rPr>
          <w:color w:val="333333"/>
          <w:sz w:val="21"/>
          <w:szCs w:val="21"/>
        </w:rPr>
      </w:pPr>
      <w:r>
        <w:rPr>
          <w:color w:val="333333"/>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7078A" w:rsidRDefault="0077078A" w:rsidP="0077078A">
      <w:pPr>
        <w:pStyle w:val="af0"/>
        <w:spacing w:before="0" w:after="0" w:afterAutospacing="0"/>
        <w:ind w:firstLine="567"/>
        <w:jc w:val="both"/>
        <w:rPr>
          <w:color w:val="333333"/>
          <w:sz w:val="21"/>
          <w:szCs w:val="21"/>
        </w:rPr>
      </w:pPr>
      <w:r>
        <w:rPr>
          <w:color w:val="333333"/>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7078A" w:rsidRDefault="0077078A" w:rsidP="0077078A">
      <w:pPr>
        <w:pStyle w:val="af0"/>
        <w:spacing w:before="0" w:after="0" w:afterAutospacing="0"/>
        <w:ind w:firstLine="567"/>
        <w:jc w:val="both"/>
        <w:rPr>
          <w:color w:val="333333"/>
          <w:sz w:val="21"/>
          <w:szCs w:val="21"/>
        </w:rPr>
      </w:pPr>
      <w:r>
        <w:rPr>
          <w:color w:val="333333"/>
        </w:rPr>
        <w:t>совместно с учителем оценивать результаты выполнения общей работы.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3 КЛАСС</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lastRenderedPageBreak/>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7078A" w:rsidRDefault="0077078A" w:rsidP="0077078A">
      <w:pPr>
        <w:pStyle w:val="af0"/>
        <w:spacing w:before="0" w:after="0" w:afterAutospacing="0"/>
        <w:ind w:firstLine="567"/>
        <w:jc w:val="both"/>
        <w:rPr>
          <w:color w:val="333333"/>
          <w:sz w:val="21"/>
          <w:szCs w:val="21"/>
        </w:rPr>
      </w:pPr>
      <w:r>
        <w:rPr>
          <w:color w:val="333333"/>
        </w:rPr>
        <w:t>Масса (единица массы – грамм), соотношение между килограммом и граммом, отношения «тяжелее</w:t>
      </w:r>
      <w:r>
        <w:rPr>
          <w:color w:val="333333"/>
          <w:shd w:val="clear" w:color="auto" w:fill="FFFFFF"/>
        </w:rPr>
        <w:t> </w:t>
      </w:r>
      <w:r>
        <w:rPr>
          <w:color w:val="333333"/>
          <w:sz w:val="22"/>
          <w:szCs w:val="22"/>
          <w:shd w:val="clear" w:color="auto" w:fill="FFFFFF"/>
        </w:rPr>
        <w:t>– </w:t>
      </w:r>
      <w:r>
        <w:rPr>
          <w:color w:val="333333"/>
        </w:rPr>
        <w:t>легче на…», «тяжелее</w:t>
      </w:r>
      <w:r>
        <w:rPr>
          <w:color w:val="333333"/>
          <w:shd w:val="clear" w:color="auto" w:fill="FFFFFF"/>
        </w:rPr>
        <w:t> </w:t>
      </w:r>
      <w:r>
        <w:rPr>
          <w:color w:val="333333"/>
          <w:sz w:val="22"/>
          <w:szCs w:val="22"/>
          <w:shd w:val="clear" w:color="auto" w:fill="FFFFFF"/>
        </w:rPr>
        <w:t>– </w:t>
      </w:r>
      <w:r>
        <w:rPr>
          <w:color w:val="333333"/>
        </w:rPr>
        <w:t>легче в…».</w:t>
      </w:r>
    </w:p>
    <w:p w:rsidR="0077078A" w:rsidRDefault="0077078A" w:rsidP="0077078A">
      <w:pPr>
        <w:pStyle w:val="af0"/>
        <w:spacing w:before="0" w:after="0" w:afterAutospacing="0"/>
        <w:ind w:firstLine="567"/>
        <w:jc w:val="both"/>
        <w:rPr>
          <w:color w:val="333333"/>
          <w:sz w:val="21"/>
          <w:szCs w:val="21"/>
        </w:rPr>
      </w:pPr>
      <w:r>
        <w:rPr>
          <w:color w:val="333333"/>
        </w:rPr>
        <w:t>Стоимость (единицы – рубль, копейка), установление отношения «дороже</w:t>
      </w:r>
      <w:r>
        <w:rPr>
          <w:color w:val="333333"/>
          <w:shd w:val="clear" w:color="auto" w:fill="FFFFFF"/>
        </w:rPr>
        <w:t> </w:t>
      </w:r>
      <w:r>
        <w:rPr>
          <w:color w:val="333333"/>
          <w:sz w:val="22"/>
          <w:szCs w:val="22"/>
          <w:shd w:val="clear" w:color="auto" w:fill="FFFFFF"/>
        </w:rPr>
        <w:t>– </w:t>
      </w:r>
      <w:r>
        <w:rPr>
          <w:color w:val="333333"/>
        </w:rPr>
        <w:t>дешевле на…», «дороже</w:t>
      </w:r>
      <w:r>
        <w:rPr>
          <w:color w:val="333333"/>
          <w:shd w:val="clear" w:color="auto" w:fill="FFFFFF"/>
        </w:rPr>
        <w:t> </w:t>
      </w:r>
      <w:r>
        <w:rPr>
          <w:color w:val="333333"/>
          <w:sz w:val="22"/>
          <w:szCs w:val="22"/>
          <w:shd w:val="clear" w:color="auto" w:fill="FFFFFF"/>
        </w:rPr>
        <w:t>– </w:t>
      </w:r>
      <w:r>
        <w:rPr>
          <w:color w:val="333333"/>
        </w:rPr>
        <w:t>дешевле в…». Соотношение «цена, количество, стоимость» в практической ситуации.</w:t>
      </w:r>
    </w:p>
    <w:p w:rsidR="0077078A" w:rsidRDefault="0077078A" w:rsidP="0077078A">
      <w:pPr>
        <w:pStyle w:val="af0"/>
        <w:spacing w:before="0" w:after="0" w:afterAutospacing="0"/>
        <w:ind w:firstLine="567"/>
        <w:jc w:val="both"/>
        <w:rPr>
          <w:color w:val="333333"/>
          <w:sz w:val="21"/>
          <w:szCs w:val="21"/>
        </w:rPr>
      </w:pPr>
      <w:r>
        <w:rPr>
          <w:color w:val="333333"/>
        </w:rPr>
        <w:t>Время (единица времени – секунда), установление отношения «быстрее</w:t>
      </w:r>
      <w:r>
        <w:rPr>
          <w:color w:val="333333"/>
          <w:shd w:val="clear" w:color="auto" w:fill="FFFFFF"/>
        </w:rPr>
        <w:t> </w:t>
      </w:r>
      <w:r>
        <w:rPr>
          <w:color w:val="333333"/>
          <w:sz w:val="22"/>
          <w:szCs w:val="22"/>
          <w:shd w:val="clear" w:color="auto" w:fill="FFFFFF"/>
        </w:rPr>
        <w:t>– </w:t>
      </w:r>
      <w:r>
        <w:rPr>
          <w:color w:val="333333"/>
        </w:rPr>
        <w:t>медленнее на…», «быстрее</w:t>
      </w:r>
      <w:r>
        <w:rPr>
          <w:color w:val="333333"/>
          <w:shd w:val="clear" w:color="auto" w:fill="FFFFFF"/>
        </w:rPr>
        <w:t> </w:t>
      </w:r>
      <w:r>
        <w:rPr>
          <w:color w:val="333333"/>
          <w:sz w:val="22"/>
          <w:szCs w:val="22"/>
          <w:shd w:val="clear" w:color="auto" w:fill="FFFFFF"/>
        </w:rPr>
        <w:t>– </w:t>
      </w:r>
      <w:r>
        <w:rPr>
          <w:color w:val="333333"/>
        </w:rPr>
        <w:t>медленнее в…». Соотношение «начало, окончание, продолжительность события» в практической ситуации.</w:t>
      </w:r>
    </w:p>
    <w:p w:rsidR="0077078A" w:rsidRDefault="0077078A" w:rsidP="0077078A">
      <w:pPr>
        <w:pStyle w:val="af0"/>
        <w:spacing w:before="0" w:after="0" w:afterAutospacing="0"/>
        <w:ind w:firstLine="567"/>
        <w:jc w:val="both"/>
        <w:rPr>
          <w:color w:val="333333"/>
          <w:sz w:val="21"/>
          <w:szCs w:val="21"/>
        </w:rPr>
      </w:pPr>
      <w:r>
        <w:rPr>
          <w:color w:val="333333"/>
        </w:rPr>
        <w:t>Длина (единицы длины – миллиметр, километр), соотношение между величинами в пределах тысячи. Сравнение объектов по длине.</w:t>
      </w:r>
    </w:p>
    <w:p w:rsidR="0077078A" w:rsidRDefault="0077078A" w:rsidP="0077078A">
      <w:pPr>
        <w:pStyle w:val="af0"/>
        <w:spacing w:before="0" w:after="0" w:afterAutospacing="0"/>
        <w:ind w:firstLine="567"/>
        <w:jc w:val="both"/>
        <w:rPr>
          <w:color w:val="333333"/>
          <w:sz w:val="21"/>
          <w:szCs w:val="21"/>
        </w:rPr>
      </w:pPr>
      <w:r>
        <w:rPr>
          <w:color w:val="333333"/>
        </w:rPr>
        <w:t>Площадь (единицы площади – квадратный метр, квадратный сантиметр, квадратный дециметр, квадратный метр). Сравнение объектов</w:t>
      </w:r>
      <w:r>
        <w:rPr>
          <w:color w:val="333333"/>
        </w:rPr>
        <w:br/>
        <w:t>по площади.</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Устные вычисления, сводимые к действиям в пределах 100 (табличное и внетабличное умножение, деление, действия с круглыми числами).</w:t>
      </w:r>
    </w:p>
    <w:p w:rsidR="0077078A" w:rsidRDefault="0077078A" w:rsidP="0077078A">
      <w:pPr>
        <w:pStyle w:val="af0"/>
        <w:spacing w:before="0" w:after="0" w:afterAutospacing="0"/>
        <w:ind w:firstLine="567"/>
        <w:jc w:val="both"/>
        <w:rPr>
          <w:color w:val="333333"/>
          <w:sz w:val="21"/>
          <w:szCs w:val="21"/>
        </w:rPr>
      </w:pPr>
      <w:r>
        <w:rPr>
          <w:color w:val="333333"/>
        </w:rPr>
        <w:t>Письменное сложение, вычитание чисел в пределах 1000. Действия с числами 0 и 1.</w:t>
      </w:r>
    </w:p>
    <w:p w:rsidR="0077078A" w:rsidRDefault="0077078A" w:rsidP="0077078A">
      <w:pPr>
        <w:pStyle w:val="af0"/>
        <w:spacing w:before="0" w:after="0" w:afterAutospacing="0"/>
        <w:ind w:firstLine="567"/>
        <w:jc w:val="both"/>
        <w:rPr>
          <w:color w:val="333333"/>
          <w:sz w:val="21"/>
          <w:szCs w:val="21"/>
        </w:rPr>
      </w:pPr>
      <w:r>
        <w:rPr>
          <w:color w:val="333333"/>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77078A" w:rsidRDefault="0077078A" w:rsidP="0077078A">
      <w:pPr>
        <w:pStyle w:val="af0"/>
        <w:spacing w:before="0" w:after="0" w:afterAutospacing="0"/>
        <w:ind w:firstLine="567"/>
        <w:jc w:val="both"/>
        <w:rPr>
          <w:color w:val="333333"/>
          <w:sz w:val="21"/>
          <w:szCs w:val="21"/>
        </w:rPr>
      </w:pPr>
      <w:r>
        <w:rPr>
          <w:color w:val="333333"/>
        </w:rPr>
        <w:t>Переместительное, сочетательное свойства сложения, умножения при вычислениях.</w:t>
      </w:r>
    </w:p>
    <w:p w:rsidR="0077078A" w:rsidRDefault="0077078A" w:rsidP="0077078A">
      <w:pPr>
        <w:pStyle w:val="af0"/>
        <w:spacing w:before="0" w:after="0" w:afterAutospacing="0"/>
        <w:ind w:firstLine="567"/>
        <w:jc w:val="both"/>
        <w:rPr>
          <w:color w:val="333333"/>
          <w:sz w:val="21"/>
          <w:szCs w:val="21"/>
        </w:rPr>
      </w:pPr>
      <w:r>
        <w:rPr>
          <w:color w:val="333333"/>
        </w:rPr>
        <w:t>Нахождение неизвестного компонента арифметического действия.</w:t>
      </w:r>
    </w:p>
    <w:p w:rsidR="0077078A" w:rsidRDefault="0077078A" w:rsidP="0077078A">
      <w:pPr>
        <w:pStyle w:val="af0"/>
        <w:spacing w:before="0" w:after="0" w:afterAutospacing="0"/>
        <w:ind w:firstLine="567"/>
        <w:jc w:val="both"/>
        <w:rPr>
          <w:color w:val="333333"/>
          <w:sz w:val="21"/>
          <w:szCs w:val="21"/>
        </w:rPr>
      </w:pPr>
      <w:r>
        <w:rPr>
          <w:color w:val="333333"/>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7078A" w:rsidRDefault="0077078A" w:rsidP="0077078A">
      <w:pPr>
        <w:pStyle w:val="af0"/>
        <w:spacing w:before="0" w:after="0" w:afterAutospacing="0"/>
        <w:ind w:firstLine="567"/>
        <w:jc w:val="both"/>
        <w:rPr>
          <w:color w:val="333333"/>
          <w:sz w:val="21"/>
          <w:szCs w:val="21"/>
        </w:rPr>
      </w:pPr>
      <w:r>
        <w:rPr>
          <w:color w:val="333333"/>
        </w:rPr>
        <w:t>Однородные величины: сложение и вычитание.</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color w:val="333333"/>
          <w:shd w:val="clear" w:color="auto" w:fill="FFFFFF"/>
        </w:rPr>
        <w:t> </w:t>
      </w:r>
      <w:r>
        <w:rPr>
          <w:color w:val="333333"/>
          <w:sz w:val="22"/>
          <w:szCs w:val="22"/>
          <w:shd w:val="clear" w:color="auto" w:fill="FFFFFF"/>
        </w:rPr>
        <w:t>– </w:t>
      </w:r>
      <w:r>
        <w:rPr>
          <w:color w:val="333333"/>
        </w:rPr>
        <w:t>меньше на…», «больше</w:t>
      </w:r>
      <w:r>
        <w:rPr>
          <w:color w:val="333333"/>
          <w:shd w:val="clear" w:color="auto" w:fill="FFFFFF"/>
        </w:rPr>
        <w:t> </w:t>
      </w:r>
      <w:r>
        <w:rPr>
          <w:color w:val="333333"/>
          <w:sz w:val="22"/>
          <w:szCs w:val="22"/>
          <w:shd w:val="clear" w:color="auto" w:fill="FFFFFF"/>
        </w:rPr>
        <w:t>– </w:t>
      </w:r>
      <w:r>
        <w:rPr>
          <w:color w:val="333333"/>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7078A" w:rsidRDefault="0077078A" w:rsidP="0077078A">
      <w:pPr>
        <w:pStyle w:val="af0"/>
        <w:spacing w:before="0" w:after="0" w:afterAutospacing="0"/>
        <w:ind w:firstLine="567"/>
        <w:jc w:val="both"/>
        <w:rPr>
          <w:color w:val="333333"/>
          <w:sz w:val="21"/>
          <w:szCs w:val="21"/>
        </w:rPr>
      </w:pPr>
      <w:r>
        <w:rPr>
          <w:color w:val="333333"/>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lastRenderedPageBreak/>
        <w:t>Конструирование геометрических фигур (разбиение фигуры на части, составление фигуры из частей).</w:t>
      </w:r>
    </w:p>
    <w:p w:rsidR="0077078A" w:rsidRDefault="0077078A" w:rsidP="0077078A">
      <w:pPr>
        <w:pStyle w:val="af0"/>
        <w:spacing w:before="0" w:after="0" w:afterAutospacing="0"/>
        <w:ind w:firstLine="567"/>
        <w:jc w:val="both"/>
        <w:rPr>
          <w:color w:val="333333"/>
          <w:sz w:val="21"/>
          <w:szCs w:val="21"/>
        </w:rPr>
      </w:pPr>
      <w:r>
        <w:rPr>
          <w:color w:val="333333"/>
        </w:rPr>
        <w:t>Периметр многоугольника: измерение, вычисление, запись равенства.</w:t>
      </w:r>
    </w:p>
    <w:p w:rsidR="0077078A" w:rsidRDefault="0077078A" w:rsidP="0077078A">
      <w:pPr>
        <w:pStyle w:val="af0"/>
        <w:spacing w:before="0" w:after="0" w:afterAutospacing="0"/>
        <w:ind w:firstLine="567"/>
        <w:jc w:val="both"/>
        <w:rPr>
          <w:color w:val="333333"/>
          <w:sz w:val="21"/>
          <w:szCs w:val="21"/>
        </w:rPr>
      </w:pPr>
      <w:r>
        <w:rPr>
          <w:color w:val="333333"/>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t>Классификация объектов по двум признакам.</w:t>
      </w:r>
    </w:p>
    <w:p w:rsidR="0077078A" w:rsidRDefault="0077078A" w:rsidP="0077078A">
      <w:pPr>
        <w:pStyle w:val="af0"/>
        <w:spacing w:before="0" w:after="0" w:afterAutospacing="0"/>
        <w:ind w:firstLine="567"/>
        <w:jc w:val="both"/>
        <w:rPr>
          <w:color w:val="333333"/>
          <w:sz w:val="21"/>
          <w:szCs w:val="21"/>
        </w:rPr>
      </w:pPr>
      <w:r>
        <w:rPr>
          <w:color w:val="333333"/>
        </w:rPr>
        <w:t>Верные (истинные) и неверные (ложные) утверждения: конструирование, проверка. Логические рассуждения со связками «если …, то …», «поэтому», «значит».</w:t>
      </w:r>
    </w:p>
    <w:p w:rsidR="0077078A" w:rsidRDefault="0077078A" w:rsidP="0077078A">
      <w:pPr>
        <w:pStyle w:val="af0"/>
        <w:spacing w:before="0" w:after="0" w:afterAutospacing="0"/>
        <w:ind w:firstLine="567"/>
        <w:jc w:val="both"/>
        <w:rPr>
          <w:color w:val="333333"/>
          <w:sz w:val="21"/>
          <w:szCs w:val="21"/>
        </w:rPr>
      </w:pPr>
      <w:r>
        <w:rPr>
          <w:color w:val="333333"/>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77078A" w:rsidRDefault="0077078A" w:rsidP="0077078A">
      <w:pPr>
        <w:pStyle w:val="af0"/>
        <w:spacing w:before="0" w:after="0" w:afterAutospacing="0"/>
        <w:ind w:firstLine="567"/>
        <w:jc w:val="both"/>
        <w:rPr>
          <w:color w:val="333333"/>
          <w:sz w:val="21"/>
          <w:szCs w:val="21"/>
        </w:rPr>
      </w:pPr>
      <w:r>
        <w:rPr>
          <w:color w:val="333333"/>
        </w:rPr>
        <w:t>Формализованное описание последовательности действий (инструкция, план, схема, алгоритм).</w:t>
      </w:r>
    </w:p>
    <w:p w:rsidR="0077078A" w:rsidRDefault="0077078A" w:rsidP="0077078A">
      <w:pPr>
        <w:pStyle w:val="af0"/>
        <w:spacing w:before="0" w:after="0" w:afterAutospacing="0"/>
        <w:ind w:firstLine="567"/>
        <w:jc w:val="both"/>
        <w:rPr>
          <w:color w:val="333333"/>
          <w:sz w:val="21"/>
          <w:szCs w:val="21"/>
        </w:rPr>
      </w:pPr>
      <w:r>
        <w:rPr>
          <w:color w:val="333333"/>
        </w:rPr>
        <w:t>Столбчатая диаграмма: чтение, использование данных для решения учебных и практических задач.</w:t>
      </w:r>
    </w:p>
    <w:p w:rsidR="0077078A" w:rsidRDefault="0077078A" w:rsidP="0077078A">
      <w:pPr>
        <w:pStyle w:val="af0"/>
        <w:spacing w:before="0" w:after="0" w:afterAutospacing="0"/>
        <w:ind w:firstLine="567"/>
        <w:jc w:val="both"/>
        <w:rPr>
          <w:color w:val="333333"/>
          <w:sz w:val="21"/>
          <w:szCs w:val="21"/>
        </w:rPr>
      </w:pPr>
      <w:r>
        <w:rPr>
          <w:color w:val="333333"/>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сравнивать математические объекты (числа, величины,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выбирать приём вычисления, выполнения действия;</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(числа, величины, геометрические фигуры, текстовые задачи в одно действие) по выбранному признаку;</w:t>
      </w:r>
    </w:p>
    <w:p w:rsidR="0077078A" w:rsidRDefault="0077078A" w:rsidP="0077078A">
      <w:pPr>
        <w:pStyle w:val="af0"/>
        <w:spacing w:before="0" w:after="0" w:afterAutospacing="0"/>
        <w:ind w:firstLine="567"/>
        <w:jc w:val="both"/>
        <w:rPr>
          <w:color w:val="333333"/>
          <w:sz w:val="21"/>
          <w:szCs w:val="21"/>
        </w:rPr>
      </w:pPr>
      <w:r>
        <w:rPr>
          <w:color w:val="333333"/>
        </w:rPr>
        <w:t>прикидывать размеры фигуры, её элементов;</w:t>
      </w:r>
    </w:p>
    <w:p w:rsidR="0077078A" w:rsidRDefault="0077078A" w:rsidP="0077078A">
      <w:pPr>
        <w:pStyle w:val="af0"/>
        <w:spacing w:before="0" w:after="0" w:afterAutospacing="0"/>
        <w:ind w:firstLine="567"/>
        <w:jc w:val="both"/>
        <w:rPr>
          <w:color w:val="333333"/>
          <w:sz w:val="21"/>
          <w:szCs w:val="21"/>
        </w:rPr>
      </w:pPr>
      <w:r>
        <w:rPr>
          <w:color w:val="333333"/>
        </w:rPr>
        <w:t>понимать смысл зависимостей и математических отношений, описанных в задаче;</w:t>
      </w:r>
    </w:p>
    <w:p w:rsidR="0077078A" w:rsidRDefault="0077078A" w:rsidP="0077078A">
      <w:pPr>
        <w:pStyle w:val="af0"/>
        <w:spacing w:before="0" w:after="0" w:afterAutospacing="0"/>
        <w:ind w:firstLine="567"/>
        <w:jc w:val="both"/>
        <w:rPr>
          <w:color w:val="333333"/>
          <w:sz w:val="21"/>
          <w:szCs w:val="21"/>
        </w:rPr>
      </w:pPr>
      <w:r>
        <w:rPr>
          <w:color w:val="333333"/>
        </w:rPr>
        <w:t>различать и использовать разные приёмы и алгоритмы вычисления;</w:t>
      </w:r>
    </w:p>
    <w:p w:rsidR="0077078A" w:rsidRDefault="0077078A" w:rsidP="0077078A">
      <w:pPr>
        <w:pStyle w:val="af0"/>
        <w:spacing w:before="0" w:after="0" w:afterAutospacing="0"/>
        <w:ind w:firstLine="567"/>
        <w:jc w:val="both"/>
        <w:rPr>
          <w:color w:val="333333"/>
          <w:sz w:val="21"/>
          <w:szCs w:val="21"/>
        </w:rPr>
      </w:pPr>
      <w:r>
        <w:rPr>
          <w:color w:val="333333"/>
        </w:rPr>
        <w:t>выбирать метод решения (моделирование ситуации, перебор вариантов, использование алгоритма);</w:t>
      </w:r>
    </w:p>
    <w:p w:rsidR="0077078A" w:rsidRDefault="0077078A" w:rsidP="0077078A">
      <w:pPr>
        <w:pStyle w:val="af0"/>
        <w:spacing w:before="0" w:after="0" w:afterAutospacing="0"/>
        <w:ind w:firstLine="567"/>
        <w:jc w:val="both"/>
        <w:rPr>
          <w:color w:val="333333"/>
          <w:sz w:val="21"/>
          <w:szCs w:val="21"/>
        </w:rPr>
      </w:pPr>
      <w:r>
        <w:rPr>
          <w:color w:val="333333"/>
        </w:rPr>
        <w:t>соотносить начало, окончание, продолжительность события в практической ситуации;</w:t>
      </w:r>
    </w:p>
    <w:p w:rsidR="0077078A" w:rsidRDefault="0077078A" w:rsidP="0077078A">
      <w:pPr>
        <w:pStyle w:val="af0"/>
        <w:spacing w:before="0" w:after="0" w:afterAutospacing="0"/>
        <w:ind w:firstLine="567"/>
        <w:jc w:val="both"/>
        <w:rPr>
          <w:color w:val="333333"/>
          <w:sz w:val="21"/>
          <w:szCs w:val="21"/>
        </w:rPr>
      </w:pPr>
      <w:r>
        <w:rPr>
          <w:color w:val="333333"/>
        </w:rPr>
        <w:t>составлять ряд чисел (величин, геометрических фигур) по самостоятельно выбранному правилу;</w:t>
      </w:r>
    </w:p>
    <w:p w:rsidR="0077078A" w:rsidRDefault="0077078A" w:rsidP="0077078A">
      <w:pPr>
        <w:pStyle w:val="af0"/>
        <w:spacing w:before="0" w:after="0" w:afterAutospacing="0"/>
        <w:ind w:firstLine="567"/>
        <w:jc w:val="both"/>
        <w:rPr>
          <w:color w:val="333333"/>
          <w:sz w:val="21"/>
          <w:szCs w:val="21"/>
        </w:rPr>
      </w:pPr>
      <w:r>
        <w:rPr>
          <w:color w:val="333333"/>
        </w:rPr>
        <w:lastRenderedPageBreak/>
        <w:t>моделировать предложенную практическую ситуацию;</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последовательность событий, действий сюжета текстовой задачи.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читать информацию, представленную в разных формах;</w:t>
      </w:r>
    </w:p>
    <w:p w:rsidR="0077078A" w:rsidRDefault="0077078A" w:rsidP="0077078A">
      <w:pPr>
        <w:pStyle w:val="af0"/>
        <w:spacing w:before="0" w:after="0" w:afterAutospacing="0"/>
        <w:ind w:firstLine="567"/>
        <w:jc w:val="both"/>
        <w:rPr>
          <w:color w:val="333333"/>
          <w:sz w:val="21"/>
          <w:szCs w:val="21"/>
        </w:rPr>
      </w:pPr>
      <w:r>
        <w:rPr>
          <w:color w:val="333333"/>
        </w:rPr>
        <w:t>извлекать и интерпретировать числовые данные, представленные в таблице, на диаграмме;</w:t>
      </w:r>
    </w:p>
    <w:p w:rsidR="0077078A" w:rsidRDefault="0077078A" w:rsidP="0077078A">
      <w:pPr>
        <w:pStyle w:val="af0"/>
        <w:spacing w:before="0" w:after="0" w:afterAutospacing="0"/>
        <w:ind w:firstLine="567"/>
        <w:jc w:val="both"/>
        <w:rPr>
          <w:color w:val="333333"/>
          <w:sz w:val="21"/>
          <w:szCs w:val="21"/>
        </w:rPr>
      </w:pPr>
      <w:r>
        <w:rPr>
          <w:color w:val="333333"/>
        </w:rPr>
        <w:t>заполнять таблицы сложения и умножения, дополнять данными чертёж;</w:t>
      </w:r>
    </w:p>
    <w:p w:rsidR="0077078A" w:rsidRDefault="0077078A" w:rsidP="0077078A">
      <w:pPr>
        <w:pStyle w:val="af0"/>
        <w:spacing w:before="0" w:after="0" w:afterAutospacing="0"/>
        <w:ind w:firstLine="567"/>
        <w:jc w:val="both"/>
        <w:rPr>
          <w:color w:val="333333"/>
          <w:sz w:val="21"/>
          <w:szCs w:val="21"/>
        </w:rPr>
      </w:pPr>
      <w:r>
        <w:rPr>
          <w:color w:val="333333"/>
        </w:rPr>
        <w:t>устанавливать соответствие между различными записями решения задачи;</w:t>
      </w:r>
    </w:p>
    <w:p w:rsidR="0077078A" w:rsidRDefault="0077078A" w:rsidP="0077078A">
      <w:pPr>
        <w:pStyle w:val="af0"/>
        <w:spacing w:before="0" w:after="0" w:afterAutospacing="0"/>
        <w:ind w:firstLine="567"/>
        <w:jc w:val="both"/>
        <w:rPr>
          <w:color w:val="333333"/>
          <w:sz w:val="21"/>
          <w:szCs w:val="21"/>
        </w:rPr>
      </w:pPr>
      <w:r>
        <w:rPr>
          <w:color w:val="333333"/>
        </w:rPr>
        <w:t>использовать дополнительную литературу (справочники, словари) для установления и проверки значения математического термина (понятия).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математическую терминологию для описания отношений и зависимостей;</w:t>
      </w:r>
    </w:p>
    <w:p w:rsidR="0077078A" w:rsidRDefault="0077078A" w:rsidP="0077078A">
      <w:pPr>
        <w:pStyle w:val="af0"/>
        <w:spacing w:before="0" w:after="0" w:afterAutospacing="0"/>
        <w:ind w:firstLine="567"/>
        <w:jc w:val="both"/>
        <w:rPr>
          <w:color w:val="333333"/>
          <w:sz w:val="21"/>
          <w:szCs w:val="21"/>
        </w:rPr>
      </w:pPr>
      <w:r>
        <w:rPr>
          <w:color w:val="333333"/>
        </w:rPr>
        <w:t>строить речевые высказывания для решения задач, составлять текстовую задачу;</w:t>
      </w:r>
    </w:p>
    <w:p w:rsidR="0077078A" w:rsidRDefault="0077078A" w:rsidP="0077078A">
      <w:pPr>
        <w:pStyle w:val="af0"/>
        <w:spacing w:before="0" w:after="0" w:afterAutospacing="0"/>
        <w:ind w:firstLine="567"/>
        <w:jc w:val="both"/>
        <w:rPr>
          <w:color w:val="333333"/>
          <w:sz w:val="21"/>
          <w:szCs w:val="21"/>
        </w:rPr>
      </w:pPr>
      <w:r>
        <w:rPr>
          <w:color w:val="333333"/>
        </w:rPr>
        <w:t>объяснять на примерах отношения «больше</w:t>
      </w:r>
      <w:r>
        <w:rPr>
          <w:color w:val="333333"/>
          <w:shd w:val="clear" w:color="auto" w:fill="FFFFFF"/>
        </w:rPr>
        <w:t> </w:t>
      </w:r>
      <w:r>
        <w:rPr>
          <w:color w:val="333333"/>
          <w:sz w:val="22"/>
          <w:szCs w:val="22"/>
          <w:shd w:val="clear" w:color="auto" w:fill="FFFFFF"/>
        </w:rPr>
        <w:t>– </w:t>
      </w:r>
      <w:r>
        <w:rPr>
          <w:color w:val="333333"/>
        </w:rPr>
        <w:t>меньше на…», «больше</w:t>
      </w:r>
      <w:r>
        <w:rPr>
          <w:color w:val="333333"/>
          <w:shd w:val="clear" w:color="auto" w:fill="FFFFFF"/>
        </w:rPr>
        <w:t> </w:t>
      </w:r>
      <w:r>
        <w:rPr>
          <w:color w:val="333333"/>
          <w:sz w:val="22"/>
          <w:szCs w:val="22"/>
          <w:shd w:val="clear" w:color="auto" w:fill="FFFFFF"/>
        </w:rPr>
        <w:t>– </w:t>
      </w:r>
      <w:r>
        <w:rPr>
          <w:color w:val="333333"/>
        </w:rPr>
        <w:t>меньше в…», «равно»;</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математическую символику для составления числовых выражений;</w:t>
      </w:r>
    </w:p>
    <w:p w:rsidR="0077078A" w:rsidRDefault="0077078A" w:rsidP="0077078A">
      <w:pPr>
        <w:pStyle w:val="af0"/>
        <w:spacing w:before="0" w:after="0" w:afterAutospacing="0"/>
        <w:ind w:firstLine="567"/>
        <w:jc w:val="both"/>
        <w:rPr>
          <w:color w:val="333333"/>
          <w:sz w:val="21"/>
          <w:szCs w:val="21"/>
        </w:rPr>
      </w:pPr>
      <w:r>
        <w:rPr>
          <w:color w:val="333333"/>
        </w:rPr>
        <w:t>выбирать, осуществлять переход от одних единиц измерения величины к другим в соответствии с практической ситуацией;</w:t>
      </w:r>
    </w:p>
    <w:p w:rsidR="0077078A" w:rsidRDefault="0077078A" w:rsidP="0077078A">
      <w:pPr>
        <w:pStyle w:val="af0"/>
        <w:spacing w:before="0" w:after="0" w:afterAutospacing="0"/>
        <w:ind w:firstLine="567"/>
        <w:jc w:val="both"/>
        <w:rPr>
          <w:color w:val="333333"/>
          <w:sz w:val="21"/>
          <w:szCs w:val="21"/>
        </w:rPr>
      </w:pPr>
      <w:r>
        <w:rPr>
          <w:color w:val="333333"/>
        </w:rPr>
        <w:t>участвовать в обсуждении ошибок в ходе и результате выполнения вычисления.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проверять ход и результат выполнения действия;</w:t>
      </w:r>
    </w:p>
    <w:p w:rsidR="0077078A" w:rsidRDefault="0077078A" w:rsidP="0077078A">
      <w:pPr>
        <w:pStyle w:val="af0"/>
        <w:spacing w:before="0" w:after="0" w:afterAutospacing="0"/>
        <w:ind w:firstLine="567"/>
        <w:jc w:val="both"/>
        <w:rPr>
          <w:color w:val="333333"/>
          <w:sz w:val="21"/>
          <w:szCs w:val="21"/>
        </w:rPr>
      </w:pPr>
      <w:r>
        <w:rPr>
          <w:color w:val="333333"/>
        </w:rPr>
        <w:t>вести поиск ошибок, характеризовать их и исправлять;</w:t>
      </w:r>
    </w:p>
    <w:p w:rsidR="0077078A" w:rsidRDefault="0077078A" w:rsidP="0077078A">
      <w:pPr>
        <w:pStyle w:val="af0"/>
        <w:spacing w:before="0" w:after="0" w:afterAutospacing="0"/>
        <w:ind w:firstLine="567"/>
        <w:jc w:val="both"/>
        <w:rPr>
          <w:color w:val="333333"/>
          <w:sz w:val="21"/>
          <w:szCs w:val="21"/>
        </w:rPr>
      </w:pPr>
      <w:r>
        <w:rPr>
          <w:color w:val="333333"/>
        </w:rPr>
        <w:t>формулировать ответ (вывод), подтверждать его объяснением, расчётами;</w:t>
      </w:r>
    </w:p>
    <w:p w:rsidR="0077078A" w:rsidRDefault="0077078A" w:rsidP="0077078A">
      <w:pPr>
        <w:pStyle w:val="af0"/>
        <w:spacing w:before="0" w:after="0" w:afterAutospacing="0"/>
        <w:ind w:firstLine="567"/>
        <w:jc w:val="both"/>
        <w:rPr>
          <w:color w:val="333333"/>
          <w:sz w:val="21"/>
          <w:szCs w:val="21"/>
        </w:rPr>
      </w:pPr>
      <w:r>
        <w:rPr>
          <w:color w:val="333333"/>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7078A" w:rsidRDefault="0077078A" w:rsidP="0077078A">
      <w:pPr>
        <w:pStyle w:val="af0"/>
        <w:spacing w:before="0" w:after="0" w:afterAutospacing="0"/>
        <w:ind w:firstLine="567"/>
        <w:jc w:val="both"/>
        <w:rPr>
          <w:color w:val="333333"/>
          <w:sz w:val="21"/>
          <w:szCs w:val="21"/>
        </w:rPr>
      </w:pPr>
      <w:r>
        <w:rPr>
          <w:color w:val="333333"/>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7078A" w:rsidRDefault="0077078A" w:rsidP="0077078A">
      <w:pPr>
        <w:pStyle w:val="af0"/>
        <w:spacing w:before="0" w:after="0" w:afterAutospacing="0"/>
        <w:ind w:firstLine="567"/>
        <w:jc w:val="both"/>
        <w:rPr>
          <w:color w:val="333333"/>
          <w:sz w:val="21"/>
          <w:szCs w:val="21"/>
        </w:rPr>
      </w:pPr>
      <w:r>
        <w:rPr>
          <w:color w:val="333333"/>
        </w:rPr>
        <w:t>выполнять совместно прикидку и оценку результата выполнения общей работы.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lastRenderedPageBreak/>
        <w:t>4 КЛАСС</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77078A" w:rsidRDefault="0077078A" w:rsidP="0077078A">
      <w:pPr>
        <w:pStyle w:val="af0"/>
        <w:spacing w:before="0" w:after="0" w:afterAutospacing="0"/>
        <w:ind w:firstLine="567"/>
        <w:jc w:val="both"/>
        <w:rPr>
          <w:color w:val="333333"/>
          <w:sz w:val="21"/>
          <w:szCs w:val="21"/>
        </w:rPr>
      </w:pPr>
      <w:r>
        <w:rPr>
          <w:color w:val="333333"/>
        </w:rPr>
        <w:t>Величины: сравнение объектов по массе, длине, площади, вместимости.</w:t>
      </w:r>
    </w:p>
    <w:p w:rsidR="0077078A" w:rsidRDefault="0077078A" w:rsidP="0077078A">
      <w:pPr>
        <w:pStyle w:val="af0"/>
        <w:spacing w:before="0" w:after="0" w:afterAutospacing="0"/>
        <w:ind w:firstLine="567"/>
        <w:jc w:val="both"/>
        <w:rPr>
          <w:color w:val="333333"/>
          <w:sz w:val="21"/>
          <w:szCs w:val="21"/>
        </w:rPr>
      </w:pPr>
      <w:r>
        <w:rPr>
          <w:color w:val="333333"/>
        </w:rPr>
        <w:t>Единицы массы (</w:t>
      </w:r>
      <w:r>
        <w:rPr>
          <w:color w:val="333333"/>
          <w:shd w:val="clear" w:color="auto" w:fill="FFFFFF"/>
        </w:rPr>
        <w:t>центнер, тонна)</w:t>
      </w:r>
      <w:r>
        <w:rPr>
          <w:color w:val="333333"/>
        </w:rPr>
        <w:t>и соотношения между ними.</w:t>
      </w:r>
    </w:p>
    <w:p w:rsidR="0077078A" w:rsidRDefault="0077078A" w:rsidP="0077078A">
      <w:pPr>
        <w:pStyle w:val="af0"/>
        <w:spacing w:before="0" w:after="0" w:afterAutospacing="0"/>
        <w:ind w:firstLine="567"/>
        <w:jc w:val="both"/>
        <w:rPr>
          <w:color w:val="333333"/>
          <w:sz w:val="21"/>
          <w:szCs w:val="21"/>
        </w:rPr>
      </w:pPr>
      <w:r>
        <w:rPr>
          <w:color w:val="333333"/>
        </w:rPr>
        <w:t>Единицы времени (сутки, неделя, месяц, год, век), соотношения между ними.</w:t>
      </w:r>
    </w:p>
    <w:p w:rsidR="0077078A" w:rsidRDefault="0077078A" w:rsidP="0077078A">
      <w:pPr>
        <w:pStyle w:val="af0"/>
        <w:spacing w:before="0" w:after="0" w:afterAutospacing="0"/>
        <w:ind w:firstLine="567"/>
        <w:jc w:val="both"/>
        <w:rPr>
          <w:color w:val="333333"/>
          <w:sz w:val="21"/>
          <w:szCs w:val="21"/>
        </w:rPr>
      </w:pPr>
      <w:r>
        <w:rPr>
          <w:color w:val="333333"/>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7078A" w:rsidRDefault="0077078A" w:rsidP="0077078A">
      <w:pPr>
        <w:pStyle w:val="af0"/>
        <w:spacing w:before="0" w:after="0" w:afterAutospacing="0"/>
        <w:ind w:firstLine="567"/>
        <w:jc w:val="both"/>
        <w:rPr>
          <w:color w:val="333333"/>
          <w:sz w:val="21"/>
          <w:szCs w:val="21"/>
        </w:rPr>
      </w:pPr>
      <w:r>
        <w:rPr>
          <w:color w:val="333333"/>
        </w:rPr>
        <w:t>Доля величины времени, массы, длины.</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7078A" w:rsidRDefault="0077078A" w:rsidP="0077078A">
      <w:pPr>
        <w:pStyle w:val="af0"/>
        <w:spacing w:before="0" w:after="0" w:afterAutospacing="0"/>
        <w:ind w:firstLine="567"/>
        <w:jc w:val="both"/>
        <w:rPr>
          <w:color w:val="333333"/>
          <w:sz w:val="21"/>
          <w:szCs w:val="21"/>
        </w:rPr>
      </w:pPr>
      <w:r>
        <w:rPr>
          <w:color w:val="333333"/>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7078A" w:rsidRDefault="0077078A" w:rsidP="0077078A">
      <w:pPr>
        <w:pStyle w:val="af0"/>
        <w:spacing w:before="0" w:after="0" w:afterAutospacing="0"/>
        <w:ind w:firstLine="567"/>
        <w:jc w:val="both"/>
        <w:rPr>
          <w:color w:val="333333"/>
          <w:sz w:val="21"/>
          <w:szCs w:val="21"/>
        </w:rPr>
      </w:pPr>
      <w:r>
        <w:rPr>
          <w:color w:val="333333"/>
        </w:rPr>
        <w:t>Равенство, содержащее неизвестный компонент арифметического действия: запись, нахождение неизвестного компонента.</w:t>
      </w:r>
    </w:p>
    <w:p w:rsidR="0077078A" w:rsidRDefault="0077078A" w:rsidP="0077078A">
      <w:pPr>
        <w:pStyle w:val="af0"/>
        <w:spacing w:before="0" w:after="0" w:afterAutospacing="0"/>
        <w:ind w:firstLine="567"/>
        <w:jc w:val="both"/>
        <w:rPr>
          <w:color w:val="333333"/>
          <w:sz w:val="21"/>
          <w:szCs w:val="21"/>
        </w:rPr>
      </w:pPr>
      <w:r>
        <w:rPr>
          <w:color w:val="333333"/>
        </w:rPr>
        <w:t>Умножение и деление величины на однозначное число.</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7078A" w:rsidRDefault="0077078A" w:rsidP="0077078A">
      <w:pPr>
        <w:pStyle w:val="af0"/>
        <w:spacing w:before="0" w:after="0" w:afterAutospacing="0"/>
        <w:ind w:firstLine="567"/>
        <w:jc w:val="both"/>
        <w:rPr>
          <w:rStyle w:val="af1"/>
          <w:rFonts w:eastAsiaTheme="majorEastAsia"/>
          <w:color w:val="333333"/>
        </w:rPr>
      </w:pP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Наглядные представления о симметрии.</w:t>
      </w:r>
    </w:p>
    <w:p w:rsidR="0077078A" w:rsidRDefault="0077078A" w:rsidP="0077078A">
      <w:pPr>
        <w:pStyle w:val="af0"/>
        <w:spacing w:before="0" w:after="0" w:afterAutospacing="0"/>
        <w:ind w:firstLine="567"/>
        <w:jc w:val="both"/>
        <w:rPr>
          <w:color w:val="333333"/>
          <w:sz w:val="21"/>
          <w:szCs w:val="21"/>
        </w:rPr>
      </w:pPr>
      <w:r>
        <w:rPr>
          <w:color w:val="333333"/>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77078A" w:rsidRDefault="0077078A" w:rsidP="0077078A">
      <w:pPr>
        <w:pStyle w:val="af0"/>
        <w:spacing w:before="0" w:after="0" w:afterAutospacing="0"/>
        <w:ind w:firstLine="567"/>
        <w:jc w:val="both"/>
        <w:rPr>
          <w:color w:val="333333"/>
          <w:sz w:val="21"/>
          <w:szCs w:val="21"/>
        </w:rPr>
      </w:pPr>
      <w:r>
        <w:rPr>
          <w:color w:val="333333"/>
        </w:rPr>
        <w:lastRenderedPageBreak/>
        <w:t>Конструирование: разбиение фигуры на прямоугольники (квадраты), составление фигур из прямоугольников или квадратов.</w:t>
      </w:r>
    </w:p>
    <w:p w:rsidR="0077078A" w:rsidRDefault="0077078A" w:rsidP="0077078A">
      <w:pPr>
        <w:pStyle w:val="af0"/>
        <w:spacing w:before="0" w:after="0" w:afterAutospacing="0"/>
        <w:ind w:firstLine="567"/>
        <w:jc w:val="both"/>
        <w:rPr>
          <w:color w:val="333333"/>
          <w:sz w:val="21"/>
          <w:szCs w:val="21"/>
        </w:rPr>
      </w:pPr>
      <w:r>
        <w:rPr>
          <w:color w:val="333333"/>
        </w:rPr>
        <w:t>Периметр, площадь фигуры, составленной из двух </w:t>
      </w:r>
      <w:r>
        <w:rPr>
          <w:rFonts w:ascii="Calibri" w:hAnsi="Calibri" w:cs="Calibri"/>
          <w:color w:val="333333"/>
          <w:sz w:val="22"/>
          <w:szCs w:val="22"/>
        </w:rPr>
        <w:t>– </w:t>
      </w:r>
      <w:r>
        <w:rPr>
          <w:color w:val="333333"/>
        </w:rPr>
        <w:t>трёх прямоугольников (квадратов).</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t>Работа с утверждениями: конструирование, проверка истинности. Составление и проверка логических рассуждений при решении задач.</w:t>
      </w:r>
    </w:p>
    <w:p w:rsidR="0077078A" w:rsidRDefault="0077078A" w:rsidP="0077078A">
      <w:pPr>
        <w:pStyle w:val="af0"/>
        <w:spacing w:before="0" w:after="0" w:afterAutospacing="0"/>
        <w:ind w:firstLine="567"/>
        <w:jc w:val="both"/>
        <w:rPr>
          <w:color w:val="333333"/>
          <w:sz w:val="21"/>
          <w:szCs w:val="21"/>
        </w:rPr>
      </w:pPr>
      <w:r>
        <w:rPr>
          <w:color w:val="333333"/>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7078A" w:rsidRDefault="0077078A" w:rsidP="0077078A">
      <w:pPr>
        <w:pStyle w:val="af0"/>
        <w:spacing w:before="0" w:after="0" w:afterAutospacing="0"/>
        <w:ind w:firstLine="567"/>
        <w:jc w:val="both"/>
        <w:rPr>
          <w:color w:val="333333"/>
          <w:sz w:val="21"/>
          <w:szCs w:val="21"/>
        </w:rPr>
      </w:pPr>
      <w:r>
        <w:rPr>
          <w:color w:val="333333"/>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7078A" w:rsidRDefault="0077078A" w:rsidP="0077078A">
      <w:pPr>
        <w:pStyle w:val="af0"/>
        <w:spacing w:before="0" w:after="0" w:afterAutospacing="0"/>
        <w:ind w:firstLine="567"/>
        <w:jc w:val="both"/>
        <w:rPr>
          <w:color w:val="333333"/>
          <w:sz w:val="21"/>
          <w:szCs w:val="21"/>
        </w:rPr>
      </w:pPr>
      <w:r>
        <w:rPr>
          <w:color w:val="333333"/>
        </w:rPr>
        <w:t>Алгоритмы решения изученных учебных и практических задач.</w:t>
      </w: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ориентироваться в изученной математической терминологии, использовать её в высказываниях и рассуждениях;</w:t>
      </w:r>
    </w:p>
    <w:p w:rsidR="0077078A" w:rsidRDefault="0077078A" w:rsidP="0077078A">
      <w:pPr>
        <w:pStyle w:val="af0"/>
        <w:spacing w:before="0" w:after="0" w:afterAutospacing="0"/>
        <w:ind w:firstLine="567"/>
        <w:jc w:val="both"/>
        <w:rPr>
          <w:color w:val="333333"/>
          <w:sz w:val="21"/>
          <w:szCs w:val="21"/>
        </w:rPr>
      </w:pPr>
      <w:r>
        <w:rPr>
          <w:color w:val="333333"/>
        </w:rPr>
        <w:t>сравнивать математические объекты (числа, величины, геометрические фигуры), записывать признак сравнения;</w:t>
      </w:r>
    </w:p>
    <w:p w:rsidR="0077078A" w:rsidRDefault="0077078A" w:rsidP="0077078A">
      <w:pPr>
        <w:pStyle w:val="af0"/>
        <w:spacing w:before="0" w:after="0" w:afterAutospacing="0"/>
        <w:ind w:firstLine="567"/>
        <w:jc w:val="both"/>
        <w:rPr>
          <w:color w:val="333333"/>
          <w:sz w:val="21"/>
          <w:szCs w:val="21"/>
        </w:rPr>
      </w:pPr>
      <w:r>
        <w:rPr>
          <w:color w:val="333333"/>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7078A" w:rsidRDefault="0077078A" w:rsidP="0077078A">
      <w:pPr>
        <w:pStyle w:val="af0"/>
        <w:spacing w:before="0" w:after="0" w:afterAutospacing="0"/>
        <w:ind w:firstLine="567"/>
        <w:jc w:val="both"/>
        <w:rPr>
          <w:color w:val="333333"/>
          <w:sz w:val="21"/>
          <w:szCs w:val="21"/>
        </w:rPr>
      </w:pPr>
      <w:r>
        <w:rPr>
          <w:color w:val="333333"/>
        </w:rPr>
        <w:t>обнаруживать модели изученных геометрических фигур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по 1–2 выбранным признакам;</w:t>
      </w:r>
    </w:p>
    <w:p w:rsidR="0077078A" w:rsidRDefault="0077078A" w:rsidP="0077078A">
      <w:pPr>
        <w:pStyle w:val="af0"/>
        <w:spacing w:before="0" w:after="0" w:afterAutospacing="0"/>
        <w:ind w:firstLine="567"/>
        <w:jc w:val="both"/>
        <w:rPr>
          <w:color w:val="333333"/>
          <w:sz w:val="21"/>
          <w:szCs w:val="21"/>
        </w:rPr>
      </w:pPr>
      <w:r>
        <w:rPr>
          <w:color w:val="333333"/>
        </w:rPr>
        <w:t>составлять модель математической задачи, проверять её соответствие условиям задачи;</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представлять информацию в разных формах;</w:t>
      </w:r>
    </w:p>
    <w:p w:rsidR="0077078A" w:rsidRDefault="0077078A" w:rsidP="0077078A">
      <w:pPr>
        <w:pStyle w:val="af0"/>
        <w:spacing w:before="0" w:after="0" w:afterAutospacing="0"/>
        <w:ind w:firstLine="567"/>
        <w:jc w:val="both"/>
        <w:rPr>
          <w:color w:val="333333"/>
          <w:sz w:val="21"/>
          <w:szCs w:val="21"/>
        </w:rPr>
      </w:pPr>
      <w:r>
        <w:rPr>
          <w:color w:val="333333"/>
        </w:rPr>
        <w:lastRenderedPageBreak/>
        <w:t>извлекать и интерпретировать информацию, представленную в таблице, на диаграмме;</w:t>
      </w:r>
    </w:p>
    <w:p w:rsidR="0077078A" w:rsidRDefault="0077078A" w:rsidP="0077078A">
      <w:pPr>
        <w:pStyle w:val="af0"/>
        <w:spacing w:before="0" w:after="0" w:afterAutospacing="0"/>
        <w:ind w:firstLine="567"/>
        <w:jc w:val="both"/>
        <w:rPr>
          <w:color w:val="333333"/>
          <w:sz w:val="21"/>
          <w:szCs w:val="21"/>
        </w:rPr>
      </w:pPr>
      <w:r>
        <w:rPr>
          <w:color w:val="333333"/>
        </w:rPr>
        <w:t>использовать справочную литературу для поиска информации, в том числе Интернет (в условиях контролируемого выхода).</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математическую терминологию для записи решения предметной или практической задачи;</w:t>
      </w:r>
    </w:p>
    <w:p w:rsidR="0077078A" w:rsidRDefault="0077078A" w:rsidP="0077078A">
      <w:pPr>
        <w:pStyle w:val="af0"/>
        <w:spacing w:before="0" w:after="0" w:afterAutospacing="0"/>
        <w:ind w:firstLine="567"/>
        <w:jc w:val="both"/>
        <w:rPr>
          <w:color w:val="333333"/>
          <w:sz w:val="21"/>
          <w:szCs w:val="21"/>
        </w:rPr>
      </w:pPr>
      <w:r>
        <w:rPr>
          <w:color w:val="333333"/>
        </w:rPr>
        <w:t>приводить примеры и контрпримеры для подтверждения или опровержения вывода, гипотезы;</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читать числовое выражение;</w:t>
      </w:r>
    </w:p>
    <w:p w:rsidR="0077078A" w:rsidRDefault="0077078A" w:rsidP="0077078A">
      <w:pPr>
        <w:pStyle w:val="af0"/>
        <w:spacing w:before="0" w:after="0" w:afterAutospacing="0"/>
        <w:ind w:firstLine="567"/>
        <w:jc w:val="both"/>
        <w:rPr>
          <w:color w:val="333333"/>
          <w:sz w:val="21"/>
          <w:szCs w:val="21"/>
        </w:rPr>
      </w:pPr>
      <w:r>
        <w:rPr>
          <w:color w:val="333333"/>
        </w:rPr>
        <w:t>описывать практическую ситуацию с использованием изученной терминологии;</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математические объекты, явления и события с помощью изученных величин;</w:t>
      </w:r>
    </w:p>
    <w:p w:rsidR="0077078A" w:rsidRDefault="0077078A" w:rsidP="0077078A">
      <w:pPr>
        <w:pStyle w:val="af0"/>
        <w:spacing w:before="0" w:after="0" w:afterAutospacing="0"/>
        <w:ind w:firstLine="567"/>
        <w:jc w:val="both"/>
        <w:rPr>
          <w:color w:val="333333"/>
          <w:sz w:val="21"/>
          <w:szCs w:val="21"/>
        </w:rPr>
      </w:pPr>
      <w:r>
        <w:rPr>
          <w:color w:val="333333"/>
        </w:rPr>
        <w:t>составлять инструкцию, записывать рассуждение;</w:t>
      </w:r>
    </w:p>
    <w:p w:rsidR="0077078A" w:rsidRDefault="0077078A" w:rsidP="0077078A">
      <w:pPr>
        <w:pStyle w:val="af0"/>
        <w:spacing w:before="0" w:after="0" w:afterAutospacing="0"/>
        <w:ind w:firstLine="567"/>
        <w:jc w:val="both"/>
        <w:rPr>
          <w:color w:val="333333"/>
          <w:sz w:val="21"/>
          <w:szCs w:val="21"/>
        </w:rPr>
      </w:pPr>
      <w:r>
        <w:rPr>
          <w:color w:val="333333"/>
        </w:rPr>
        <w:t>инициировать обсуждение разных способов выполнения задания, поиск ошибок в решении.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7078A" w:rsidRDefault="0077078A" w:rsidP="0077078A">
      <w:pPr>
        <w:pStyle w:val="af0"/>
        <w:spacing w:before="0" w:after="0" w:afterAutospacing="0"/>
        <w:ind w:firstLine="567"/>
        <w:jc w:val="both"/>
        <w:rPr>
          <w:color w:val="333333"/>
          <w:sz w:val="21"/>
          <w:szCs w:val="21"/>
        </w:rPr>
      </w:pPr>
      <w:r>
        <w:rPr>
          <w:color w:val="333333"/>
        </w:rPr>
        <w:t>самостоятельно выполнять прикидку и оценку результата измерений;</w:t>
      </w:r>
    </w:p>
    <w:p w:rsidR="0077078A" w:rsidRDefault="0077078A" w:rsidP="0077078A">
      <w:pPr>
        <w:pStyle w:val="af0"/>
        <w:spacing w:before="0" w:after="0" w:afterAutospacing="0"/>
        <w:ind w:firstLine="567"/>
        <w:jc w:val="both"/>
        <w:rPr>
          <w:color w:val="333333"/>
          <w:sz w:val="21"/>
          <w:szCs w:val="21"/>
        </w:rPr>
      </w:pPr>
      <w:r>
        <w:rPr>
          <w:color w:val="333333"/>
        </w:rPr>
        <w:t>находить, исправлять, прогнозировать ошибки и трудности в решении учебной задачи.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7078A" w:rsidRDefault="0077078A" w:rsidP="0077078A">
      <w:pPr>
        <w:pStyle w:val="af0"/>
        <w:spacing w:before="0" w:after="0" w:afterAutospacing="0"/>
        <w:ind w:firstLine="567"/>
        <w:jc w:val="both"/>
        <w:rPr>
          <w:color w:val="333333"/>
          <w:sz w:val="21"/>
          <w:szCs w:val="21"/>
        </w:rPr>
      </w:pPr>
      <w:r>
        <w:rPr>
          <w:color w:val="333333"/>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7078A" w:rsidRDefault="0077078A" w:rsidP="0077078A">
      <w:pPr>
        <w:pStyle w:val="af0"/>
        <w:spacing w:before="0" w:after="0" w:afterAutospacing="0"/>
        <w:jc w:val="both"/>
        <w:rPr>
          <w:rStyle w:val="af1"/>
          <w:rFonts w:eastAsiaTheme="majorEastAsia"/>
          <w:color w:val="333333"/>
        </w:rPr>
      </w:pP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 xml:space="preserve">ПЛАНИРУЕМЫЕ РЕЗУЛЬТАТЫ ОСВОЕНИЯ ПРОГРАММЫ </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ЛИЧНОСТНЫЕ РЕЗУЛЬТАТЫ</w:t>
      </w:r>
    </w:p>
    <w:p w:rsidR="0077078A" w:rsidRDefault="0077078A" w:rsidP="0077078A">
      <w:pPr>
        <w:pStyle w:val="af0"/>
        <w:spacing w:before="0" w:after="0" w:afterAutospacing="0"/>
        <w:ind w:firstLine="567"/>
        <w:jc w:val="both"/>
        <w:rPr>
          <w:color w:val="333333"/>
          <w:sz w:val="21"/>
          <w:szCs w:val="21"/>
        </w:rPr>
      </w:pPr>
      <w:r>
        <w:rPr>
          <w:color w:val="333333"/>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7078A" w:rsidRDefault="0077078A" w:rsidP="0077078A">
      <w:pPr>
        <w:pStyle w:val="af0"/>
        <w:spacing w:before="0" w:after="0" w:afterAutospacing="0"/>
        <w:ind w:firstLine="567"/>
        <w:jc w:val="both"/>
        <w:rPr>
          <w:color w:val="333333"/>
          <w:sz w:val="21"/>
          <w:szCs w:val="21"/>
        </w:rPr>
      </w:pPr>
      <w:r>
        <w:rPr>
          <w:color w:val="333333"/>
        </w:rPr>
        <w:lastRenderedPageBreak/>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77078A" w:rsidRDefault="0077078A" w:rsidP="0077078A">
      <w:pPr>
        <w:pStyle w:val="af0"/>
        <w:spacing w:before="0" w:after="0" w:afterAutospacing="0"/>
        <w:ind w:firstLine="567"/>
        <w:jc w:val="both"/>
        <w:rPr>
          <w:color w:val="333333"/>
          <w:sz w:val="21"/>
          <w:szCs w:val="21"/>
        </w:rPr>
      </w:pPr>
      <w:r>
        <w:rPr>
          <w:color w:val="333333"/>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7078A" w:rsidRDefault="0077078A" w:rsidP="0077078A">
      <w:pPr>
        <w:pStyle w:val="af0"/>
        <w:spacing w:before="0" w:after="0" w:afterAutospacing="0"/>
        <w:ind w:firstLine="567"/>
        <w:jc w:val="both"/>
        <w:rPr>
          <w:color w:val="333333"/>
          <w:sz w:val="21"/>
          <w:szCs w:val="21"/>
        </w:rPr>
      </w:pPr>
      <w:r>
        <w:rPr>
          <w:color w:val="333333"/>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7078A" w:rsidRDefault="0077078A" w:rsidP="0077078A">
      <w:pPr>
        <w:pStyle w:val="af0"/>
        <w:spacing w:before="0" w:after="0" w:afterAutospacing="0"/>
        <w:ind w:firstLine="567"/>
        <w:jc w:val="both"/>
        <w:rPr>
          <w:color w:val="333333"/>
          <w:sz w:val="21"/>
          <w:szCs w:val="21"/>
        </w:rPr>
      </w:pPr>
      <w:r>
        <w:rPr>
          <w:color w:val="333333"/>
        </w:rPr>
        <w:t>осваивать навыки организации безопасного поведения в информационной среде;</w:t>
      </w:r>
    </w:p>
    <w:p w:rsidR="0077078A" w:rsidRDefault="0077078A" w:rsidP="0077078A">
      <w:pPr>
        <w:pStyle w:val="af0"/>
        <w:spacing w:before="0" w:after="0" w:afterAutospacing="0"/>
        <w:ind w:firstLine="567"/>
        <w:jc w:val="both"/>
        <w:rPr>
          <w:color w:val="333333"/>
          <w:sz w:val="21"/>
          <w:szCs w:val="21"/>
        </w:rPr>
      </w:pPr>
      <w:r>
        <w:rPr>
          <w:color w:val="333333"/>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7078A" w:rsidRDefault="0077078A" w:rsidP="0077078A">
      <w:pPr>
        <w:pStyle w:val="af0"/>
        <w:spacing w:before="0" w:after="0" w:afterAutospacing="0"/>
        <w:ind w:firstLine="567"/>
        <w:jc w:val="both"/>
        <w:rPr>
          <w:color w:val="333333"/>
          <w:sz w:val="21"/>
          <w:szCs w:val="21"/>
        </w:rPr>
      </w:pPr>
      <w:r>
        <w:rPr>
          <w:color w:val="333333"/>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7078A" w:rsidRDefault="0077078A" w:rsidP="0077078A">
      <w:pPr>
        <w:pStyle w:val="af0"/>
        <w:spacing w:before="0" w:after="0" w:afterAutospacing="0"/>
        <w:ind w:firstLine="567"/>
        <w:jc w:val="both"/>
        <w:rPr>
          <w:color w:val="333333"/>
          <w:sz w:val="21"/>
          <w:szCs w:val="21"/>
        </w:rPr>
      </w:pPr>
      <w:r>
        <w:rPr>
          <w:color w:val="333333"/>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7078A" w:rsidRDefault="0077078A" w:rsidP="0077078A">
      <w:pPr>
        <w:pStyle w:val="af0"/>
        <w:spacing w:before="0" w:after="0" w:afterAutospacing="0"/>
        <w:ind w:firstLine="567"/>
        <w:jc w:val="both"/>
        <w:rPr>
          <w:color w:val="333333"/>
          <w:sz w:val="21"/>
          <w:szCs w:val="21"/>
        </w:rPr>
      </w:pPr>
      <w:r>
        <w:rPr>
          <w:color w:val="333333"/>
        </w:rPr>
        <w:t>пользоваться разнообразными информационными средствами для решения предложенных и самостоятельно выбранных учебных проблем, задач.</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МЕТАПРЕДМЕТНЫЕ РЕЗУЛЬТАТЫ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Базовые логические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устанавливать связи и зависимости между математическими объектами («часть </w:t>
      </w:r>
      <w:r>
        <w:rPr>
          <w:rFonts w:ascii="Calibri" w:hAnsi="Calibri" w:cs="Calibri"/>
          <w:color w:val="333333"/>
          <w:sz w:val="22"/>
          <w:szCs w:val="22"/>
        </w:rPr>
        <w:t>– </w:t>
      </w:r>
      <w:r>
        <w:rPr>
          <w:color w:val="333333"/>
        </w:rPr>
        <w:t>целое», «причина</w:t>
      </w:r>
      <w:r>
        <w:rPr>
          <w:color w:val="333333"/>
          <w:shd w:val="clear" w:color="auto" w:fill="FFFFFF"/>
        </w:rPr>
        <w:t> </w:t>
      </w:r>
      <w:r>
        <w:rPr>
          <w:color w:val="333333"/>
          <w:sz w:val="22"/>
          <w:szCs w:val="22"/>
          <w:shd w:val="clear" w:color="auto" w:fill="FFFFFF"/>
        </w:rPr>
        <w:t>– </w:t>
      </w:r>
      <w:r>
        <w:rPr>
          <w:color w:val="333333"/>
        </w:rPr>
        <w:t>следствие», </w:t>
      </w:r>
      <w:r>
        <w:rPr>
          <w:rFonts w:ascii="Calibri" w:hAnsi="Calibri" w:cs="Calibri"/>
          <w:color w:val="333333"/>
          <w:sz w:val="22"/>
          <w:szCs w:val="22"/>
        </w:rPr>
        <w:t>«</w:t>
      </w:r>
      <w:r>
        <w:rPr>
          <w:color w:val="333333"/>
        </w:rPr>
        <w:t>протяжённость</w:t>
      </w:r>
      <w:r>
        <w:rPr>
          <w:rFonts w:ascii="Calibri" w:hAnsi="Calibri" w:cs="Calibri"/>
          <w:color w:val="333333"/>
          <w:sz w:val="22"/>
          <w:szCs w:val="22"/>
        </w:rPr>
        <w:t>»</w:t>
      </w:r>
      <w:r>
        <w:rPr>
          <w:color w:val="333333"/>
        </w:rPr>
        <w:t>);</w:t>
      </w:r>
    </w:p>
    <w:p w:rsidR="0077078A" w:rsidRDefault="0077078A" w:rsidP="0077078A">
      <w:pPr>
        <w:pStyle w:val="af0"/>
        <w:spacing w:before="0" w:after="0" w:afterAutospacing="0"/>
        <w:ind w:firstLine="567"/>
        <w:jc w:val="both"/>
        <w:rPr>
          <w:color w:val="333333"/>
          <w:sz w:val="21"/>
          <w:szCs w:val="21"/>
        </w:rPr>
      </w:pPr>
      <w:r>
        <w:rPr>
          <w:color w:val="333333"/>
        </w:rPr>
        <w:t>применять базовые логические универсальные действия: сравнение, анализ, классификация (группировка), обобщение;</w:t>
      </w:r>
    </w:p>
    <w:p w:rsidR="0077078A" w:rsidRDefault="0077078A" w:rsidP="0077078A">
      <w:pPr>
        <w:pStyle w:val="af0"/>
        <w:spacing w:before="0" w:after="0" w:afterAutospacing="0"/>
        <w:ind w:firstLine="567"/>
        <w:jc w:val="both"/>
        <w:rPr>
          <w:color w:val="333333"/>
          <w:sz w:val="21"/>
          <w:szCs w:val="21"/>
        </w:rPr>
      </w:pPr>
      <w:r>
        <w:rPr>
          <w:color w:val="333333"/>
        </w:rPr>
        <w:t>приобретать практические графические и измерительные навыки для успешного решения учебных и житейских задач;</w:t>
      </w:r>
    </w:p>
    <w:p w:rsidR="0077078A" w:rsidRDefault="0077078A" w:rsidP="0077078A">
      <w:pPr>
        <w:pStyle w:val="af0"/>
        <w:spacing w:before="0" w:after="0" w:afterAutospacing="0"/>
        <w:ind w:firstLine="567"/>
        <w:jc w:val="both"/>
        <w:rPr>
          <w:color w:val="333333"/>
          <w:sz w:val="21"/>
          <w:szCs w:val="21"/>
        </w:rPr>
      </w:pPr>
      <w:r>
        <w:rPr>
          <w:color w:val="333333"/>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Базовые исследовательские действия:</w:t>
      </w:r>
    </w:p>
    <w:p w:rsidR="0077078A" w:rsidRDefault="0077078A" w:rsidP="0077078A">
      <w:pPr>
        <w:pStyle w:val="af0"/>
        <w:spacing w:before="0" w:after="0" w:afterAutospacing="0"/>
        <w:ind w:firstLine="567"/>
        <w:jc w:val="both"/>
        <w:rPr>
          <w:color w:val="333333"/>
          <w:sz w:val="21"/>
          <w:szCs w:val="21"/>
        </w:rPr>
      </w:pPr>
      <w:r>
        <w:rPr>
          <w:color w:val="333333"/>
        </w:rPr>
        <w:t>проявлять способность ориентироваться в учебном материале разных разделов курса математики;</w:t>
      </w:r>
    </w:p>
    <w:p w:rsidR="0077078A" w:rsidRDefault="0077078A" w:rsidP="0077078A">
      <w:pPr>
        <w:pStyle w:val="af0"/>
        <w:spacing w:before="0" w:after="0" w:afterAutospacing="0"/>
        <w:ind w:firstLine="567"/>
        <w:jc w:val="both"/>
        <w:rPr>
          <w:color w:val="333333"/>
          <w:sz w:val="21"/>
          <w:szCs w:val="21"/>
        </w:rPr>
      </w:pPr>
      <w:r>
        <w:rPr>
          <w:color w:val="333333"/>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7078A" w:rsidRDefault="0077078A" w:rsidP="0077078A">
      <w:pPr>
        <w:pStyle w:val="af0"/>
        <w:spacing w:before="0" w:after="0" w:afterAutospacing="0"/>
        <w:ind w:firstLine="567"/>
        <w:jc w:val="both"/>
        <w:rPr>
          <w:color w:val="333333"/>
          <w:sz w:val="21"/>
          <w:szCs w:val="21"/>
        </w:rPr>
      </w:pPr>
      <w:r>
        <w:rPr>
          <w:color w:val="333333"/>
        </w:rPr>
        <w:t>применять изученные методы познания (измерение, моделирование, перебор вариантов).</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lastRenderedPageBreak/>
        <w:t>Работа с информацией:</w:t>
      </w:r>
    </w:p>
    <w:p w:rsidR="0077078A" w:rsidRDefault="0077078A" w:rsidP="0077078A">
      <w:pPr>
        <w:pStyle w:val="af0"/>
        <w:spacing w:before="0" w:after="0" w:afterAutospacing="0"/>
        <w:ind w:firstLine="567"/>
        <w:jc w:val="both"/>
        <w:rPr>
          <w:color w:val="333333"/>
          <w:sz w:val="21"/>
          <w:szCs w:val="21"/>
        </w:rPr>
      </w:pPr>
      <w:r>
        <w:rPr>
          <w:color w:val="333333"/>
        </w:rPr>
        <w:t>находить и использовать для решения учебных задач текстовую, графическую информацию в разных источниках информационной среды;</w:t>
      </w:r>
    </w:p>
    <w:p w:rsidR="0077078A" w:rsidRDefault="0077078A" w:rsidP="0077078A">
      <w:pPr>
        <w:pStyle w:val="af0"/>
        <w:spacing w:before="0" w:after="0" w:afterAutospacing="0"/>
        <w:ind w:firstLine="567"/>
        <w:jc w:val="both"/>
        <w:rPr>
          <w:color w:val="333333"/>
          <w:sz w:val="21"/>
          <w:szCs w:val="21"/>
        </w:rPr>
      </w:pPr>
      <w:r>
        <w:rPr>
          <w:color w:val="333333"/>
        </w:rPr>
        <w:t>читать, интерпретировать графически представленную информацию (схему, таблицу, диаграмму, другую модель);</w:t>
      </w:r>
    </w:p>
    <w:p w:rsidR="0077078A" w:rsidRDefault="0077078A" w:rsidP="0077078A">
      <w:pPr>
        <w:pStyle w:val="af0"/>
        <w:spacing w:before="0" w:after="0" w:afterAutospacing="0"/>
        <w:ind w:firstLine="567"/>
        <w:jc w:val="both"/>
        <w:rPr>
          <w:color w:val="333333"/>
          <w:sz w:val="21"/>
          <w:szCs w:val="21"/>
        </w:rPr>
      </w:pPr>
      <w:r>
        <w:rPr>
          <w:color w:val="333333"/>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7078A" w:rsidRDefault="0077078A" w:rsidP="0077078A">
      <w:pPr>
        <w:pStyle w:val="af0"/>
        <w:spacing w:before="0" w:after="0" w:afterAutospacing="0"/>
        <w:ind w:firstLine="567"/>
        <w:jc w:val="both"/>
        <w:rPr>
          <w:color w:val="333333"/>
          <w:sz w:val="21"/>
          <w:szCs w:val="21"/>
        </w:rPr>
      </w:pPr>
      <w:r>
        <w:rPr>
          <w:color w:val="333333"/>
        </w:rPr>
        <w:t>принимать правила, безопасно использовать предлагаемые электронные средства и источники информации.</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Коммуникативные универсальные учебные действия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Общение:</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утверждения, проверять их истинность;</w:t>
      </w:r>
    </w:p>
    <w:p w:rsidR="0077078A" w:rsidRDefault="0077078A" w:rsidP="0077078A">
      <w:pPr>
        <w:pStyle w:val="af0"/>
        <w:spacing w:before="0" w:after="0" w:afterAutospacing="0"/>
        <w:ind w:firstLine="567"/>
        <w:jc w:val="both"/>
        <w:rPr>
          <w:color w:val="333333"/>
          <w:sz w:val="21"/>
          <w:szCs w:val="21"/>
        </w:rPr>
      </w:pPr>
      <w:r>
        <w:rPr>
          <w:color w:val="333333"/>
        </w:rPr>
        <w:t>использовать текст задания для объяснения способа и хода решения математической задачи;</w:t>
      </w:r>
    </w:p>
    <w:p w:rsidR="0077078A" w:rsidRDefault="0077078A" w:rsidP="0077078A">
      <w:pPr>
        <w:pStyle w:val="af0"/>
        <w:spacing w:before="0" w:after="0" w:afterAutospacing="0"/>
        <w:ind w:firstLine="567"/>
        <w:jc w:val="both"/>
        <w:rPr>
          <w:color w:val="333333"/>
          <w:sz w:val="21"/>
          <w:szCs w:val="21"/>
        </w:rPr>
      </w:pPr>
      <w:r>
        <w:rPr>
          <w:color w:val="333333"/>
        </w:rPr>
        <w:t>комментировать процесс вычисления, построения, решения;</w:t>
      </w:r>
    </w:p>
    <w:p w:rsidR="0077078A" w:rsidRDefault="0077078A" w:rsidP="0077078A">
      <w:pPr>
        <w:pStyle w:val="af0"/>
        <w:spacing w:before="0" w:after="0" w:afterAutospacing="0"/>
        <w:ind w:firstLine="567"/>
        <w:jc w:val="both"/>
        <w:rPr>
          <w:color w:val="333333"/>
          <w:sz w:val="21"/>
          <w:szCs w:val="21"/>
        </w:rPr>
      </w:pPr>
      <w:r>
        <w:rPr>
          <w:color w:val="333333"/>
        </w:rPr>
        <w:t>объяснять полученный ответ с использованием изученной терминологии;</w:t>
      </w:r>
    </w:p>
    <w:p w:rsidR="0077078A" w:rsidRDefault="0077078A" w:rsidP="0077078A">
      <w:pPr>
        <w:pStyle w:val="af0"/>
        <w:spacing w:before="0" w:after="0" w:afterAutospacing="0"/>
        <w:ind w:firstLine="567"/>
        <w:jc w:val="both"/>
        <w:rPr>
          <w:color w:val="333333"/>
          <w:sz w:val="21"/>
          <w:szCs w:val="21"/>
        </w:rPr>
      </w:pPr>
      <w:r>
        <w:rPr>
          <w:color w:val="333333"/>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7078A" w:rsidRDefault="0077078A" w:rsidP="0077078A">
      <w:pPr>
        <w:pStyle w:val="af0"/>
        <w:spacing w:before="0" w:after="0" w:afterAutospacing="0"/>
        <w:ind w:firstLine="567"/>
        <w:jc w:val="both"/>
        <w:rPr>
          <w:color w:val="333333"/>
          <w:sz w:val="21"/>
          <w:szCs w:val="21"/>
        </w:rPr>
      </w:pPr>
      <w:r>
        <w:rPr>
          <w:color w:val="333333"/>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7078A" w:rsidRDefault="0077078A" w:rsidP="0077078A">
      <w:pPr>
        <w:pStyle w:val="af0"/>
        <w:spacing w:before="0" w:after="0" w:afterAutospacing="0"/>
        <w:ind w:firstLine="567"/>
        <w:jc w:val="both"/>
        <w:rPr>
          <w:color w:val="333333"/>
          <w:sz w:val="21"/>
          <w:szCs w:val="21"/>
        </w:rPr>
      </w:pPr>
      <w:r>
        <w:rPr>
          <w:color w:val="333333"/>
        </w:rPr>
        <w:t>ориентироваться в алгоритмах: воспроизводить, дополнять, исправлять деформированные;</w:t>
      </w:r>
    </w:p>
    <w:p w:rsidR="0077078A" w:rsidRDefault="0077078A" w:rsidP="0077078A">
      <w:pPr>
        <w:pStyle w:val="af0"/>
        <w:spacing w:before="0" w:after="0" w:afterAutospacing="0"/>
        <w:ind w:firstLine="567"/>
        <w:jc w:val="both"/>
        <w:rPr>
          <w:color w:val="333333"/>
          <w:sz w:val="21"/>
          <w:szCs w:val="21"/>
        </w:rPr>
      </w:pPr>
      <w:r>
        <w:rPr>
          <w:color w:val="333333"/>
        </w:rPr>
        <w:t>самостоятельно составлять тексты заданий, аналогичные типовым изученным.</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Регулятивные универсальные учебные действия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Самоорганизация:</w:t>
      </w:r>
    </w:p>
    <w:p w:rsidR="0077078A" w:rsidRDefault="0077078A" w:rsidP="0077078A">
      <w:pPr>
        <w:pStyle w:val="af0"/>
        <w:spacing w:before="0" w:after="0" w:afterAutospacing="0"/>
        <w:ind w:firstLine="567"/>
        <w:jc w:val="both"/>
        <w:rPr>
          <w:color w:val="333333"/>
          <w:sz w:val="21"/>
          <w:szCs w:val="21"/>
        </w:rPr>
      </w:pPr>
      <w:r>
        <w:rPr>
          <w:color w:val="333333"/>
        </w:rPr>
        <w:t>планировать действия по решению учебной задачи для получения результата;</w:t>
      </w:r>
    </w:p>
    <w:p w:rsidR="0077078A" w:rsidRDefault="0077078A" w:rsidP="0077078A">
      <w:pPr>
        <w:pStyle w:val="af0"/>
        <w:spacing w:before="0" w:after="0" w:afterAutospacing="0"/>
        <w:ind w:firstLine="567"/>
        <w:jc w:val="both"/>
        <w:rPr>
          <w:color w:val="333333"/>
          <w:sz w:val="21"/>
          <w:szCs w:val="21"/>
        </w:rPr>
      </w:pPr>
      <w:r>
        <w:rPr>
          <w:color w:val="333333"/>
        </w:rPr>
        <w:t>планировать этапы предстоящей работы, определять последовательность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выполнять правила безопасного использования электронных средств, предлагаемых в процессе обучения.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Самоконтроль (рефлексия):</w:t>
      </w:r>
    </w:p>
    <w:p w:rsidR="0077078A" w:rsidRDefault="0077078A" w:rsidP="0077078A">
      <w:pPr>
        <w:pStyle w:val="af0"/>
        <w:spacing w:before="0" w:after="0" w:afterAutospacing="0"/>
        <w:ind w:firstLine="567"/>
        <w:jc w:val="both"/>
        <w:rPr>
          <w:color w:val="333333"/>
          <w:sz w:val="21"/>
          <w:szCs w:val="21"/>
        </w:rPr>
      </w:pPr>
      <w:r>
        <w:rPr>
          <w:color w:val="333333"/>
        </w:rPr>
        <w:t>осуществлять контроль процесса и результата своей деятельности;</w:t>
      </w:r>
    </w:p>
    <w:p w:rsidR="0077078A" w:rsidRDefault="0077078A" w:rsidP="0077078A">
      <w:pPr>
        <w:pStyle w:val="af0"/>
        <w:spacing w:before="0" w:after="0" w:afterAutospacing="0"/>
        <w:ind w:firstLine="567"/>
        <w:jc w:val="both"/>
        <w:rPr>
          <w:color w:val="333333"/>
          <w:sz w:val="21"/>
          <w:szCs w:val="21"/>
        </w:rPr>
      </w:pPr>
      <w:r>
        <w:rPr>
          <w:color w:val="333333"/>
        </w:rPr>
        <w:t>выбирать и при необходимости корректировать способы действий;</w:t>
      </w:r>
    </w:p>
    <w:p w:rsidR="0077078A" w:rsidRDefault="0077078A" w:rsidP="0077078A">
      <w:pPr>
        <w:pStyle w:val="af0"/>
        <w:spacing w:before="0" w:after="0" w:afterAutospacing="0"/>
        <w:ind w:firstLine="567"/>
        <w:jc w:val="both"/>
        <w:rPr>
          <w:color w:val="333333"/>
          <w:sz w:val="21"/>
          <w:szCs w:val="21"/>
        </w:rPr>
      </w:pPr>
      <w:r>
        <w:rPr>
          <w:color w:val="333333"/>
        </w:rPr>
        <w:lastRenderedPageBreak/>
        <w:t>находить ошибки в своей работе, устанавливать их причины, вести поиск путей преодоления ошибок;</w:t>
      </w:r>
    </w:p>
    <w:p w:rsidR="0077078A" w:rsidRDefault="0077078A" w:rsidP="0077078A">
      <w:pPr>
        <w:pStyle w:val="af0"/>
        <w:spacing w:before="0" w:after="0" w:afterAutospacing="0"/>
        <w:ind w:firstLine="567"/>
        <w:jc w:val="both"/>
        <w:rPr>
          <w:color w:val="333333"/>
          <w:sz w:val="21"/>
          <w:szCs w:val="21"/>
        </w:rPr>
      </w:pPr>
      <w:r>
        <w:rPr>
          <w:color w:val="333333"/>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7078A" w:rsidRDefault="0077078A" w:rsidP="0077078A">
      <w:pPr>
        <w:pStyle w:val="af0"/>
        <w:spacing w:before="0" w:after="0" w:afterAutospacing="0"/>
        <w:ind w:firstLine="567"/>
        <w:jc w:val="both"/>
        <w:rPr>
          <w:color w:val="333333"/>
          <w:sz w:val="21"/>
          <w:szCs w:val="21"/>
        </w:rPr>
      </w:pPr>
      <w:r>
        <w:rPr>
          <w:color w:val="333333"/>
        </w:rPr>
        <w:t>оценивать рациональность своих действий, давать им качественную характеристику.</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Совместная деятельность:</w:t>
      </w:r>
    </w:p>
    <w:p w:rsidR="0077078A" w:rsidRDefault="0077078A" w:rsidP="0077078A">
      <w:pPr>
        <w:pStyle w:val="af0"/>
        <w:spacing w:before="0" w:after="0" w:afterAutospacing="0"/>
        <w:ind w:firstLine="567"/>
        <w:jc w:val="both"/>
        <w:rPr>
          <w:color w:val="333333"/>
          <w:sz w:val="21"/>
          <w:szCs w:val="21"/>
        </w:rPr>
      </w:pPr>
      <w:r>
        <w:rPr>
          <w:color w:val="333333"/>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7078A" w:rsidRDefault="0077078A" w:rsidP="0077078A">
      <w:pPr>
        <w:pStyle w:val="af0"/>
        <w:spacing w:before="0" w:after="0" w:afterAutospacing="0"/>
        <w:ind w:firstLine="567"/>
        <w:jc w:val="both"/>
        <w:rPr>
          <w:color w:val="333333"/>
          <w:sz w:val="21"/>
          <w:szCs w:val="21"/>
        </w:rPr>
      </w:pPr>
      <w:r>
        <w:rPr>
          <w:color w:val="333333"/>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ПРЕДМЕТНЫЕ РЕЗУЛЬТАТЫ</w:t>
      </w:r>
    </w:p>
    <w:p w:rsidR="0077078A" w:rsidRDefault="0077078A" w:rsidP="0077078A">
      <w:pPr>
        <w:pStyle w:val="af0"/>
        <w:spacing w:before="0" w:after="0" w:afterAutospacing="0"/>
        <w:jc w:val="both"/>
        <w:rPr>
          <w:color w:val="333333"/>
          <w:sz w:val="21"/>
          <w:szCs w:val="21"/>
        </w:rPr>
      </w:pPr>
      <w:r>
        <w:rPr>
          <w:color w:val="333333"/>
        </w:rPr>
        <w:t>К концу обучения в</w:t>
      </w:r>
      <w:r>
        <w:rPr>
          <w:rStyle w:val="af1"/>
          <w:rFonts w:eastAsiaTheme="majorEastAsia"/>
          <w:color w:val="333333"/>
        </w:rPr>
        <w:t> 1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числа от 0 до 20;</w:t>
      </w:r>
    </w:p>
    <w:p w:rsidR="0077078A" w:rsidRDefault="0077078A" w:rsidP="0077078A">
      <w:pPr>
        <w:pStyle w:val="af0"/>
        <w:spacing w:before="0" w:after="0" w:afterAutospacing="0"/>
        <w:ind w:firstLine="567"/>
        <w:jc w:val="both"/>
        <w:rPr>
          <w:color w:val="333333"/>
          <w:sz w:val="21"/>
          <w:szCs w:val="21"/>
        </w:rPr>
      </w:pPr>
      <w:r>
        <w:rPr>
          <w:color w:val="333333"/>
        </w:rPr>
        <w:t>пересчитывать различные объекты, устанавливать порядковый номер объекта;</w:t>
      </w:r>
    </w:p>
    <w:p w:rsidR="0077078A" w:rsidRDefault="0077078A" w:rsidP="0077078A">
      <w:pPr>
        <w:pStyle w:val="af0"/>
        <w:spacing w:before="0" w:after="0" w:afterAutospacing="0"/>
        <w:ind w:firstLine="567"/>
        <w:jc w:val="both"/>
        <w:rPr>
          <w:color w:val="333333"/>
          <w:sz w:val="21"/>
          <w:szCs w:val="21"/>
        </w:rPr>
      </w:pPr>
      <w:r>
        <w:rPr>
          <w:color w:val="333333"/>
        </w:rPr>
        <w:t>находить числа, большее или меньшее данного числа на заданное число;</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сложения и вычитания в пределах 20 (устно и письменно) без перехода через десяток;</w:t>
      </w:r>
    </w:p>
    <w:p w:rsidR="0077078A" w:rsidRDefault="0077078A" w:rsidP="0077078A">
      <w:pPr>
        <w:pStyle w:val="af0"/>
        <w:spacing w:before="0" w:after="0" w:afterAutospacing="0"/>
        <w:ind w:firstLine="567"/>
        <w:jc w:val="both"/>
        <w:rPr>
          <w:color w:val="333333"/>
          <w:sz w:val="21"/>
          <w:szCs w:val="21"/>
        </w:rPr>
      </w:pPr>
      <w:r>
        <w:rPr>
          <w:color w:val="333333"/>
        </w:rPr>
        <w:t>называть и различать компоненты действий сложения (слагаемые, сумма) и вычитания (уменьшаемое, вычитаемое, разность);</w:t>
      </w:r>
    </w:p>
    <w:p w:rsidR="0077078A" w:rsidRDefault="0077078A" w:rsidP="0077078A">
      <w:pPr>
        <w:pStyle w:val="af0"/>
        <w:spacing w:before="0" w:after="0" w:afterAutospacing="0"/>
        <w:ind w:firstLine="567"/>
        <w:jc w:val="both"/>
        <w:rPr>
          <w:color w:val="333333"/>
          <w:sz w:val="21"/>
          <w:szCs w:val="21"/>
        </w:rPr>
      </w:pPr>
      <w:r>
        <w:rPr>
          <w:color w:val="333333"/>
        </w:rPr>
        <w:t>решать текстовые задачи в одно действие на сложение и вычитание: выделять условие и требование (вопрос);</w:t>
      </w:r>
    </w:p>
    <w:p w:rsidR="0077078A" w:rsidRDefault="0077078A" w:rsidP="0077078A">
      <w:pPr>
        <w:pStyle w:val="af0"/>
        <w:spacing w:before="0" w:after="0" w:afterAutospacing="0"/>
        <w:ind w:firstLine="567"/>
        <w:jc w:val="both"/>
        <w:rPr>
          <w:color w:val="333333"/>
          <w:sz w:val="21"/>
          <w:szCs w:val="21"/>
        </w:rPr>
      </w:pPr>
      <w:r>
        <w:rPr>
          <w:color w:val="333333"/>
        </w:rPr>
        <w:t>сравнивать объекты по длине, устанавливая между ними соотношение «длиннее </w:t>
      </w:r>
      <w:r>
        <w:rPr>
          <w:rFonts w:ascii="Calibri" w:hAnsi="Calibri" w:cs="Calibri"/>
          <w:color w:val="333333"/>
          <w:sz w:val="22"/>
          <w:szCs w:val="22"/>
        </w:rPr>
        <w:t>– </w:t>
      </w:r>
      <w:r>
        <w:rPr>
          <w:color w:val="333333"/>
        </w:rPr>
        <w:t>короче», «выше</w:t>
      </w:r>
      <w:r>
        <w:rPr>
          <w:color w:val="333333"/>
          <w:shd w:val="clear" w:color="auto" w:fill="FFFFFF"/>
        </w:rPr>
        <w:t> </w:t>
      </w:r>
      <w:r>
        <w:rPr>
          <w:color w:val="333333"/>
          <w:sz w:val="22"/>
          <w:szCs w:val="22"/>
          <w:shd w:val="clear" w:color="auto" w:fill="FFFFFF"/>
        </w:rPr>
        <w:t>– </w:t>
      </w:r>
      <w:r>
        <w:rPr>
          <w:color w:val="333333"/>
        </w:rPr>
        <w:t>ниже», «шире</w:t>
      </w:r>
      <w:r>
        <w:rPr>
          <w:color w:val="333333"/>
          <w:shd w:val="clear" w:color="auto" w:fill="FFFFFF"/>
        </w:rPr>
        <w:t> </w:t>
      </w:r>
      <w:r>
        <w:rPr>
          <w:color w:val="333333"/>
          <w:sz w:val="22"/>
          <w:szCs w:val="22"/>
          <w:shd w:val="clear" w:color="auto" w:fill="FFFFFF"/>
        </w:rPr>
        <w:t>– </w:t>
      </w:r>
      <w:r>
        <w:rPr>
          <w:color w:val="333333"/>
        </w:rPr>
        <w:t>уже»;</w:t>
      </w:r>
    </w:p>
    <w:p w:rsidR="0077078A" w:rsidRDefault="0077078A" w:rsidP="0077078A">
      <w:pPr>
        <w:pStyle w:val="af0"/>
        <w:spacing w:before="0" w:after="0" w:afterAutospacing="0"/>
        <w:ind w:firstLine="567"/>
        <w:jc w:val="both"/>
        <w:rPr>
          <w:color w:val="333333"/>
          <w:sz w:val="21"/>
          <w:szCs w:val="21"/>
        </w:rPr>
      </w:pPr>
      <w:r>
        <w:rPr>
          <w:color w:val="333333"/>
        </w:rPr>
        <w:t>измерять длину отрезка (в см), чертить отрезок заданной длины;</w:t>
      </w:r>
    </w:p>
    <w:p w:rsidR="0077078A" w:rsidRDefault="0077078A" w:rsidP="0077078A">
      <w:pPr>
        <w:pStyle w:val="af0"/>
        <w:spacing w:before="0" w:after="0" w:afterAutospacing="0"/>
        <w:ind w:firstLine="567"/>
        <w:jc w:val="both"/>
        <w:rPr>
          <w:color w:val="333333"/>
          <w:sz w:val="21"/>
          <w:szCs w:val="21"/>
        </w:rPr>
      </w:pPr>
      <w:r>
        <w:rPr>
          <w:color w:val="333333"/>
        </w:rPr>
        <w:t>различать число и цифру;</w:t>
      </w:r>
    </w:p>
    <w:p w:rsidR="0077078A" w:rsidRDefault="0077078A" w:rsidP="0077078A">
      <w:pPr>
        <w:pStyle w:val="af0"/>
        <w:spacing w:before="0" w:after="0" w:afterAutospacing="0"/>
        <w:ind w:firstLine="567"/>
        <w:jc w:val="both"/>
        <w:rPr>
          <w:color w:val="333333"/>
          <w:sz w:val="21"/>
          <w:szCs w:val="21"/>
        </w:rPr>
      </w:pPr>
      <w:r>
        <w:rPr>
          <w:color w:val="333333"/>
        </w:rPr>
        <w:t>распознавать геометрические фигуры: круг, треугольник, прямоугольник (квадрат), отрезок;</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между объектами соотношения: «слева</w:t>
      </w:r>
      <w:r>
        <w:rPr>
          <w:color w:val="333333"/>
          <w:shd w:val="clear" w:color="auto" w:fill="FFFFFF"/>
        </w:rPr>
        <w:t> </w:t>
      </w:r>
      <w:r>
        <w:rPr>
          <w:color w:val="333333"/>
          <w:sz w:val="22"/>
          <w:szCs w:val="22"/>
          <w:shd w:val="clear" w:color="auto" w:fill="FFFFFF"/>
        </w:rPr>
        <w:t>– </w:t>
      </w:r>
      <w:r>
        <w:rPr>
          <w:color w:val="333333"/>
        </w:rPr>
        <w:t>справа», «спереди</w:t>
      </w:r>
      <w:r>
        <w:rPr>
          <w:color w:val="333333"/>
          <w:shd w:val="clear" w:color="auto" w:fill="FFFFFF"/>
        </w:rPr>
        <w:t> </w:t>
      </w:r>
      <w:r>
        <w:rPr>
          <w:color w:val="333333"/>
          <w:sz w:val="22"/>
          <w:szCs w:val="22"/>
          <w:shd w:val="clear" w:color="auto" w:fill="FFFFFF"/>
        </w:rPr>
        <w:t>– </w:t>
      </w:r>
      <w:r>
        <w:rPr>
          <w:color w:val="333333"/>
        </w:rPr>
        <w:t>сзади», </w:t>
      </w:r>
      <w:r>
        <w:rPr>
          <w:color w:val="333333"/>
          <w:shd w:val="clear" w:color="auto" w:fill="FFFFFF"/>
        </w:rPr>
        <w:t>«</w:t>
      </w:r>
      <w:r>
        <w:rPr>
          <w:color w:val="333333"/>
        </w:rPr>
        <w:t>между</w:t>
      </w:r>
      <w:r>
        <w:rPr>
          <w:color w:val="333333"/>
          <w:shd w:val="clear" w:color="auto" w:fill="FFFFFF"/>
        </w:rPr>
        <w:t>»</w:t>
      </w:r>
      <w:r>
        <w:rPr>
          <w:color w:val="333333"/>
        </w:rPr>
        <w:t>;</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относительно заданного набора объектов/предметов;</w:t>
      </w:r>
    </w:p>
    <w:p w:rsidR="0077078A" w:rsidRDefault="0077078A" w:rsidP="0077078A">
      <w:pPr>
        <w:pStyle w:val="af0"/>
        <w:spacing w:before="0" w:after="0" w:afterAutospacing="0"/>
        <w:ind w:firstLine="567"/>
        <w:jc w:val="both"/>
        <w:rPr>
          <w:color w:val="333333"/>
          <w:sz w:val="21"/>
          <w:szCs w:val="21"/>
        </w:rPr>
      </w:pPr>
      <w:r>
        <w:rPr>
          <w:color w:val="333333"/>
        </w:rPr>
        <w:t>группировать объекты по заданному признаку, находить и называть закономерности в ряду объектов повседневной жизни;</w:t>
      </w:r>
    </w:p>
    <w:p w:rsidR="0077078A" w:rsidRDefault="0077078A" w:rsidP="0077078A">
      <w:pPr>
        <w:pStyle w:val="af0"/>
        <w:spacing w:before="0" w:after="0" w:afterAutospacing="0"/>
        <w:ind w:firstLine="567"/>
        <w:jc w:val="both"/>
        <w:rPr>
          <w:color w:val="333333"/>
          <w:sz w:val="21"/>
          <w:szCs w:val="21"/>
        </w:rPr>
      </w:pPr>
      <w:r>
        <w:rPr>
          <w:color w:val="333333"/>
        </w:rPr>
        <w:lastRenderedPageBreak/>
        <w:t>различать строки и столбцы таблицы, вносить данное в таблицу, извлекать данное или данные из таблицы;</w:t>
      </w:r>
    </w:p>
    <w:p w:rsidR="0077078A" w:rsidRDefault="0077078A" w:rsidP="0077078A">
      <w:pPr>
        <w:pStyle w:val="af0"/>
        <w:spacing w:before="0" w:after="0" w:afterAutospacing="0"/>
        <w:ind w:firstLine="567"/>
        <w:jc w:val="both"/>
        <w:rPr>
          <w:color w:val="333333"/>
          <w:sz w:val="21"/>
          <w:szCs w:val="21"/>
        </w:rPr>
      </w:pPr>
      <w:r>
        <w:rPr>
          <w:color w:val="333333"/>
        </w:rPr>
        <w:t>сравнивать два объекта (числа,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распределять объекты на две группы по заданному основанию.</w:t>
      </w:r>
    </w:p>
    <w:p w:rsidR="0077078A" w:rsidRDefault="0077078A" w:rsidP="0077078A">
      <w:pPr>
        <w:pStyle w:val="af0"/>
        <w:spacing w:before="0" w:after="0" w:afterAutospacing="0"/>
        <w:jc w:val="both"/>
        <w:rPr>
          <w:color w:val="333333"/>
          <w:sz w:val="21"/>
          <w:szCs w:val="21"/>
        </w:rPr>
      </w:pPr>
      <w:r>
        <w:rPr>
          <w:color w:val="333333"/>
        </w:rPr>
        <w:t>К концу обучения во</w:t>
      </w:r>
      <w:r>
        <w:rPr>
          <w:rStyle w:val="af"/>
          <w:b/>
          <w:bCs/>
          <w:color w:val="333333"/>
        </w:rPr>
        <w:t> </w:t>
      </w:r>
      <w:r>
        <w:rPr>
          <w:rStyle w:val="af1"/>
          <w:rFonts w:eastAsiaTheme="majorEastAsia"/>
          <w:color w:val="333333"/>
        </w:rPr>
        <w:t>2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числа в пределах 100;</w:t>
      </w:r>
    </w:p>
    <w:p w:rsidR="0077078A" w:rsidRDefault="0077078A" w:rsidP="0077078A">
      <w:pPr>
        <w:pStyle w:val="af0"/>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пределах 100), большее данного числа в заданное число раз (в пределах 20);</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7078A" w:rsidRDefault="0077078A" w:rsidP="0077078A">
      <w:pPr>
        <w:pStyle w:val="af0"/>
        <w:spacing w:before="0" w:after="0" w:afterAutospacing="0"/>
        <w:ind w:firstLine="567"/>
        <w:jc w:val="both"/>
        <w:rPr>
          <w:color w:val="333333"/>
          <w:sz w:val="21"/>
          <w:szCs w:val="21"/>
        </w:rPr>
      </w:pPr>
      <w:r>
        <w:rPr>
          <w:color w:val="333333"/>
        </w:rPr>
        <w:t>называть и различать компоненты действий умножения (множители, произведение), деления (делимое, делитель, частное);</w:t>
      </w:r>
    </w:p>
    <w:p w:rsidR="0077078A" w:rsidRDefault="0077078A" w:rsidP="0077078A">
      <w:pPr>
        <w:pStyle w:val="af0"/>
        <w:spacing w:before="0" w:after="0" w:afterAutospacing="0"/>
        <w:ind w:firstLine="567"/>
        <w:jc w:val="both"/>
        <w:rPr>
          <w:color w:val="333333"/>
          <w:sz w:val="21"/>
          <w:szCs w:val="21"/>
        </w:rPr>
      </w:pPr>
      <w:r>
        <w:rPr>
          <w:color w:val="333333"/>
        </w:rPr>
        <w:t>находить неизвестный компонент сложения, вычитания;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измерительных инструментов длину, определять время с помощью часов;</w:t>
      </w:r>
    </w:p>
    <w:p w:rsidR="0077078A" w:rsidRDefault="0077078A" w:rsidP="0077078A">
      <w:pPr>
        <w:pStyle w:val="af0"/>
        <w:spacing w:before="0" w:after="0" w:afterAutospacing="0"/>
        <w:ind w:firstLine="567"/>
        <w:jc w:val="both"/>
        <w:rPr>
          <w:color w:val="333333"/>
          <w:sz w:val="21"/>
          <w:szCs w:val="21"/>
        </w:rPr>
      </w:pPr>
      <w:r>
        <w:rPr>
          <w:color w:val="333333"/>
        </w:rPr>
        <w:t>сравнивать величины длины, массы, времени, стоимости, устанавливая между ними соотношение «больше или меньше на»;</w:t>
      </w:r>
    </w:p>
    <w:p w:rsidR="0077078A" w:rsidRDefault="0077078A" w:rsidP="0077078A">
      <w:pPr>
        <w:pStyle w:val="af0"/>
        <w:spacing w:before="0" w:after="0" w:afterAutospacing="0"/>
        <w:ind w:firstLine="567"/>
        <w:jc w:val="both"/>
        <w:rPr>
          <w:color w:val="333333"/>
          <w:sz w:val="21"/>
          <w:szCs w:val="21"/>
        </w:rPr>
      </w:pPr>
      <w:r>
        <w:rPr>
          <w:color w:val="333333"/>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7078A" w:rsidRDefault="0077078A" w:rsidP="0077078A">
      <w:pPr>
        <w:pStyle w:val="af0"/>
        <w:spacing w:before="0" w:after="0" w:afterAutospacing="0"/>
        <w:ind w:firstLine="567"/>
        <w:jc w:val="both"/>
        <w:rPr>
          <w:color w:val="333333"/>
          <w:sz w:val="21"/>
          <w:szCs w:val="21"/>
        </w:rPr>
      </w:pPr>
      <w:r>
        <w:rPr>
          <w:color w:val="333333"/>
        </w:rPr>
        <w:t>различать и называть геометрические фигуры: прямой угол, ломаную, многоугольник;</w:t>
      </w:r>
    </w:p>
    <w:p w:rsidR="0077078A" w:rsidRDefault="0077078A" w:rsidP="0077078A">
      <w:pPr>
        <w:pStyle w:val="af0"/>
        <w:spacing w:before="0" w:after="0" w:afterAutospacing="0"/>
        <w:ind w:firstLine="567"/>
        <w:jc w:val="both"/>
        <w:rPr>
          <w:color w:val="333333"/>
          <w:sz w:val="21"/>
          <w:szCs w:val="21"/>
        </w:rPr>
      </w:pPr>
      <w:r>
        <w:rPr>
          <w:color w:val="333333"/>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7078A" w:rsidRDefault="0077078A" w:rsidP="0077078A">
      <w:pPr>
        <w:pStyle w:val="af0"/>
        <w:spacing w:before="0" w:after="0" w:afterAutospacing="0"/>
        <w:ind w:firstLine="567"/>
        <w:jc w:val="both"/>
        <w:rPr>
          <w:color w:val="333333"/>
          <w:sz w:val="21"/>
          <w:szCs w:val="21"/>
        </w:rPr>
      </w:pPr>
      <w:r>
        <w:rPr>
          <w:color w:val="333333"/>
        </w:rPr>
        <w:t>выполнять измерение длин реальных объектов с помощью линейки;</w:t>
      </w:r>
    </w:p>
    <w:p w:rsidR="0077078A" w:rsidRDefault="0077078A" w:rsidP="0077078A">
      <w:pPr>
        <w:pStyle w:val="af0"/>
        <w:spacing w:before="0" w:after="0" w:afterAutospacing="0"/>
        <w:ind w:firstLine="567"/>
        <w:jc w:val="both"/>
        <w:rPr>
          <w:color w:val="333333"/>
          <w:sz w:val="21"/>
          <w:szCs w:val="21"/>
        </w:rPr>
      </w:pPr>
      <w:r>
        <w:rPr>
          <w:color w:val="333333"/>
        </w:rPr>
        <w:t>находить длину ломаной, состоящей из двух-трёх звеньев, периметр прямоугольника (квадрата);</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со словами «все», «каждый»;</w:t>
      </w:r>
    </w:p>
    <w:p w:rsidR="0077078A" w:rsidRDefault="0077078A" w:rsidP="0077078A">
      <w:pPr>
        <w:pStyle w:val="af0"/>
        <w:spacing w:before="0" w:after="0" w:afterAutospacing="0"/>
        <w:ind w:firstLine="567"/>
        <w:jc w:val="both"/>
        <w:rPr>
          <w:color w:val="333333"/>
          <w:sz w:val="21"/>
          <w:szCs w:val="21"/>
        </w:rPr>
      </w:pPr>
      <w:r>
        <w:rPr>
          <w:color w:val="333333"/>
        </w:rPr>
        <w:t>проводить одно-двухшаговые логические рассуждения и делать выводы;</w:t>
      </w:r>
    </w:p>
    <w:p w:rsidR="0077078A" w:rsidRDefault="0077078A" w:rsidP="0077078A">
      <w:pPr>
        <w:pStyle w:val="af0"/>
        <w:spacing w:before="0" w:after="0" w:afterAutospacing="0"/>
        <w:ind w:firstLine="567"/>
        <w:jc w:val="both"/>
        <w:rPr>
          <w:color w:val="333333"/>
          <w:sz w:val="21"/>
          <w:szCs w:val="21"/>
        </w:rPr>
      </w:pPr>
      <w:r>
        <w:rPr>
          <w:color w:val="333333"/>
        </w:rPr>
        <w:t>находить общий признак группы математических объектов (чисел, величин,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находить закономерность в ряду объектов (чисел,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сравнивать группы объектов (находить общее, различное);</w:t>
      </w:r>
    </w:p>
    <w:p w:rsidR="0077078A" w:rsidRDefault="0077078A" w:rsidP="0077078A">
      <w:pPr>
        <w:pStyle w:val="af0"/>
        <w:spacing w:before="0" w:after="0" w:afterAutospacing="0"/>
        <w:ind w:firstLine="567"/>
        <w:jc w:val="both"/>
        <w:rPr>
          <w:color w:val="333333"/>
          <w:sz w:val="21"/>
          <w:szCs w:val="21"/>
        </w:rPr>
      </w:pPr>
      <w:r>
        <w:rPr>
          <w:color w:val="333333"/>
        </w:rPr>
        <w:t>обнаруживать модели геометрических фигур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подбирать примеры, подтверждающие суждение, ответ;</w:t>
      </w:r>
    </w:p>
    <w:p w:rsidR="0077078A" w:rsidRDefault="0077078A" w:rsidP="0077078A">
      <w:pPr>
        <w:pStyle w:val="af0"/>
        <w:spacing w:before="0" w:after="0" w:afterAutospacing="0"/>
        <w:ind w:firstLine="567"/>
        <w:jc w:val="both"/>
        <w:rPr>
          <w:color w:val="333333"/>
          <w:sz w:val="21"/>
          <w:szCs w:val="21"/>
        </w:rPr>
      </w:pPr>
      <w:r>
        <w:rPr>
          <w:color w:val="333333"/>
        </w:rPr>
        <w:t>составлять (дополнять) текстовую задачу;</w:t>
      </w:r>
    </w:p>
    <w:p w:rsidR="0077078A" w:rsidRDefault="0077078A" w:rsidP="0077078A">
      <w:pPr>
        <w:pStyle w:val="af0"/>
        <w:spacing w:before="0" w:after="0" w:afterAutospacing="0"/>
        <w:ind w:firstLine="567"/>
        <w:jc w:val="both"/>
        <w:rPr>
          <w:color w:val="333333"/>
          <w:sz w:val="21"/>
          <w:szCs w:val="21"/>
        </w:rPr>
      </w:pPr>
      <w:r>
        <w:rPr>
          <w:color w:val="333333"/>
        </w:rPr>
        <w:t>проверять правильность вычисления, измерения.</w:t>
      </w:r>
    </w:p>
    <w:p w:rsidR="0077078A" w:rsidRDefault="0077078A" w:rsidP="0077078A">
      <w:pPr>
        <w:pStyle w:val="af0"/>
        <w:spacing w:before="0" w:after="0" w:afterAutospacing="0"/>
        <w:jc w:val="both"/>
        <w:rPr>
          <w:color w:val="333333"/>
          <w:sz w:val="21"/>
          <w:szCs w:val="21"/>
        </w:rPr>
      </w:pPr>
      <w:r>
        <w:rPr>
          <w:color w:val="333333"/>
        </w:rPr>
        <w:t>К концу обучения в </w:t>
      </w:r>
      <w:r>
        <w:rPr>
          <w:rStyle w:val="af1"/>
          <w:rFonts w:eastAsiaTheme="majorEastAsia"/>
          <w:color w:val="333333"/>
        </w:rPr>
        <w:t>3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числа в пределах 1000;</w:t>
      </w:r>
    </w:p>
    <w:p w:rsidR="0077078A" w:rsidRDefault="0077078A" w:rsidP="0077078A">
      <w:pPr>
        <w:pStyle w:val="af0"/>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 (в пределах 1000);</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7078A" w:rsidRDefault="0077078A" w:rsidP="0077078A">
      <w:pPr>
        <w:pStyle w:val="af0"/>
        <w:spacing w:before="0" w:after="0" w:afterAutospacing="0"/>
        <w:ind w:firstLine="567"/>
        <w:jc w:val="both"/>
        <w:rPr>
          <w:color w:val="333333"/>
          <w:sz w:val="21"/>
          <w:szCs w:val="21"/>
        </w:rPr>
      </w:pPr>
      <w:r>
        <w:rPr>
          <w:color w:val="333333"/>
        </w:rPr>
        <w:t>выполнять действия умножение и деление с числами 0 и 1;</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вычислениях переместительное и сочетательное свойства сложения;</w:t>
      </w:r>
    </w:p>
    <w:p w:rsidR="0077078A" w:rsidRDefault="0077078A" w:rsidP="0077078A">
      <w:pPr>
        <w:pStyle w:val="af0"/>
        <w:spacing w:before="0" w:after="0" w:afterAutospacing="0"/>
        <w:ind w:firstLine="567"/>
        <w:jc w:val="both"/>
        <w:rPr>
          <w:color w:val="333333"/>
          <w:sz w:val="21"/>
          <w:szCs w:val="21"/>
        </w:rPr>
      </w:pPr>
      <w:r>
        <w:rPr>
          <w:color w:val="333333"/>
        </w:rPr>
        <w:t>находить неизвестный компонент арифметического действия;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7078A" w:rsidRDefault="0077078A" w:rsidP="0077078A">
      <w:pPr>
        <w:pStyle w:val="af0"/>
        <w:spacing w:before="0" w:after="0" w:afterAutospacing="0"/>
        <w:ind w:firstLine="567"/>
        <w:jc w:val="both"/>
        <w:rPr>
          <w:color w:val="333333"/>
          <w:sz w:val="21"/>
          <w:szCs w:val="21"/>
        </w:rPr>
      </w:pPr>
      <w:r>
        <w:rPr>
          <w:color w:val="333333"/>
        </w:rPr>
        <w:t>сравнивать величины длины, площади, массы, времени, стоимости, устанавливая между ними соотношение «больше или меньше на или в»;</w:t>
      </w:r>
    </w:p>
    <w:p w:rsidR="0077078A" w:rsidRDefault="0077078A" w:rsidP="0077078A">
      <w:pPr>
        <w:pStyle w:val="af0"/>
        <w:spacing w:before="0" w:after="0" w:afterAutospacing="0"/>
        <w:ind w:firstLine="567"/>
        <w:jc w:val="both"/>
        <w:rPr>
          <w:color w:val="333333"/>
          <w:sz w:val="21"/>
          <w:szCs w:val="21"/>
        </w:rPr>
      </w:pPr>
      <w:r>
        <w:rPr>
          <w:color w:val="333333"/>
        </w:rPr>
        <w:t>называть, находить долю величины (половина, четверть);</w:t>
      </w:r>
    </w:p>
    <w:p w:rsidR="0077078A" w:rsidRDefault="0077078A" w:rsidP="0077078A">
      <w:pPr>
        <w:pStyle w:val="af0"/>
        <w:spacing w:before="0" w:after="0" w:afterAutospacing="0"/>
        <w:ind w:firstLine="567"/>
        <w:jc w:val="both"/>
        <w:rPr>
          <w:color w:val="333333"/>
          <w:sz w:val="21"/>
          <w:szCs w:val="21"/>
        </w:rPr>
      </w:pPr>
      <w:r>
        <w:rPr>
          <w:color w:val="333333"/>
        </w:rPr>
        <w:t>сравнивать величины, выраженные долями;</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77078A" w:rsidRDefault="0077078A" w:rsidP="0077078A">
      <w:pPr>
        <w:pStyle w:val="af0"/>
        <w:spacing w:before="0" w:after="0" w:afterAutospacing="0"/>
        <w:ind w:firstLine="567"/>
        <w:jc w:val="both"/>
        <w:rPr>
          <w:color w:val="333333"/>
          <w:sz w:val="21"/>
          <w:szCs w:val="21"/>
        </w:rPr>
      </w:pPr>
      <w:r>
        <w:rPr>
          <w:color w:val="333333"/>
        </w:rPr>
        <w:t>при решении задач выполнять сложение и вычитание однородных величин, умножение и деление величины на однозначное число;</w:t>
      </w:r>
    </w:p>
    <w:p w:rsidR="0077078A" w:rsidRDefault="0077078A" w:rsidP="0077078A">
      <w:pPr>
        <w:pStyle w:val="af0"/>
        <w:spacing w:before="0" w:after="0" w:afterAutospacing="0"/>
        <w:ind w:firstLine="567"/>
        <w:jc w:val="both"/>
        <w:rPr>
          <w:color w:val="333333"/>
          <w:sz w:val="21"/>
          <w:szCs w:val="21"/>
        </w:rPr>
      </w:pPr>
      <w:r>
        <w:rPr>
          <w:color w:val="333333"/>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прямоугольник из данных фигур (квадратов), делить прямоугольник, многоугольник на заданные части;</w:t>
      </w:r>
    </w:p>
    <w:p w:rsidR="0077078A" w:rsidRDefault="0077078A" w:rsidP="0077078A">
      <w:pPr>
        <w:pStyle w:val="af0"/>
        <w:spacing w:before="0" w:after="0" w:afterAutospacing="0"/>
        <w:ind w:firstLine="567"/>
        <w:jc w:val="both"/>
        <w:rPr>
          <w:color w:val="333333"/>
          <w:sz w:val="21"/>
          <w:szCs w:val="21"/>
        </w:rPr>
      </w:pPr>
      <w:r>
        <w:rPr>
          <w:color w:val="333333"/>
        </w:rPr>
        <w:t>сравнивать фигуры по площади (наложение, сопоставление числовых значений);</w:t>
      </w:r>
    </w:p>
    <w:p w:rsidR="0077078A" w:rsidRDefault="0077078A" w:rsidP="0077078A">
      <w:pPr>
        <w:pStyle w:val="af0"/>
        <w:spacing w:before="0" w:after="0" w:afterAutospacing="0"/>
        <w:ind w:firstLine="567"/>
        <w:jc w:val="both"/>
        <w:rPr>
          <w:color w:val="333333"/>
          <w:sz w:val="21"/>
          <w:szCs w:val="21"/>
        </w:rPr>
      </w:pPr>
      <w:r>
        <w:rPr>
          <w:color w:val="333333"/>
        </w:rPr>
        <w:t>находить периметр прямоугольника (квадрата), площадь прямоугольника (квадрата);</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со словами: «все», «некоторые», «и», «каждый», «если…, то…»;</w:t>
      </w:r>
    </w:p>
    <w:p w:rsidR="0077078A" w:rsidRDefault="0077078A" w:rsidP="0077078A">
      <w:pPr>
        <w:pStyle w:val="af0"/>
        <w:spacing w:before="0" w:after="0" w:afterAutospacing="0"/>
        <w:ind w:firstLine="567"/>
        <w:jc w:val="both"/>
        <w:rPr>
          <w:color w:val="333333"/>
          <w:sz w:val="21"/>
          <w:szCs w:val="21"/>
        </w:rPr>
      </w:pPr>
      <w:r>
        <w:rPr>
          <w:color w:val="333333"/>
        </w:rPr>
        <w:t>формулировать утверждение (вывод), строить логические рассуждения (одно-двухшаговые), в том числе с использованием изученных связок;</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по одному-двум признакам;</w:t>
      </w:r>
    </w:p>
    <w:p w:rsidR="0077078A" w:rsidRDefault="0077078A" w:rsidP="0077078A">
      <w:pPr>
        <w:pStyle w:val="af0"/>
        <w:spacing w:before="0" w:after="0" w:afterAutospacing="0"/>
        <w:ind w:firstLine="567"/>
        <w:jc w:val="both"/>
        <w:rPr>
          <w:color w:val="333333"/>
          <w:sz w:val="21"/>
          <w:szCs w:val="21"/>
        </w:rPr>
      </w:pPr>
      <w:r>
        <w:rPr>
          <w:color w:val="333333"/>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7078A" w:rsidRDefault="0077078A" w:rsidP="0077078A">
      <w:pPr>
        <w:pStyle w:val="af0"/>
        <w:spacing w:before="0" w:after="0" w:afterAutospacing="0"/>
        <w:ind w:firstLine="567"/>
        <w:jc w:val="both"/>
        <w:rPr>
          <w:color w:val="333333"/>
          <w:sz w:val="21"/>
          <w:szCs w:val="21"/>
        </w:rPr>
      </w:pPr>
      <w:r>
        <w:rPr>
          <w:color w:val="333333"/>
        </w:rPr>
        <w:t>составлять план выполнения учебного задания и следовать ему, выполнять действия по алгоритму;</w:t>
      </w:r>
    </w:p>
    <w:p w:rsidR="0077078A" w:rsidRDefault="0077078A" w:rsidP="0077078A">
      <w:pPr>
        <w:pStyle w:val="af0"/>
        <w:spacing w:before="0" w:after="0" w:afterAutospacing="0"/>
        <w:ind w:firstLine="567"/>
        <w:jc w:val="both"/>
        <w:rPr>
          <w:color w:val="333333"/>
          <w:sz w:val="21"/>
          <w:szCs w:val="21"/>
        </w:rPr>
      </w:pPr>
      <w:r>
        <w:rPr>
          <w:color w:val="333333"/>
        </w:rPr>
        <w:t>сравнивать математические объекты (находить общее, различное, уникальное);</w:t>
      </w:r>
    </w:p>
    <w:p w:rsidR="0077078A" w:rsidRDefault="0077078A" w:rsidP="0077078A">
      <w:pPr>
        <w:pStyle w:val="af0"/>
        <w:spacing w:before="0" w:after="0" w:afterAutospacing="0"/>
        <w:ind w:firstLine="567"/>
        <w:jc w:val="both"/>
        <w:rPr>
          <w:color w:val="333333"/>
          <w:sz w:val="21"/>
          <w:szCs w:val="21"/>
        </w:rPr>
      </w:pPr>
      <w:r>
        <w:rPr>
          <w:color w:val="333333"/>
        </w:rPr>
        <w:t>выбирать верное решение математической задачи.</w:t>
      </w:r>
    </w:p>
    <w:p w:rsidR="0077078A" w:rsidRDefault="0077078A" w:rsidP="0077078A">
      <w:pPr>
        <w:pStyle w:val="af0"/>
        <w:spacing w:before="0" w:after="0" w:afterAutospacing="0"/>
        <w:jc w:val="both"/>
        <w:rPr>
          <w:color w:val="333333"/>
          <w:sz w:val="21"/>
          <w:szCs w:val="21"/>
        </w:rPr>
      </w:pPr>
      <w:r>
        <w:rPr>
          <w:color w:val="333333"/>
        </w:rPr>
        <w:t>К концу обучения в</w:t>
      </w:r>
      <w:r>
        <w:rPr>
          <w:rStyle w:val="af1"/>
          <w:rFonts w:eastAsiaTheme="majorEastAsia"/>
          <w:color w:val="333333"/>
        </w:rPr>
        <w:t> 4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многозначные числа;</w:t>
      </w:r>
    </w:p>
    <w:p w:rsidR="0077078A" w:rsidRDefault="0077078A" w:rsidP="0077078A">
      <w:pPr>
        <w:pStyle w:val="af0"/>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7078A" w:rsidRDefault="0077078A" w:rsidP="0077078A">
      <w:pPr>
        <w:pStyle w:val="af0"/>
        <w:spacing w:before="0" w:after="0" w:afterAutospacing="0"/>
        <w:ind w:firstLine="567"/>
        <w:jc w:val="both"/>
        <w:rPr>
          <w:color w:val="333333"/>
          <w:sz w:val="21"/>
          <w:szCs w:val="21"/>
        </w:rPr>
      </w:pPr>
      <w:r>
        <w:rPr>
          <w:color w:val="333333"/>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7078A" w:rsidRDefault="0077078A" w:rsidP="0077078A">
      <w:pPr>
        <w:pStyle w:val="af0"/>
        <w:spacing w:before="0" w:after="0" w:afterAutospacing="0"/>
        <w:ind w:firstLine="567"/>
        <w:jc w:val="both"/>
        <w:rPr>
          <w:color w:val="333333"/>
          <w:sz w:val="21"/>
          <w:szCs w:val="21"/>
        </w:rPr>
      </w:pPr>
      <w:r>
        <w:rPr>
          <w:color w:val="333333"/>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7078A" w:rsidRDefault="0077078A" w:rsidP="0077078A">
      <w:pPr>
        <w:pStyle w:val="af0"/>
        <w:spacing w:before="0" w:after="0" w:afterAutospacing="0"/>
        <w:ind w:firstLine="567"/>
        <w:jc w:val="both"/>
        <w:rPr>
          <w:color w:val="333333"/>
          <w:sz w:val="21"/>
          <w:szCs w:val="21"/>
        </w:rPr>
      </w:pPr>
      <w:r>
        <w:rPr>
          <w:color w:val="333333"/>
        </w:rPr>
        <w:t>находить долю величины, величину по её доле;</w:t>
      </w:r>
    </w:p>
    <w:p w:rsidR="0077078A" w:rsidRDefault="0077078A" w:rsidP="0077078A">
      <w:pPr>
        <w:pStyle w:val="af0"/>
        <w:spacing w:before="0" w:after="0" w:afterAutospacing="0"/>
        <w:ind w:firstLine="567"/>
        <w:jc w:val="both"/>
        <w:rPr>
          <w:color w:val="333333"/>
          <w:sz w:val="21"/>
          <w:szCs w:val="21"/>
        </w:rPr>
      </w:pPr>
      <w:r>
        <w:rPr>
          <w:color w:val="333333"/>
        </w:rPr>
        <w:t>находить неизвестный компонент арифметического действия;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единицы величин при решении задач (длина, масса, время, вместимость, стоимость, площадь, скорость);</w:t>
      </w:r>
    </w:p>
    <w:p w:rsidR="0077078A" w:rsidRDefault="0077078A" w:rsidP="0077078A">
      <w:pPr>
        <w:pStyle w:val="af0"/>
        <w:spacing w:before="0" w:after="0" w:afterAutospacing="0"/>
        <w:ind w:firstLine="567"/>
        <w:jc w:val="both"/>
        <w:rPr>
          <w:color w:val="333333"/>
          <w:sz w:val="21"/>
          <w:szCs w:val="21"/>
        </w:rPr>
      </w:pPr>
      <w:r>
        <w:rPr>
          <w:color w:val="333333"/>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7078A" w:rsidRDefault="0077078A" w:rsidP="0077078A">
      <w:pPr>
        <w:pStyle w:val="af0"/>
        <w:spacing w:before="0" w:after="0" w:afterAutospacing="0"/>
        <w:ind w:firstLine="567"/>
        <w:jc w:val="both"/>
        <w:rPr>
          <w:color w:val="333333"/>
          <w:sz w:val="21"/>
          <w:szCs w:val="21"/>
        </w:rPr>
      </w:pPr>
      <w:r>
        <w:rPr>
          <w:color w:val="333333"/>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7078A" w:rsidRDefault="0077078A" w:rsidP="0077078A">
      <w:pPr>
        <w:pStyle w:val="af0"/>
        <w:spacing w:before="0" w:after="0" w:afterAutospacing="0"/>
        <w:ind w:firstLine="567"/>
        <w:jc w:val="both"/>
        <w:rPr>
          <w:color w:val="333333"/>
          <w:sz w:val="21"/>
          <w:szCs w:val="21"/>
        </w:rPr>
      </w:pPr>
      <w:r>
        <w:rPr>
          <w:color w:val="333333"/>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7078A" w:rsidRDefault="0077078A" w:rsidP="0077078A">
      <w:pPr>
        <w:pStyle w:val="af0"/>
        <w:spacing w:before="0" w:after="0" w:afterAutospacing="0"/>
        <w:ind w:firstLine="567"/>
        <w:jc w:val="both"/>
        <w:rPr>
          <w:color w:val="333333"/>
          <w:sz w:val="21"/>
          <w:szCs w:val="21"/>
        </w:rPr>
      </w:pPr>
      <w:r>
        <w:rPr>
          <w:color w:val="333333"/>
        </w:rPr>
        <w:t>различать окружность и круг, изображать с помощью циркуля и линейки окружность заданного радиуса;</w:t>
      </w:r>
    </w:p>
    <w:p w:rsidR="0077078A" w:rsidRDefault="0077078A" w:rsidP="0077078A">
      <w:pPr>
        <w:pStyle w:val="af0"/>
        <w:spacing w:before="0" w:after="0" w:afterAutospacing="0"/>
        <w:ind w:firstLine="567"/>
        <w:jc w:val="both"/>
        <w:rPr>
          <w:color w:val="333333"/>
          <w:sz w:val="21"/>
          <w:szCs w:val="21"/>
        </w:rPr>
      </w:pPr>
      <w:r>
        <w:rPr>
          <w:color w:val="333333"/>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7078A" w:rsidRDefault="0077078A" w:rsidP="0077078A">
      <w:pPr>
        <w:pStyle w:val="af0"/>
        <w:spacing w:before="0" w:after="0" w:afterAutospacing="0"/>
        <w:ind w:firstLine="567"/>
        <w:jc w:val="both"/>
        <w:rPr>
          <w:color w:val="333333"/>
          <w:sz w:val="21"/>
          <w:szCs w:val="21"/>
        </w:rPr>
      </w:pPr>
      <w:r>
        <w:rPr>
          <w:color w:val="333333"/>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приводить пример, контрпример;</w:t>
      </w:r>
    </w:p>
    <w:p w:rsidR="0077078A" w:rsidRDefault="0077078A" w:rsidP="0077078A">
      <w:pPr>
        <w:pStyle w:val="af0"/>
        <w:spacing w:before="0" w:after="0" w:afterAutospacing="0"/>
        <w:ind w:firstLine="567"/>
        <w:jc w:val="both"/>
        <w:rPr>
          <w:color w:val="333333"/>
          <w:sz w:val="21"/>
          <w:szCs w:val="21"/>
        </w:rPr>
      </w:pPr>
      <w:r>
        <w:rPr>
          <w:color w:val="333333"/>
        </w:rPr>
        <w:t>формулировать утверждение (вывод), строить логические рассуждения (двух-трёхшаговые);</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по заданным или самостоятельно установленным одному-двум признакам;</w:t>
      </w:r>
    </w:p>
    <w:p w:rsidR="0077078A" w:rsidRDefault="0077078A" w:rsidP="0077078A">
      <w:pPr>
        <w:pStyle w:val="af0"/>
        <w:spacing w:before="0" w:after="0" w:afterAutospacing="0"/>
        <w:ind w:firstLine="567"/>
        <w:jc w:val="both"/>
        <w:rPr>
          <w:color w:val="333333"/>
          <w:sz w:val="21"/>
          <w:szCs w:val="21"/>
        </w:rPr>
      </w:pPr>
      <w:r>
        <w:rPr>
          <w:color w:val="333333"/>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7078A" w:rsidRDefault="0077078A" w:rsidP="0077078A">
      <w:pPr>
        <w:pStyle w:val="af0"/>
        <w:spacing w:before="0" w:after="0" w:afterAutospacing="0"/>
        <w:ind w:firstLine="567"/>
        <w:jc w:val="both"/>
        <w:rPr>
          <w:color w:val="333333"/>
          <w:sz w:val="21"/>
          <w:szCs w:val="21"/>
        </w:rPr>
      </w:pPr>
      <w:r>
        <w:rPr>
          <w:color w:val="333333"/>
        </w:rPr>
        <w:t>заполнять данными предложенную таблицу, столбчатую диаграмму;</w:t>
      </w:r>
    </w:p>
    <w:p w:rsidR="0077078A" w:rsidRDefault="0077078A" w:rsidP="0077078A">
      <w:pPr>
        <w:pStyle w:val="af0"/>
        <w:spacing w:before="0" w:after="0" w:afterAutospacing="0"/>
        <w:ind w:firstLine="567"/>
        <w:jc w:val="both"/>
        <w:rPr>
          <w:color w:val="333333"/>
          <w:sz w:val="21"/>
          <w:szCs w:val="21"/>
        </w:rPr>
      </w:pPr>
      <w:r>
        <w:rPr>
          <w:color w:val="333333"/>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7078A" w:rsidRDefault="0077078A" w:rsidP="0077078A">
      <w:pPr>
        <w:pStyle w:val="af0"/>
        <w:spacing w:before="0" w:after="0" w:afterAutospacing="0"/>
        <w:ind w:firstLine="567"/>
        <w:jc w:val="both"/>
        <w:rPr>
          <w:color w:val="333333"/>
          <w:sz w:val="21"/>
          <w:szCs w:val="21"/>
        </w:rPr>
      </w:pPr>
      <w:r>
        <w:rPr>
          <w:color w:val="333333"/>
        </w:rPr>
        <w:t>составлять модель текстовой задачи, числовое выражение;</w:t>
      </w:r>
    </w:p>
    <w:p w:rsidR="0077078A" w:rsidRDefault="0077078A" w:rsidP="0077078A">
      <w:pPr>
        <w:pStyle w:val="af0"/>
        <w:spacing w:before="0" w:after="0" w:afterAutospacing="0"/>
        <w:ind w:firstLine="567"/>
        <w:jc w:val="both"/>
        <w:rPr>
          <w:color w:val="333333"/>
          <w:sz w:val="21"/>
          <w:szCs w:val="21"/>
        </w:rPr>
      </w:pPr>
      <w:r>
        <w:rPr>
          <w:color w:val="333333"/>
        </w:rPr>
        <w:t>выбирать рациональное решение задачи, находить все верные решения из предложенных.</w:t>
      </w:r>
    </w:p>
    <w:p w:rsidR="0077078A" w:rsidRDefault="0077078A" w:rsidP="0077078A">
      <w:pPr>
        <w:rPr>
          <w:lang w:val="ru-RU"/>
        </w:rPr>
      </w:pPr>
    </w:p>
    <w:p w:rsidR="0077078A" w:rsidRDefault="0077078A" w:rsidP="0077078A">
      <w:pPr>
        <w:rPr>
          <w:lang w:val="ru-RU"/>
        </w:rPr>
      </w:pPr>
    </w:p>
    <w:p w:rsidR="0077078A" w:rsidRPr="00BC7D1D" w:rsidRDefault="0077078A" w:rsidP="0077078A">
      <w:pPr>
        <w:spacing w:after="0"/>
        <w:rPr>
          <w:rFonts w:ascii="Times New Roman" w:eastAsia="Times New Roman" w:hAnsi="Times New Roman" w:cs="Times New Roman"/>
          <w:b/>
          <w:bCs/>
          <w:caps/>
          <w:color w:val="000000"/>
          <w:sz w:val="24"/>
          <w:szCs w:val="24"/>
          <w:lang w:val="ru-RU" w:eastAsia="ru-RU"/>
        </w:rPr>
        <w:sectPr w:rsidR="0077078A" w:rsidRPr="00BC7D1D" w:rsidSect="0077078A">
          <w:pgSz w:w="11906" w:h="16838"/>
          <w:pgMar w:top="568" w:right="566" w:bottom="568" w:left="709" w:header="708" w:footer="708" w:gutter="0"/>
          <w:cols w:space="708"/>
          <w:docGrid w:linePitch="360"/>
        </w:sectPr>
      </w:pP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lastRenderedPageBreak/>
        <w:t>ТЕМАТИЧЕСКОЕ ПЛАНИРОВАНИЕ</w:t>
      </w: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t>1 КЛАСС</w:t>
      </w:r>
    </w:p>
    <w:tbl>
      <w:tblPr>
        <w:tblStyle w:val="af3"/>
        <w:tblW w:w="5495" w:type="pct"/>
        <w:tblInd w:w="-891" w:type="dxa"/>
        <w:tblLook w:val="04A0"/>
      </w:tblPr>
      <w:tblGrid>
        <w:gridCol w:w="562"/>
        <w:gridCol w:w="2826"/>
        <w:gridCol w:w="2211"/>
        <w:gridCol w:w="5074"/>
      </w:tblGrid>
      <w:tr w:rsidR="0077078A" w:rsidRPr="000521FC" w:rsidTr="00B00A85">
        <w:trPr>
          <w:trHeight w:val="1011"/>
        </w:trPr>
        <w:tc>
          <w:tcPr>
            <w:tcW w:w="263"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 п/п</w:t>
            </w:r>
          </w:p>
        </w:tc>
        <w:tc>
          <w:tcPr>
            <w:tcW w:w="1324" w:type="pct"/>
            <w:hideMark/>
          </w:tcPr>
          <w:p w:rsidR="0077078A" w:rsidRPr="000521FC" w:rsidRDefault="0077078A" w:rsidP="0077078A">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Наименование разделов и тем программы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Количество часов</w:t>
            </w:r>
          </w:p>
          <w:p w:rsidR="0077078A" w:rsidRPr="0077078A" w:rsidRDefault="0077078A" w:rsidP="0077078A">
            <w:pPr>
              <w:jc w:val="center"/>
              <w:rPr>
                <w:rFonts w:ascii="Times New Roman" w:eastAsia="Times New Roman" w:hAnsi="Times New Roman" w:cs="Times New Roman"/>
                <w:kern w:val="0"/>
                <w:sz w:val="24"/>
                <w:szCs w:val="24"/>
                <w:lang w:val="ru-RU" w:eastAsia="ru-RU"/>
              </w:rPr>
            </w:pPr>
          </w:p>
        </w:tc>
        <w:tc>
          <w:tcPr>
            <w:tcW w:w="237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Электронные (цифровые) образовательные ресурсы</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1.Числа и величины</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Числа от 1 до 9</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13</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67"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FB14D1" w:rsidTr="00B00A85">
        <w:trPr>
          <w:trHeight w:val="877"/>
        </w:trPr>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Числа от 0 до 10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68"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1.3</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Числа от 11 до 20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69"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1.4</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Длина. Измерение длины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7</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0"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27</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2.Арифметические действия</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Сложение и вычитание в пределах 10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1"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Сложение и вычитание в пределах 20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29</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2"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40</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3.Текстовые задачи</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Текстовые задачи</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16</w:t>
            </w:r>
          </w:p>
        </w:tc>
        <w:tc>
          <w:tcPr>
            <w:tcW w:w="2377" w:type="pct"/>
            <w:hideMark/>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3"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413" w:type="pct"/>
            <w:gridSpan w:val="2"/>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16</w:t>
            </w:r>
          </w:p>
        </w:tc>
      </w:tr>
      <w:tr w:rsidR="0077078A" w:rsidRPr="00163E75"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b/>
                <w:bCs/>
                <w:kern w:val="0"/>
                <w:sz w:val="24"/>
                <w:szCs w:val="24"/>
                <w:lang w:val="ru-RU" w:eastAsia="ru-RU"/>
              </w:rPr>
              <w:t>Раздел 4.Пространственные отношения и геометрические фигуры</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Пространственные отношения</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4"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фигуры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17</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5"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20</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5.Математическая информация</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5.1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Характеристика объекта, группы объектов</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8</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6"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5.2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Таблицы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7</w:t>
            </w:r>
          </w:p>
        </w:tc>
        <w:tc>
          <w:tcPr>
            <w:tcW w:w="2377" w:type="pct"/>
          </w:tcPr>
          <w:p w:rsidR="0077078A" w:rsidRPr="00163E75"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val="ru-RU" w:eastAsia="ru-RU"/>
              </w:rPr>
              <w:t>РЭШ</w:t>
            </w:r>
            <w:hyperlink r:id="rId377" w:history="1">
              <w:r w:rsidRPr="00620618">
                <w:rPr>
                  <w:rStyle w:val="a7"/>
                  <w:sz w:val="24"/>
                  <w:szCs w:val="24"/>
                  <w:lang w:eastAsia="ru-RU"/>
                </w:rPr>
                <w:t>https</w:t>
              </w:r>
              <w:r w:rsidRPr="00163E75">
                <w:rPr>
                  <w:rStyle w:val="a7"/>
                  <w:sz w:val="24"/>
                  <w:szCs w:val="24"/>
                  <w:lang w:eastAsia="ru-RU"/>
                </w:rPr>
                <w:t>://</w:t>
              </w:r>
              <w:r w:rsidRPr="00620618">
                <w:rPr>
                  <w:rStyle w:val="a7"/>
                  <w:sz w:val="24"/>
                  <w:szCs w:val="24"/>
                  <w:lang w:eastAsia="ru-RU"/>
                </w:rPr>
                <w:t>resh</w:t>
              </w:r>
              <w:r w:rsidRPr="00163E75">
                <w:rPr>
                  <w:rStyle w:val="a7"/>
                  <w:sz w:val="24"/>
                  <w:szCs w:val="24"/>
                  <w:lang w:eastAsia="ru-RU"/>
                </w:rPr>
                <w:t>.</w:t>
              </w:r>
              <w:r w:rsidRPr="00620618">
                <w:rPr>
                  <w:rStyle w:val="a7"/>
                  <w:sz w:val="24"/>
                  <w:szCs w:val="24"/>
                  <w:lang w:eastAsia="ru-RU"/>
                </w:rPr>
                <w:t>edu</w:t>
              </w:r>
              <w:r w:rsidRPr="00163E75">
                <w:rPr>
                  <w:rStyle w:val="a7"/>
                  <w:sz w:val="24"/>
                  <w:szCs w:val="24"/>
                  <w:lang w:eastAsia="ru-RU"/>
                </w:rPr>
                <w:t>.</w:t>
              </w:r>
              <w:r w:rsidRPr="00620618">
                <w:rPr>
                  <w:rStyle w:val="a7"/>
                  <w:sz w:val="24"/>
                  <w:szCs w:val="24"/>
                  <w:lang w:eastAsia="ru-RU"/>
                </w:rPr>
                <w:t>ru</w:t>
              </w:r>
              <w:r w:rsidRPr="00163E75">
                <w:rPr>
                  <w:rStyle w:val="a7"/>
                  <w:sz w:val="24"/>
                  <w:szCs w:val="24"/>
                  <w:lang w:eastAsia="ru-RU"/>
                </w:rPr>
                <w:t>/</w:t>
              </w:r>
              <w:r w:rsidRPr="00620618">
                <w:rPr>
                  <w:rStyle w:val="a7"/>
                  <w:sz w:val="24"/>
                  <w:szCs w:val="24"/>
                  <w:lang w:eastAsia="ru-RU"/>
                </w:rPr>
                <w:t>subject</w:t>
              </w:r>
              <w:r w:rsidRPr="00163E75">
                <w:rPr>
                  <w:rStyle w:val="a7"/>
                  <w:sz w:val="24"/>
                  <w:szCs w:val="24"/>
                  <w:lang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15</w:t>
            </w:r>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Повторение пройденного материала</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14</w:t>
            </w:r>
          </w:p>
        </w:tc>
        <w:tc>
          <w:tcPr>
            <w:tcW w:w="2377" w:type="pct"/>
            <w:hideMark/>
          </w:tcPr>
          <w:p w:rsidR="0077078A" w:rsidRPr="000521FC" w:rsidRDefault="0077078A" w:rsidP="0077078A">
            <w:pPr>
              <w:rPr>
                <w:rFonts w:ascii="Times New Roman" w:eastAsia="Times New Roman" w:hAnsi="Times New Roman" w:cs="Times New Roman"/>
                <w:kern w:val="0"/>
                <w:sz w:val="24"/>
                <w:szCs w:val="24"/>
                <w:lang w:eastAsia="ru-RU"/>
              </w:rPr>
            </w:pPr>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ОБЩЕЕ КОЛИЧЕСТВО ЧАСОВ ПО ПРОГРАММЕ</w:t>
            </w:r>
          </w:p>
        </w:tc>
        <w:tc>
          <w:tcPr>
            <w:tcW w:w="1036"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132</w:t>
            </w:r>
          </w:p>
        </w:tc>
        <w:tc>
          <w:tcPr>
            <w:tcW w:w="237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p>
        </w:tc>
      </w:tr>
    </w:tbl>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t>2 КЛАСС</w:t>
      </w:r>
    </w:p>
    <w:tbl>
      <w:tblPr>
        <w:tblStyle w:val="af3"/>
        <w:tblW w:w="5541" w:type="pct"/>
        <w:tblInd w:w="-856" w:type="dxa"/>
        <w:tblLayout w:type="fixed"/>
        <w:tblLook w:val="04A0"/>
      </w:tblPr>
      <w:tblGrid>
        <w:gridCol w:w="729"/>
        <w:gridCol w:w="2801"/>
        <w:gridCol w:w="2211"/>
        <w:gridCol w:w="5009"/>
        <w:gridCol w:w="13"/>
      </w:tblGrid>
      <w:tr w:rsidR="0077078A" w:rsidRPr="000521FC" w:rsidTr="00B00A85">
        <w:trPr>
          <w:gridAfter w:val="1"/>
          <w:wAfter w:w="6" w:type="pct"/>
          <w:trHeight w:val="705"/>
        </w:trPr>
        <w:tc>
          <w:tcPr>
            <w:tcW w:w="339" w:type="pct"/>
            <w:hideMark/>
          </w:tcPr>
          <w:p w:rsidR="0077078A" w:rsidRPr="0077078A"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eastAsia="ru-RU"/>
              </w:rPr>
              <w:t>№ п/п</w:t>
            </w:r>
          </w:p>
        </w:tc>
        <w:tc>
          <w:tcPr>
            <w:tcW w:w="1301" w:type="pct"/>
            <w:hideMark/>
          </w:tcPr>
          <w:p w:rsidR="0077078A" w:rsidRPr="000521FC"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Наименование разделов и тем программы</w:t>
            </w:r>
          </w:p>
        </w:tc>
        <w:tc>
          <w:tcPr>
            <w:tcW w:w="1027" w:type="pct"/>
            <w:hideMark/>
          </w:tcPr>
          <w:p w:rsidR="0077078A" w:rsidRPr="0077078A" w:rsidRDefault="0077078A" w:rsidP="00B00A85">
            <w:pPr>
              <w:jc w:val="center"/>
              <w:rPr>
                <w:rFonts w:ascii="Times New Roman" w:eastAsia="Times New Roman" w:hAnsi="Times New Roman" w:cs="Times New Roman"/>
                <w:kern w:val="0"/>
                <w:sz w:val="24"/>
                <w:szCs w:val="24"/>
                <w:lang w:val="ru-RU" w:eastAsia="ru-RU"/>
              </w:rPr>
            </w:pPr>
            <w:r w:rsidRPr="0077078A">
              <w:rPr>
                <w:rFonts w:ascii="Times New Roman" w:eastAsia="Times New Roman" w:hAnsi="Times New Roman" w:cs="Times New Roman"/>
                <w:kern w:val="0"/>
                <w:sz w:val="24"/>
                <w:szCs w:val="24"/>
                <w:lang w:val="ru-RU" w:eastAsia="ru-RU"/>
              </w:rPr>
              <w:t>Количество часов</w:t>
            </w:r>
          </w:p>
          <w:p w:rsidR="0077078A" w:rsidRPr="0077078A" w:rsidRDefault="0077078A" w:rsidP="00B00A85">
            <w:pPr>
              <w:jc w:val="center"/>
              <w:rPr>
                <w:rFonts w:ascii="Times New Roman" w:eastAsia="Times New Roman" w:hAnsi="Times New Roman" w:cs="Times New Roman"/>
                <w:kern w:val="0"/>
                <w:sz w:val="24"/>
                <w:szCs w:val="24"/>
                <w:lang w:val="ru-RU" w:eastAsia="ru-RU"/>
              </w:rPr>
            </w:pPr>
          </w:p>
        </w:tc>
        <w:tc>
          <w:tcPr>
            <w:tcW w:w="2327"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Электронные (цифровые) образовательные ресурсы</w:t>
            </w:r>
          </w:p>
        </w:tc>
      </w:tr>
      <w:tr w:rsidR="0077078A" w:rsidRPr="000521FC" w:rsidTr="00B00A85">
        <w:trPr>
          <w:gridAfter w:val="1"/>
          <w:wAfter w:w="6" w:type="pct"/>
        </w:trPr>
        <w:tc>
          <w:tcPr>
            <w:tcW w:w="4994" w:type="pct"/>
            <w:gridSpan w:val="4"/>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1.Числа и величины</w:t>
            </w:r>
          </w:p>
        </w:tc>
      </w:tr>
      <w:tr w:rsidR="0077078A" w:rsidRPr="00163E75" w:rsidTr="00B00A85">
        <w:trPr>
          <w:gridAfter w:val="1"/>
          <w:wAfter w:w="6" w:type="pct"/>
        </w:trPr>
        <w:tc>
          <w:tcPr>
            <w:tcW w:w="339"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1301"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Числа</w:t>
            </w:r>
          </w:p>
        </w:tc>
        <w:tc>
          <w:tcPr>
            <w:tcW w:w="1027"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9</w:t>
            </w:r>
          </w:p>
          <w:p w:rsidR="0077078A" w:rsidRPr="000521FC" w:rsidRDefault="0077078A" w:rsidP="00B00A85">
            <w:pPr>
              <w:jc w:val="center"/>
              <w:rPr>
                <w:rFonts w:ascii="Times New Roman" w:eastAsia="Times New Roman" w:hAnsi="Times New Roman" w:cs="Times New Roman"/>
                <w:kern w:val="0"/>
                <w:sz w:val="24"/>
                <w:szCs w:val="24"/>
                <w:lang w:eastAsia="ru-RU"/>
              </w:rPr>
            </w:pPr>
          </w:p>
        </w:tc>
        <w:tc>
          <w:tcPr>
            <w:tcW w:w="2327" w:type="pct"/>
            <w:hideMark/>
          </w:tcPr>
          <w:p w:rsidR="007733E4"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78"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33E4" w:rsidRDefault="0077078A" w:rsidP="00B00A85">
            <w:pPr>
              <w:jc w:val="center"/>
              <w:rPr>
                <w:rFonts w:ascii="Times New Roman" w:eastAsia="Times New Roman" w:hAnsi="Times New Roman" w:cs="Times New Roman"/>
                <w:color w:val="0000FF"/>
                <w:sz w:val="24"/>
                <w:szCs w:val="24"/>
                <w:lang w:val="ru-RU" w:eastAsia="ru-RU"/>
              </w:rPr>
            </w:pPr>
            <w:r w:rsidRPr="000521FC">
              <w:rPr>
                <w:rFonts w:ascii="Times New Roman" w:eastAsia="Times New Roman" w:hAnsi="Times New Roman" w:cs="Times New Roman"/>
                <w:kern w:val="0"/>
                <w:sz w:val="24"/>
                <w:szCs w:val="24"/>
                <w:lang w:val="ru-RU" w:eastAsia="ru-RU"/>
              </w:rPr>
              <w:t xml:space="preserve">Учи.ру </w:t>
            </w:r>
            <w:hyperlink r:id="rId379"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380"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163E75" w:rsidTr="00B00A85">
        <w:trPr>
          <w:gridAfter w:val="1"/>
          <w:wAfter w:w="6" w:type="pct"/>
        </w:trPr>
        <w:tc>
          <w:tcPr>
            <w:tcW w:w="339"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lastRenderedPageBreak/>
              <w:t>1.2</w:t>
            </w:r>
          </w:p>
        </w:tc>
        <w:tc>
          <w:tcPr>
            <w:tcW w:w="1301"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Величины</w:t>
            </w:r>
          </w:p>
        </w:tc>
        <w:tc>
          <w:tcPr>
            <w:tcW w:w="1027" w:type="pct"/>
            <w:hideMark/>
          </w:tcPr>
          <w:p w:rsidR="0077078A" w:rsidRPr="000521FC" w:rsidRDefault="0077078A" w:rsidP="00B00A85">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10</w:t>
            </w:r>
          </w:p>
        </w:tc>
        <w:tc>
          <w:tcPr>
            <w:tcW w:w="2327" w:type="pct"/>
            <w:hideMark/>
          </w:tcPr>
          <w:p w:rsidR="007733E4"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81"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33E4"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Учи.ру </w:t>
            </w:r>
            <w:hyperlink r:id="rId382"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B00A85">
            <w:pPr>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383"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0521FC" w:rsidTr="00B00A85">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19</w:t>
            </w:r>
          </w:p>
        </w:tc>
        <w:tc>
          <w:tcPr>
            <w:tcW w:w="2333" w:type="pct"/>
            <w:gridSpan w:val="2"/>
            <w:hideMark/>
          </w:tcPr>
          <w:p w:rsidR="0077078A" w:rsidRPr="000521FC" w:rsidRDefault="0077078A" w:rsidP="0077078A">
            <w:pPr>
              <w:jc w:val="center"/>
              <w:rPr>
                <w:rFonts w:ascii="Times New Roman" w:eastAsia="Times New Roman" w:hAnsi="Times New Roman" w:cs="Times New Roman"/>
                <w:kern w:val="0"/>
                <w:sz w:val="24"/>
                <w:szCs w:val="24"/>
                <w:lang w:eastAsia="ru-RU"/>
              </w:rPr>
            </w:pPr>
          </w:p>
        </w:tc>
      </w:tr>
      <w:tr w:rsidR="0077078A" w:rsidRPr="000521FC"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2.Арифметические действия</w:t>
            </w:r>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Сложение и вычитание</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19</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078A" w:rsidRPr="008742D8" w:rsidRDefault="0077078A" w:rsidP="0077078A">
            <w:pPr>
              <w:pStyle w:val="a6"/>
              <w:rPr>
                <w:rFonts w:ascii="Times New Roman" w:eastAsia="Times New Roman" w:hAnsi="Times New Roman" w:cs="Times New Roman"/>
                <w:color w:val="0000FF"/>
                <w:kern w:val="0"/>
                <w:sz w:val="24"/>
                <w:szCs w:val="24"/>
                <w:lang w:val="ru-RU" w:eastAsia="ru-RU"/>
              </w:rPr>
            </w:pPr>
            <w:r w:rsidRPr="008742D8">
              <w:rPr>
                <w:rFonts w:ascii="Times New Roman" w:eastAsia="Times New Roman" w:hAnsi="Times New Roman" w:cs="Times New Roman"/>
                <w:kern w:val="0"/>
                <w:sz w:val="24"/>
                <w:szCs w:val="24"/>
                <w:lang w:val="ru-RU" w:eastAsia="ru-RU"/>
              </w:rPr>
              <w:t xml:space="preserve">РЭШ </w:t>
            </w:r>
            <w:hyperlink r:id="rId384" w:history="1">
              <w:r w:rsidRPr="008742D8">
                <w:rPr>
                  <w:rFonts w:ascii="Times New Roman" w:eastAsia="Times New Roman" w:hAnsi="Times New Roman" w:cs="Times New Roman"/>
                  <w:color w:val="0000FF"/>
                  <w:kern w:val="0"/>
                  <w:sz w:val="24"/>
                  <w:szCs w:val="24"/>
                  <w:lang w:eastAsia="ru-RU"/>
                </w:rPr>
                <w:t>https</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resh</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edu</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ru</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subject</w:t>
              </w:r>
              <w:r w:rsidRPr="008742D8">
                <w:rPr>
                  <w:rFonts w:ascii="Times New Roman" w:eastAsia="Times New Roman" w:hAnsi="Times New Roman" w:cs="Times New Roman"/>
                  <w:color w:val="0000FF"/>
                  <w:kern w:val="0"/>
                  <w:sz w:val="24"/>
                  <w:szCs w:val="24"/>
                  <w:lang w:val="ru-RU" w:eastAsia="ru-RU"/>
                </w:rPr>
                <w:t>/12/</w:t>
              </w:r>
            </w:hyperlink>
          </w:p>
          <w:p w:rsidR="007733E4" w:rsidRDefault="0077078A" w:rsidP="0077078A">
            <w:pPr>
              <w:pStyle w:val="a6"/>
              <w:rPr>
                <w:rFonts w:ascii="Times New Roman" w:eastAsia="Times New Roman" w:hAnsi="Times New Roman" w:cs="Times New Roman"/>
                <w:kern w:val="0"/>
                <w:sz w:val="24"/>
                <w:szCs w:val="24"/>
                <w:lang w:val="ru-RU" w:eastAsia="ru-RU"/>
              </w:rPr>
            </w:pPr>
            <w:r w:rsidRPr="008742D8">
              <w:rPr>
                <w:rFonts w:ascii="Times New Roman" w:eastAsia="Times New Roman" w:hAnsi="Times New Roman" w:cs="Times New Roman"/>
                <w:kern w:val="0"/>
                <w:sz w:val="24"/>
                <w:szCs w:val="24"/>
                <w:lang w:val="ru-RU" w:eastAsia="ru-RU"/>
              </w:rPr>
              <w:t xml:space="preserve">Учи.ру </w:t>
            </w:r>
            <w:hyperlink r:id="rId385" w:history="1">
              <w:r w:rsidRPr="008742D8">
                <w:rPr>
                  <w:rFonts w:ascii="Times New Roman" w:eastAsia="Times New Roman" w:hAnsi="Times New Roman" w:cs="Times New Roman"/>
                  <w:color w:val="0000FF"/>
                  <w:kern w:val="0"/>
                  <w:sz w:val="24"/>
                  <w:szCs w:val="24"/>
                  <w:lang w:eastAsia="ru-RU"/>
                </w:rPr>
                <w:t>https</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uchi</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ru</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teachers</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groups</w:t>
              </w:r>
              <w:r w:rsidRPr="008742D8">
                <w:rPr>
                  <w:rFonts w:ascii="Times New Roman" w:eastAsia="Times New Roman" w:hAnsi="Times New Roman" w:cs="Times New Roman"/>
                  <w:color w:val="0000FF"/>
                  <w:kern w:val="0"/>
                  <w:sz w:val="24"/>
                  <w:szCs w:val="24"/>
                  <w:lang w:val="ru-RU" w:eastAsia="ru-RU"/>
                </w:rPr>
                <w:t>/16233109/</w:t>
              </w:r>
              <w:r w:rsidRPr="008742D8">
                <w:rPr>
                  <w:rFonts w:ascii="Times New Roman" w:eastAsia="Times New Roman" w:hAnsi="Times New Roman" w:cs="Times New Roman"/>
                  <w:color w:val="0000FF"/>
                  <w:kern w:val="0"/>
                  <w:sz w:val="24"/>
                  <w:szCs w:val="24"/>
                  <w:lang w:eastAsia="ru-RU"/>
                </w:rPr>
                <w:t>subjects</w:t>
              </w:r>
              <w:r w:rsidRPr="008742D8">
                <w:rPr>
                  <w:rFonts w:ascii="Times New Roman" w:eastAsia="Times New Roman" w:hAnsi="Times New Roman" w:cs="Times New Roman"/>
                  <w:color w:val="0000FF"/>
                  <w:kern w:val="0"/>
                  <w:sz w:val="24"/>
                  <w:szCs w:val="24"/>
                  <w:lang w:val="ru-RU" w:eastAsia="ru-RU"/>
                </w:rPr>
                <w:t>/1/</w:t>
              </w:r>
              <w:r w:rsidRPr="008742D8">
                <w:rPr>
                  <w:rFonts w:ascii="Times New Roman" w:eastAsia="Times New Roman" w:hAnsi="Times New Roman" w:cs="Times New Roman"/>
                  <w:color w:val="0000FF"/>
                  <w:kern w:val="0"/>
                  <w:sz w:val="24"/>
                  <w:szCs w:val="24"/>
                  <w:lang w:eastAsia="ru-RU"/>
                </w:rPr>
                <w:t>course</w:t>
              </w:r>
              <w:r w:rsidRPr="008742D8">
                <w:rPr>
                  <w:rFonts w:ascii="Times New Roman" w:eastAsia="Times New Roman" w:hAnsi="Times New Roman" w:cs="Times New Roman"/>
                  <w:color w:val="0000FF"/>
                  <w:kern w:val="0"/>
                  <w:sz w:val="24"/>
                  <w:szCs w:val="24"/>
                  <w:lang w:val="ru-RU" w:eastAsia="ru-RU"/>
                </w:rPr>
                <w:t>_</w:t>
              </w:r>
              <w:r w:rsidRPr="008742D8">
                <w:rPr>
                  <w:rFonts w:ascii="Times New Roman" w:eastAsia="Times New Roman" w:hAnsi="Times New Roman" w:cs="Times New Roman"/>
                  <w:color w:val="0000FF"/>
                  <w:kern w:val="0"/>
                  <w:sz w:val="24"/>
                  <w:szCs w:val="24"/>
                  <w:lang w:eastAsia="ru-RU"/>
                </w:rPr>
                <w:t>programs</w:t>
              </w:r>
              <w:r w:rsidRPr="008742D8">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pStyle w:val="a6"/>
              <w:rPr>
                <w:rFonts w:eastAsia="Times New Roman"/>
                <w:kern w:val="0"/>
                <w:lang w:val="ru-RU" w:eastAsia="ru-RU"/>
              </w:rPr>
            </w:pPr>
            <w:r w:rsidRPr="008742D8">
              <w:rPr>
                <w:rFonts w:ascii="Times New Roman" w:eastAsia="Times New Roman" w:hAnsi="Times New Roman" w:cs="Times New Roman"/>
                <w:kern w:val="0"/>
                <w:sz w:val="24"/>
                <w:szCs w:val="24"/>
                <w:lang w:val="ru-RU" w:eastAsia="ru-RU"/>
              </w:rPr>
              <w:t xml:space="preserve">ЯКласс </w:t>
            </w:r>
            <w:hyperlink r:id="rId386" w:history="1">
              <w:r w:rsidRPr="008742D8">
                <w:rPr>
                  <w:rFonts w:ascii="Times New Roman" w:eastAsia="Times New Roman" w:hAnsi="Times New Roman" w:cs="Times New Roman"/>
                  <w:color w:val="0000FF"/>
                  <w:kern w:val="0"/>
                  <w:sz w:val="24"/>
                  <w:szCs w:val="24"/>
                  <w:lang w:eastAsia="ru-RU"/>
                </w:rPr>
                <w:t>https</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www</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yaklass</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ru</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p</w:t>
              </w:r>
              <w:r w:rsidRPr="008742D8">
                <w:rPr>
                  <w:rFonts w:ascii="Times New Roman" w:eastAsia="Times New Roman" w:hAnsi="Times New Roman" w:cs="Times New Roman"/>
                  <w:color w:val="0000FF"/>
                  <w:kern w:val="0"/>
                  <w:sz w:val="24"/>
                  <w:szCs w:val="24"/>
                  <w:lang w:val="ru-RU" w:eastAsia="ru-RU"/>
                </w:rPr>
                <w:t>/</w:t>
              </w:r>
              <w:r w:rsidRPr="008742D8">
                <w:rPr>
                  <w:rFonts w:ascii="Times New Roman" w:eastAsia="Times New Roman" w:hAnsi="Times New Roman" w:cs="Times New Roman"/>
                  <w:color w:val="0000FF"/>
                  <w:kern w:val="0"/>
                  <w:sz w:val="24"/>
                  <w:szCs w:val="24"/>
                  <w:lang w:eastAsia="ru-RU"/>
                </w:rPr>
                <w:t>matematika</w:t>
              </w:r>
            </w:hyperlink>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2.2</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Умножение и деление</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25</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078A" w:rsidRPr="008742D8" w:rsidRDefault="0077078A" w:rsidP="0077078A">
            <w:pPr>
              <w:spacing w:after="240"/>
              <w:rPr>
                <w:rFonts w:ascii="Times New Roman" w:eastAsia="Times New Roman" w:hAnsi="Times New Roman" w:cs="Times New Roman"/>
                <w:color w:val="0000FF"/>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87"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388"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2.3</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Арифметические действия с числами в пределах 100</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89"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Учи.ру</w:t>
            </w:r>
            <w:r w:rsidRPr="000521FC">
              <w:rPr>
                <w:rFonts w:ascii="Times New Roman" w:eastAsia="Times New Roman" w:hAnsi="Times New Roman" w:cs="Times New Roman"/>
                <w:kern w:val="0"/>
                <w:sz w:val="24"/>
                <w:szCs w:val="24"/>
                <w:lang w:val="ru-RU" w:eastAsia="ru-RU"/>
              </w:rPr>
              <w:br/>
            </w:r>
            <w:hyperlink r:id="rId390"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391"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56</w:t>
            </w:r>
          </w:p>
        </w:tc>
      </w:tr>
      <w:tr w:rsidR="0077078A" w:rsidRPr="000521FC"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3.Текстовые задачи</w:t>
            </w:r>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Текстовые задачи</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92"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Учи.ру </w:t>
            </w:r>
            <w:hyperlink r:id="rId393"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394"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r>
      <w:tr w:rsidR="0077078A" w:rsidRPr="00163E75"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b/>
                <w:bCs/>
                <w:kern w:val="0"/>
                <w:sz w:val="24"/>
                <w:szCs w:val="24"/>
                <w:lang w:val="ru-RU" w:eastAsia="ru-RU"/>
              </w:rPr>
              <w:t>Раздел 4.Пространственные отношения и геометрические фигуры</w:t>
            </w:r>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фигуры</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10</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33E4" w:rsidRDefault="0077078A" w:rsidP="0077078A">
            <w:pPr>
              <w:spacing w:after="240"/>
              <w:rPr>
                <w:rFonts w:ascii="Times New Roman" w:eastAsia="Times New Roman" w:hAnsi="Times New Roman" w:cs="Times New Roman"/>
                <w:color w:val="0000FF"/>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95"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33E4" w:rsidP="0077078A">
            <w:pPr>
              <w:spacing w:after="240"/>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Учи.ру</w:t>
            </w:r>
            <w:hyperlink r:id="rId396" w:history="1">
              <w:r w:rsidR="0077078A" w:rsidRPr="000521FC">
                <w:rPr>
                  <w:rFonts w:ascii="Times New Roman" w:eastAsia="Times New Roman" w:hAnsi="Times New Roman" w:cs="Times New Roman"/>
                  <w:color w:val="0000FF"/>
                  <w:kern w:val="0"/>
                  <w:sz w:val="24"/>
                  <w:szCs w:val="24"/>
                  <w:lang w:eastAsia="ru-RU"/>
                </w:rPr>
                <w:t>https</w:t>
              </w:r>
              <w:r w:rsidR="0077078A" w:rsidRPr="000521FC">
                <w:rPr>
                  <w:rFonts w:ascii="Times New Roman" w:eastAsia="Times New Roman" w:hAnsi="Times New Roman" w:cs="Times New Roman"/>
                  <w:color w:val="0000FF"/>
                  <w:kern w:val="0"/>
                  <w:sz w:val="24"/>
                  <w:szCs w:val="24"/>
                  <w:lang w:val="ru-RU" w:eastAsia="ru-RU"/>
                </w:rPr>
                <w:t>://</w:t>
              </w:r>
              <w:r w:rsidR="0077078A" w:rsidRPr="000521FC">
                <w:rPr>
                  <w:rFonts w:ascii="Times New Roman" w:eastAsia="Times New Roman" w:hAnsi="Times New Roman" w:cs="Times New Roman"/>
                  <w:color w:val="0000FF"/>
                  <w:kern w:val="0"/>
                  <w:sz w:val="24"/>
                  <w:szCs w:val="24"/>
                  <w:lang w:eastAsia="ru-RU"/>
                </w:rPr>
                <w:t>uchi</w:t>
              </w:r>
              <w:r w:rsidR="0077078A" w:rsidRPr="000521FC">
                <w:rPr>
                  <w:rFonts w:ascii="Times New Roman" w:eastAsia="Times New Roman" w:hAnsi="Times New Roman" w:cs="Times New Roman"/>
                  <w:color w:val="0000FF"/>
                  <w:kern w:val="0"/>
                  <w:sz w:val="24"/>
                  <w:szCs w:val="24"/>
                  <w:lang w:val="ru-RU" w:eastAsia="ru-RU"/>
                </w:rPr>
                <w:t>.</w:t>
              </w:r>
              <w:r w:rsidR="0077078A" w:rsidRPr="000521FC">
                <w:rPr>
                  <w:rFonts w:ascii="Times New Roman" w:eastAsia="Times New Roman" w:hAnsi="Times New Roman" w:cs="Times New Roman"/>
                  <w:color w:val="0000FF"/>
                  <w:kern w:val="0"/>
                  <w:sz w:val="24"/>
                  <w:szCs w:val="24"/>
                  <w:lang w:eastAsia="ru-RU"/>
                </w:rPr>
                <w:t>ru</w:t>
              </w:r>
              <w:r w:rsidR="0077078A" w:rsidRPr="000521FC">
                <w:rPr>
                  <w:rFonts w:ascii="Times New Roman" w:eastAsia="Times New Roman" w:hAnsi="Times New Roman" w:cs="Times New Roman"/>
                  <w:color w:val="0000FF"/>
                  <w:kern w:val="0"/>
                  <w:sz w:val="24"/>
                  <w:szCs w:val="24"/>
                  <w:lang w:val="ru-RU" w:eastAsia="ru-RU"/>
                </w:rPr>
                <w:t>/</w:t>
              </w:r>
              <w:r w:rsidR="0077078A" w:rsidRPr="000521FC">
                <w:rPr>
                  <w:rFonts w:ascii="Times New Roman" w:eastAsia="Times New Roman" w:hAnsi="Times New Roman" w:cs="Times New Roman"/>
                  <w:color w:val="0000FF"/>
                  <w:kern w:val="0"/>
                  <w:sz w:val="24"/>
                  <w:szCs w:val="24"/>
                  <w:lang w:eastAsia="ru-RU"/>
                </w:rPr>
                <w:t>teachers</w:t>
              </w:r>
              <w:r w:rsidR="0077078A" w:rsidRPr="000521FC">
                <w:rPr>
                  <w:rFonts w:ascii="Times New Roman" w:eastAsia="Times New Roman" w:hAnsi="Times New Roman" w:cs="Times New Roman"/>
                  <w:color w:val="0000FF"/>
                  <w:kern w:val="0"/>
                  <w:sz w:val="24"/>
                  <w:szCs w:val="24"/>
                  <w:lang w:val="ru-RU" w:eastAsia="ru-RU"/>
                </w:rPr>
                <w:t>/</w:t>
              </w:r>
              <w:r w:rsidR="0077078A" w:rsidRPr="000521FC">
                <w:rPr>
                  <w:rFonts w:ascii="Times New Roman" w:eastAsia="Times New Roman" w:hAnsi="Times New Roman" w:cs="Times New Roman"/>
                  <w:color w:val="0000FF"/>
                  <w:kern w:val="0"/>
                  <w:sz w:val="24"/>
                  <w:szCs w:val="24"/>
                  <w:lang w:eastAsia="ru-RU"/>
                </w:rPr>
                <w:t>groups</w:t>
              </w:r>
              <w:r w:rsidR="0077078A" w:rsidRPr="000521FC">
                <w:rPr>
                  <w:rFonts w:ascii="Times New Roman" w:eastAsia="Times New Roman" w:hAnsi="Times New Roman" w:cs="Times New Roman"/>
                  <w:color w:val="0000FF"/>
                  <w:kern w:val="0"/>
                  <w:sz w:val="24"/>
                  <w:szCs w:val="24"/>
                  <w:lang w:val="ru-RU" w:eastAsia="ru-RU"/>
                </w:rPr>
                <w:t>/16233109/</w:t>
              </w:r>
              <w:r w:rsidR="0077078A" w:rsidRPr="000521FC">
                <w:rPr>
                  <w:rFonts w:ascii="Times New Roman" w:eastAsia="Times New Roman" w:hAnsi="Times New Roman" w:cs="Times New Roman"/>
                  <w:color w:val="0000FF"/>
                  <w:kern w:val="0"/>
                  <w:sz w:val="24"/>
                  <w:szCs w:val="24"/>
                  <w:lang w:eastAsia="ru-RU"/>
                </w:rPr>
                <w:t>subjects</w:t>
              </w:r>
              <w:r w:rsidR="0077078A" w:rsidRPr="000521FC">
                <w:rPr>
                  <w:rFonts w:ascii="Times New Roman" w:eastAsia="Times New Roman" w:hAnsi="Times New Roman" w:cs="Times New Roman"/>
                  <w:color w:val="0000FF"/>
                  <w:kern w:val="0"/>
                  <w:sz w:val="24"/>
                  <w:szCs w:val="24"/>
                  <w:lang w:val="ru-RU" w:eastAsia="ru-RU"/>
                </w:rPr>
                <w:t>/1/</w:t>
              </w:r>
              <w:r w:rsidR="0077078A" w:rsidRPr="000521FC">
                <w:rPr>
                  <w:rFonts w:ascii="Times New Roman" w:eastAsia="Times New Roman" w:hAnsi="Times New Roman" w:cs="Times New Roman"/>
                  <w:color w:val="0000FF"/>
                  <w:kern w:val="0"/>
                  <w:sz w:val="24"/>
                  <w:szCs w:val="24"/>
                  <w:lang w:eastAsia="ru-RU"/>
                </w:rPr>
                <w:t>course</w:t>
              </w:r>
              <w:r w:rsidR="0077078A" w:rsidRPr="000521FC">
                <w:rPr>
                  <w:rFonts w:ascii="Times New Roman" w:eastAsia="Times New Roman" w:hAnsi="Times New Roman" w:cs="Times New Roman"/>
                  <w:color w:val="0000FF"/>
                  <w:kern w:val="0"/>
                  <w:sz w:val="24"/>
                  <w:szCs w:val="24"/>
                  <w:lang w:val="ru-RU" w:eastAsia="ru-RU"/>
                </w:rPr>
                <w:t>_</w:t>
              </w:r>
              <w:r w:rsidR="0077078A" w:rsidRPr="000521FC">
                <w:rPr>
                  <w:rFonts w:ascii="Times New Roman" w:eastAsia="Times New Roman" w:hAnsi="Times New Roman" w:cs="Times New Roman"/>
                  <w:color w:val="0000FF"/>
                  <w:kern w:val="0"/>
                  <w:sz w:val="24"/>
                  <w:szCs w:val="24"/>
                  <w:lang w:eastAsia="ru-RU"/>
                </w:rPr>
                <w:t>programs</w:t>
              </w:r>
              <w:r w:rsidR="0077078A"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ЯКласс</w:t>
            </w:r>
            <w:hyperlink r:id="rId397"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uchi</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teachers</w:t>
              </w:r>
              <w:r w:rsidRPr="00620618">
                <w:rPr>
                  <w:rStyle w:val="a7"/>
                  <w:sz w:val="24"/>
                  <w:szCs w:val="24"/>
                  <w:lang w:val="ru-RU" w:eastAsia="ru-RU"/>
                </w:rPr>
                <w:t>/</w:t>
              </w:r>
              <w:r w:rsidRPr="00620618">
                <w:rPr>
                  <w:rStyle w:val="a7"/>
                  <w:sz w:val="24"/>
                  <w:szCs w:val="24"/>
                  <w:lang w:eastAsia="ru-RU"/>
                </w:rPr>
                <w:t>groups</w:t>
              </w:r>
              <w:r w:rsidRPr="00620618">
                <w:rPr>
                  <w:rStyle w:val="a7"/>
                  <w:sz w:val="24"/>
                  <w:szCs w:val="24"/>
                  <w:lang w:val="ru-RU" w:eastAsia="ru-RU"/>
                </w:rPr>
                <w:t>/16233109/</w:t>
              </w:r>
              <w:r w:rsidRPr="00620618">
                <w:rPr>
                  <w:rStyle w:val="a7"/>
                  <w:sz w:val="24"/>
                  <w:szCs w:val="24"/>
                  <w:lang w:eastAsia="ru-RU"/>
                </w:rPr>
                <w:t>subjects</w:t>
              </w:r>
              <w:r w:rsidRPr="00620618">
                <w:rPr>
                  <w:rStyle w:val="a7"/>
                  <w:sz w:val="24"/>
                  <w:szCs w:val="24"/>
                  <w:lang w:val="ru-RU" w:eastAsia="ru-RU"/>
                </w:rPr>
                <w:t>/1/</w:t>
              </w:r>
              <w:r w:rsidRPr="00620618">
                <w:rPr>
                  <w:rStyle w:val="a7"/>
                  <w:sz w:val="24"/>
                  <w:szCs w:val="24"/>
                  <w:lang w:eastAsia="ru-RU"/>
                </w:rPr>
                <w:t>course</w:t>
              </w:r>
              <w:r w:rsidRPr="00620618">
                <w:rPr>
                  <w:rStyle w:val="a7"/>
                  <w:sz w:val="24"/>
                  <w:szCs w:val="24"/>
                  <w:lang w:val="ru-RU" w:eastAsia="ru-RU"/>
                </w:rPr>
                <w:t>_</w:t>
              </w:r>
              <w:r w:rsidRPr="00620618">
                <w:rPr>
                  <w:rStyle w:val="a7"/>
                  <w:sz w:val="24"/>
                  <w:szCs w:val="24"/>
                  <w:lang w:eastAsia="ru-RU"/>
                </w:rPr>
                <w:t>programs</w:t>
              </w:r>
              <w:r w:rsidRPr="00620618">
                <w:rPr>
                  <w:rStyle w:val="a7"/>
                  <w:sz w:val="24"/>
                  <w:szCs w:val="24"/>
                  <w:lang w:val="ru-RU" w:eastAsia="ru-RU"/>
                </w:rPr>
                <w:t>/2</w:t>
              </w:r>
            </w:hyperlink>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lastRenderedPageBreak/>
              <w:t>4.2</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величины</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9</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398"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Учи.ру </w:t>
            </w:r>
            <w:hyperlink r:id="rId399"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400"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19</w:t>
            </w:r>
          </w:p>
        </w:tc>
      </w:tr>
      <w:tr w:rsidR="0077078A" w:rsidRPr="000521FC"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5.Математическая информация</w:t>
            </w:r>
          </w:p>
        </w:tc>
      </w:tr>
      <w:tr w:rsidR="0077078A" w:rsidRPr="00163E75"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5.1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Математическая информация</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14</w:t>
            </w: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401"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Учи.ру </w:t>
            </w:r>
            <w:hyperlink r:id="rId402"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403"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14</w:t>
            </w:r>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Итоговый контроль (контрольные и проверочные работы)</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8</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7" w:type="pct"/>
            <w:hideMark/>
          </w:tcPr>
          <w:p w:rsidR="0077078A" w:rsidRPr="000521FC" w:rsidRDefault="0077078A" w:rsidP="0077078A">
            <w:pPr>
              <w:rPr>
                <w:rFonts w:ascii="Times New Roman" w:eastAsia="Times New Roman" w:hAnsi="Times New Roman" w:cs="Times New Roman"/>
                <w:kern w:val="0"/>
                <w:sz w:val="24"/>
                <w:szCs w:val="24"/>
                <w:lang w:eastAsia="ru-RU"/>
              </w:rPr>
            </w:pPr>
          </w:p>
        </w:tc>
      </w:tr>
      <w:tr w:rsidR="0077078A" w:rsidRPr="00163E75"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Повторение пройденного материала</w:t>
            </w:r>
          </w:p>
        </w:tc>
        <w:tc>
          <w:tcPr>
            <w:tcW w:w="1027"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9</w:t>
            </w: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РЭШ </w:t>
            </w:r>
            <w:hyperlink r:id="rId404"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resh</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subject</w:t>
              </w:r>
              <w:r w:rsidRPr="000521FC">
                <w:rPr>
                  <w:rFonts w:ascii="Times New Roman" w:eastAsia="Times New Roman" w:hAnsi="Times New Roman" w:cs="Times New Roman"/>
                  <w:color w:val="0000FF"/>
                  <w:kern w:val="0"/>
                  <w:sz w:val="24"/>
                  <w:szCs w:val="24"/>
                  <w:lang w:val="ru-RU" w:eastAsia="ru-RU"/>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Учи.ру </w:t>
            </w:r>
            <w:hyperlink r:id="rId405"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uchi</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teachers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groups</w:t>
              </w:r>
              <w:r w:rsidRPr="000521FC">
                <w:rPr>
                  <w:rFonts w:ascii="Times New Roman" w:eastAsia="Times New Roman" w:hAnsi="Times New Roman" w:cs="Times New Roman"/>
                  <w:color w:val="0000FF"/>
                  <w:kern w:val="0"/>
                  <w:sz w:val="24"/>
                  <w:szCs w:val="24"/>
                  <w:lang w:val="ru-RU" w:eastAsia="ru-RU"/>
                </w:rPr>
                <w:t>/16233109/</w:t>
              </w:r>
              <w:r w:rsidRPr="000521FC">
                <w:rPr>
                  <w:rFonts w:ascii="Times New Roman" w:eastAsia="Times New Roman" w:hAnsi="Times New Roman" w:cs="Times New Roman"/>
                  <w:color w:val="0000FF"/>
                  <w:kern w:val="0"/>
                  <w:sz w:val="24"/>
                  <w:szCs w:val="24"/>
                  <w:lang w:eastAsia="ru-RU"/>
                </w:rPr>
                <w:t>subjects</w:t>
              </w:r>
              <w:r w:rsidRPr="000521FC">
                <w:rPr>
                  <w:rFonts w:ascii="Times New Roman" w:eastAsia="Times New Roman" w:hAnsi="Times New Roman" w:cs="Times New Roman"/>
                  <w:color w:val="0000FF"/>
                  <w:kern w:val="0"/>
                  <w:sz w:val="24"/>
                  <w:szCs w:val="24"/>
                  <w:lang w:val="ru-RU" w:eastAsia="ru-RU"/>
                </w:rPr>
                <w:t>/1/</w:t>
              </w:r>
              <w:r w:rsidRPr="000521FC">
                <w:rPr>
                  <w:rFonts w:ascii="Times New Roman" w:eastAsia="Times New Roman" w:hAnsi="Times New Roman" w:cs="Times New Roman"/>
                  <w:color w:val="0000FF"/>
                  <w:kern w:val="0"/>
                  <w:sz w:val="24"/>
                  <w:szCs w:val="24"/>
                  <w:lang w:eastAsia="ru-RU"/>
                </w:rPr>
                <w:t>course</w:t>
              </w:r>
              <w:r w:rsidRPr="000521FC">
                <w:rPr>
                  <w:rFonts w:ascii="Times New Roman" w:eastAsia="Times New Roman" w:hAnsi="Times New Roman" w:cs="Times New Roman"/>
                  <w:color w:val="0000FF"/>
                  <w:kern w:val="0"/>
                  <w:sz w:val="24"/>
                  <w:szCs w:val="24"/>
                  <w:lang w:val="ru-RU" w:eastAsia="ru-RU"/>
                </w:rPr>
                <w:t>_</w:t>
              </w:r>
              <w:r w:rsidRPr="000521FC">
                <w:rPr>
                  <w:rFonts w:ascii="Times New Roman" w:eastAsia="Times New Roman" w:hAnsi="Times New Roman" w:cs="Times New Roman"/>
                  <w:color w:val="0000FF"/>
                  <w:kern w:val="0"/>
                  <w:sz w:val="24"/>
                  <w:szCs w:val="24"/>
                  <w:lang w:eastAsia="ru-RU"/>
                </w:rPr>
                <w:t>programs</w:t>
              </w:r>
              <w:r w:rsidRPr="000521FC">
                <w:rPr>
                  <w:rFonts w:ascii="Times New Roman" w:eastAsia="Times New Roman" w:hAnsi="Times New Roman" w:cs="Times New Roman"/>
                  <w:color w:val="0000FF"/>
                  <w:kern w:val="0"/>
                  <w:sz w:val="24"/>
                  <w:szCs w:val="24"/>
                  <w:lang w:val="ru-RU" w:eastAsia="ru-RU"/>
                </w:rPr>
                <w:t>/2</w:t>
              </w:r>
            </w:hyperlink>
          </w:p>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ЯКласс </w:t>
            </w:r>
            <w:hyperlink r:id="rId406"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www</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yaklass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p</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ОБЩЕЕ КОЛИЧЕСТВО ЧАСОВ ПО ПРОГРАММЕ</w:t>
            </w:r>
          </w:p>
        </w:tc>
        <w:tc>
          <w:tcPr>
            <w:tcW w:w="1027" w:type="pct"/>
            <w:hideMark/>
          </w:tcPr>
          <w:p w:rsidR="0077078A" w:rsidRPr="000521FC" w:rsidRDefault="007733E4" w:rsidP="007733E4">
            <w:pPr>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136</w:t>
            </w:r>
          </w:p>
        </w:tc>
        <w:tc>
          <w:tcPr>
            <w:tcW w:w="2327"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p>
        </w:tc>
      </w:tr>
    </w:tbl>
    <w:p w:rsidR="0077078A" w:rsidRDefault="0077078A" w:rsidP="0077078A">
      <w:pPr>
        <w:spacing w:after="0"/>
        <w:rPr>
          <w:rFonts w:ascii="Times New Roman" w:eastAsia="Times New Roman" w:hAnsi="Times New Roman" w:cs="Times New Roman"/>
          <w:b/>
          <w:bCs/>
          <w:caps/>
          <w:color w:val="000000"/>
          <w:sz w:val="24"/>
          <w:szCs w:val="24"/>
          <w:lang w:eastAsia="ru-RU"/>
        </w:rPr>
      </w:pP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t>3 КЛАСС</w:t>
      </w:r>
    </w:p>
    <w:tbl>
      <w:tblPr>
        <w:tblStyle w:val="af3"/>
        <w:tblW w:w="5535" w:type="pct"/>
        <w:tblInd w:w="-856" w:type="dxa"/>
        <w:tblLook w:val="04A0"/>
      </w:tblPr>
      <w:tblGrid>
        <w:gridCol w:w="733"/>
        <w:gridCol w:w="2797"/>
        <w:gridCol w:w="2213"/>
        <w:gridCol w:w="5008"/>
      </w:tblGrid>
      <w:tr w:rsidR="0077078A" w:rsidRPr="000521FC" w:rsidTr="00B00A85">
        <w:trPr>
          <w:trHeight w:val="928"/>
        </w:trPr>
        <w:tc>
          <w:tcPr>
            <w:tcW w:w="341" w:type="pct"/>
            <w:hideMark/>
          </w:tcPr>
          <w:p w:rsidR="0077078A" w:rsidRPr="000521FC" w:rsidRDefault="0077078A" w:rsidP="00B00A85">
            <w:pPr>
              <w:ind w:left="27"/>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 п/п</w:t>
            </w:r>
          </w:p>
        </w:tc>
        <w:tc>
          <w:tcPr>
            <w:tcW w:w="1301" w:type="pct"/>
            <w:hideMark/>
          </w:tcPr>
          <w:p w:rsidR="0077078A" w:rsidRPr="000521FC" w:rsidRDefault="0077078A" w:rsidP="00B00A85">
            <w:pPr>
              <w:ind w:left="27"/>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Наименование разделов и тем программы</w:t>
            </w:r>
          </w:p>
        </w:tc>
        <w:tc>
          <w:tcPr>
            <w:tcW w:w="1029"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Количество часов</w:t>
            </w:r>
          </w:p>
          <w:p w:rsidR="0077078A" w:rsidRPr="0077078A" w:rsidRDefault="0077078A" w:rsidP="0077078A">
            <w:pPr>
              <w:jc w:val="center"/>
              <w:rPr>
                <w:rFonts w:ascii="Times New Roman" w:eastAsia="Times New Roman" w:hAnsi="Times New Roman" w:cs="Times New Roman"/>
                <w:kern w:val="0"/>
                <w:sz w:val="24"/>
                <w:szCs w:val="24"/>
                <w:lang w:val="ru-RU" w:eastAsia="ru-RU"/>
              </w:rPr>
            </w:pPr>
          </w:p>
        </w:tc>
        <w:tc>
          <w:tcPr>
            <w:tcW w:w="2329"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Электронные (цифровые) образовательные ресурсы</w:t>
            </w:r>
          </w:p>
        </w:tc>
      </w:tr>
      <w:tr w:rsidR="0077078A" w:rsidRPr="000521FC" w:rsidTr="00B00A85">
        <w:tc>
          <w:tcPr>
            <w:tcW w:w="5000" w:type="pct"/>
            <w:gridSpan w:val="4"/>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1.Числа и величины</w:t>
            </w:r>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Числа</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10</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07"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Величины</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8</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08"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8" w:type="pct"/>
            <w:gridSpan w:val="2"/>
            <w:hideMark/>
          </w:tcPr>
          <w:p w:rsidR="0077078A" w:rsidRPr="007733E4" w:rsidRDefault="0077078A" w:rsidP="007733E4">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eastAsia="ru-RU"/>
              </w:rPr>
              <w:t>18</w:t>
            </w:r>
          </w:p>
        </w:tc>
      </w:tr>
      <w:tr w:rsidR="0077078A" w:rsidRPr="000521FC" w:rsidTr="00B00A85">
        <w:tc>
          <w:tcPr>
            <w:tcW w:w="5000" w:type="pct"/>
            <w:gridSpan w:val="4"/>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2.Арифметические действия</w:t>
            </w:r>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Вычисления</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40</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09"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Числовые выражения</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7</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0"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8" w:type="pct"/>
            <w:gridSpan w:val="2"/>
            <w:hideMark/>
          </w:tcPr>
          <w:p w:rsidR="0077078A" w:rsidRPr="000521FC" w:rsidRDefault="0077078A" w:rsidP="007733E4">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47</w:t>
            </w:r>
          </w:p>
        </w:tc>
      </w:tr>
      <w:tr w:rsidR="0077078A" w:rsidRPr="000521FC" w:rsidTr="00B00A85">
        <w:tc>
          <w:tcPr>
            <w:tcW w:w="5000" w:type="pct"/>
            <w:gridSpan w:val="4"/>
            <w:tcBorders>
              <w:top w:val="nil"/>
            </w:tcBorders>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3.Текстовые задачи</w:t>
            </w:r>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Работа с текстовой задачей</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1"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Решение задач</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2"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lastRenderedPageBreak/>
              <w:t>Итого по разделу</w:t>
            </w:r>
          </w:p>
        </w:tc>
        <w:tc>
          <w:tcPr>
            <w:tcW w:w="3358" w:type="pct"/>
            <w:gridSpan w:val="2"/>
            <w:hideMark/>
          </w:tcPr>
          <w:p w:rsidR="0077078A" w:rsidRPr="000521FC" w:rsidRDefault="0077078A" w:rsidP="007733E4">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23</w:t>
            </w:r>
          </w:p>
        </w:tc>
      </w:tr>
      <w:tr w:rsidR="0077078A" w:rsidRPr="00163E75" w:rsidTr="00B00A85">
        <w:tc>
          <w:tcPr>
            <w:tcW w:w="5000" w:type="pct"/>
            <w:gridSpan w:val="4"/>
            <w:hideMark/>
          </w:tcPr>
          <w:p w:rsidR="0077078A" w:rsidRPr="000521FC" w:rsidRDefault="0077078A" w:rsidP="00B00A85">
            <w:pPr>
              <w:ind w:left="27"/>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b/>
                <w:bCs/>
                <w:kern w:val="0"/>
                <w:sz w:val="24"/>
                <w:szCs w:val="24"/>
                <w:lang w:val="ru-RU" w:eastAsia="ru-RU"/>
              </w:rPr>
              <w:t>Раздел 4.Пространственные отношения и геометрические фигуры</w:t>
            </w:r>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фигуры</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9</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3"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величины</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13</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4"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8" w:type="pct"/>
            <w:gridSpan w:val="2"/>
            <w:hideMark/>
          </w:tcPr>
          <w:p w:rsidR="0077078A" w:rsidRPr="000521FC" w:rsidRDefault="0077078A" w:rsidP="007733E4">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22</w:t>
            </w:r>
          </w:p>
        </w:tc>
      </w:tr>
      <w:tr w:rsidR="0077078A" w:rsidRPr="000521FC" w:rsidTr="00B00A85">
        <w:tc>
          <w:tcPr>
            <w:tcW w:w="5000" w:type="pct"/>
            <w:gridSpan w:val="4"/>
            <w:hideMark/>
          </w:tcPr>
          <w:p w:rsidR="0077078A" w:rsidRPr="007733E4" w:rsidRDefault="0077078A" w:rsidP="00B00A85">
            <w:pPr>
              <w:ind w:left="27"/>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b/>
                <w:bCs/>
                <w:kern w:val="0"/>
                <w:sz w:val="24"/>
                <w:szCs w:val="24"/>
                <w:lang w:eastAsia="ru-RU"/>
              </w:rPr>
              <w:t>Раздел 5.Математическая информация</w:t>
            </w:r>
          </w:p>
        </w:tc>
      </w:tr>
      <w:tr w:rsidR="0077078A" w:rsidRPr="00163E75"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5.1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Математическая информация</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15</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5"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58" w:type="pct"/>
            <w:gridSpan w:val="2"/>
            <w:hideMark/>
          </w:tcPr>
          <w:p w:rsidR="0077078A" w:rsidRPr="000521FC" w:rsidRDefault="0077078A" w:rsidP="007733E4">
            <w:pP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15</w:t>
            </w:r>
          </w:p>
        </w:tc>
      </w:tr>
      <w:tr w:rsidR="0077078A" w:rsidRPr="00163E75"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Повторение пройденного материала</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 ЦОК [</w:t>
            </w:r>
            <w:hyperlink r:id="rId416"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4110</w:t>
              </w:r>
              <w:r w:rsidRPr="000521FC">
                <w:rPr>
                  <w:rFonts w:ascii="Times New Roman" w:eastAsia="Times New Roman" w:hAnsi="Times New Roman" w:cs="Times New Roman"/>
                  <w:color w:val="0000FF"/>
                  <w:kern w:val="0"/>
                  <w:sz w:val="24"/>
                  <w:szCs w:val="24"/>
                  <w:lang w:eastAsia="ru-RU"/>
                </w:rPr>
                <w:t>fe</w:t>
              </w:r>
            </w:hyperlink>
          </w:p>
        </w:tc>
      </w:tr>
      <w:tr w:rsidR="0077078A" w:rsidRPr="00163E75"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Итоговый контроль (контрольные и проверочные работы)</w:t>
            </w:r>
          </w:p>
        </w:tc>
        <w:tc>
          <w:tcPr>
            <w:tcW w:w="1029"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7</w:t>
            </w:r>
          </w:p>
          <w:p w:rsidR="0077078A" w:rsidRPr="000521FC" w:rsidRDefault="0077078A" w:rsidP="0077078A">
            <w:pPr>
              <w:jc w:val="center"/>
              <w:rPr>
                <w:rFonts w:ascii="Times New Roman" w:eastAsia="Times New Roman" w:hAnsi="Times New Roman" w:cs="Times New Roman"/>
                <w:kern w:val="0"/>
                <w:sz w:val="24"/>
                <w:szCs w:val="24"/>
                <w:lang w:eastAsia="ru-RU"/>
              </w:rPr>
            </w:pPr>
          </w:p>
        </w:tc>
        <w:tc>
          <w:tcPr>
            <w:tcW w:w="2329" w:type="pct"/>
            <w:hideMark/>
          </w:tcPr>
          <w:p w:rsidR="007733E4" w:rsidRPr="007733E4"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БиблиотекаЦОК</w:t>
            </w:r>
            <w:r w:rsidRPr="007733E4">
              <w:rPr>
                <w:rFonts w:ascii="Times New Roman" w:eastAsia="Times New Roman" w:hAnsi="Times New Roman" w:cs="Times New Roman"/>
                <w:kern w:val="0"/>
                <w:sz w:val="24"/>
                <w:szCs w:val="24"/>
                <w:lang w:val="ru-RU" w:eastAsia="ru-RU"/>
              </w:rPr>
              <w:t xml:space="preserve"> [</w:t>
            </w:r>
            <w:hyperlink r:id="rId417" w:history="1">
              <w:r w:rsidR="007733E4" w:rsidRPr="00E218AD">
                <w:rPr>
                  <w:rStyle w:val="a7"/>
                  <w:rFonts w:ascii="Times New Roman" w:eastAsia="Times New Roman" w:hAnsi="Times New Roman" w:cs="Times New Roman"/>
                  <w:sz w:val="24"/>
                  <w:szCs w:val="24"/>
                  <w:lang w:eastAsia="ru-RU"/>
                </w:rPr>
                <w:t>https</w:t>
              </w:r>
              <w:r w:rsidR="007733E4" w:rsidRPr="007733E4">
                <w:rPr>
                  <w:rStyle w:val="a7"/>
                  <w:rFonts w:ascii="Times New Roman" w:eastAsia="Times New Roman" w:hAnsi="Times New Roman" w:cs="Times New Roman"/>
                  <w:sz w:val="24"/>
                  <w:szCs w:val="24"/>
                  <w:lang w:val="ru-RU" w:eastAsia="ru-RU"/>
                </w:rPr>
                <w:t>://</w:t>
              </w:r>
              <w:r w:rsidR="007733E4" w:rsidRPr="00E218AD">
                <w:rPr>
                  <w:rStyle w:val="a7"/>
                  <w:rFonts w:ascii="Times New Roman" w:eastAsia="Times New Roman" w:hAnsi="Times New Roman" w:cs="Times New Roman"/>
                  <w:sz w:val="24"/>
                  <w:szCs w:val="24"/>
                  <w:lang w:eastAsia="ru-RU"/>
                </w:rPr>
                <w:t>m</w:t>
              </w:r>
              <w:r w:rsidR="007733E4" w:rsidRPr="007733E4">
                <w:rPr>
                  <w:rStyle w:val="a7"/>
                  <w:rFonts w:ascii="Times New Roman" w:eastAsia="Times New Roman" w:hAnsi="Times New Roman" w:cs="Times New Roman"/>
                  <w:sz w:val="24"/>
                  <w:szCs w:val="24"/>
                  <w:lang w:val="ru-RU" w:eastAsia="ru-RU"/>
                </w:rPr>
                <w:t>.</w:t>
              </w:r>
              <w:r w:rsidR="007733E4" w:rsidRPr="00E218AD">
                <w:rPr>
                  <w:rStyle w:val="a7"/>
                  <w:rFonts w:ascii="Times New Roman" w:eastAsia="Times New Roman" w:hAnsi="Times New Roman" w:cs="Times New Roman"/>
                  <w:sz w:val="24"/>
                  <w:szCs w:val="24"/>
                  <w:lang w:eastAsia="ru-RU"/>
                </w:rPr>
                <w:t>edsoo</w:t>
              </w:r>
              <w:r w:rsidR="007733E4" w:rsidRPr="007733E4">
                <w:rPr>
                  <w:rStyle w:val="a7"/>
                  <w:rFonts w:ascii="Times New Roman" w:eastAsia="Times New Roman" w:hAnsi="Times New Roman" w:cs="Times New Roman"/>
                  <w:sz w:val="24"/>
                  <w:szCs w:val="24"/>
                  <w:lang w:val="ru-RU" w:eastAsia="ru-RU"/>
                </w:rPr>
                <w:t>.</w:t>
              </w:r>
              <w:r w:rsidR="007733E4" w:rsidRPr="00E218AD">
                <w:rPr>
                  <w:rStyle w:val="a7"/>
                  <w:rFonts w:ascii="Times New Roman" w:eastAsia="Times New Roman" w:hAnsi="Times New Roman" w:cs="Times New Roman"/>
                  <w:sz w:val="24"/>
                  <w:szCs w:val="24"/>
                  <w:lang w:eastAsia="ru-RU"/>
                </w:rPr>
                <w:t>ru</w:t>
              </w:r>
              <w:r w:rsidR="007733E4" w:rsidRPr="007733E4">
                <w:rPr>
                  <w:rStyle w:val="a7"/>
                  <w:rFonts w:ascii="Times New Roman" w:eastAsia="Times New Roman" w:hAnsi="Times New Roman" w:cs="Times New Roman"/>
                  <w:sz w:val="24"/>
                  <w:szCs w:val="24"/>
                  <w:lang w:val="ru-RU" w:eastAsia="ru-RU"/>
                </w:rPr>
                <w:t>/7</w:t>
              </w:r>
              <w:r w:rsidR="007733E4" w:rsidRPr="00E218AD">
                <w:rPr>
                  <w:rStyle w:val="a7"/>
                  <w:rFonts w:ascii="Times New Roman" w:eastAsia="Times New Roman" w:hAnsi="Times New Roman" w:cs="Times New Roman"/>
                  <w:sz w:val="24"/>
                  <w:szCs w:val="24"/>
                  <w:lang w:eastAsia="ru-RU"/>
                </w:rPr>
                <w:t>f</w:t>
              </w:r>
              <w:r w:rsidR="007733E4" w:rsidRPr="007733E4">
                <w:rPr>
                  <w:rStyle w:val="a7"/>
                  <w:rFonts w:ascii="Times New Roman" w:eastAsia="Times New Roman" w:hAnsi="Times New Roman" w:cs="Times New Roman"/>
                  <w:sz w:val="24"/>
                  <w:szCs w:val="24"/>
                  <w:lang w:val="ru-RU" w:eastAsia="ru-RU"/>
                </w:rPr>
                <w:t>4110</w:t>
              </w:r>
              <w:r w:rsidR="007733E4" w:rsidRPr="00E218AD">
                <w:rPr>
                  <w:rStyle w:val="a7"/>
                  <w:rFonts w:ascii="Times New Roman" w:eastAsia="Times New Roman" w:hAnsi="Times New Roman" w:cs="Times New Roman"/>
                  <w:sz w:val="24"/>
                  <w:szCs w:val="24"/>
                  <w:lang w:eastAsia="ru-RU"/>
                </w:rPr>
                <w:t>fe</w:t>
              </w:r>
            </w:hyperlink>
          </w:p>
          <w:p w:rsidR="0077078A" w:rsidRPr="007733E4" w:rsidRDefault="0077078A" w:rsidP="007733E4">
            <w:pPr>
              <w:rPr>
                <w:rFonts w:ascii="Times New Roman" w:eastAsia="Times New Roman" w:hAnsi="Times New Roman" w:cs="Times New Roman"/>
                <w:sz w:val="24"/>
                <w:szCs w:val="24"/>
                <w:lang w:val="ru-RU" w:eastAsia="ru-RU"/>
              </w:rPr>
            </w:pPr>
          </w:p>
        </w:tc>
      </w:tr>
      <w:tr w:rsidR="0077078A" w:rsidRPr="000521FC" w:rsidTr="00B00A85">
        <w:tc>
          <w:tcPr>
            <w:tcW w:w="1642"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ОБЩЕЕ КОЛИЧЕСТВО ЧАСОВ ПО ПРОГРАММЕ</w:t>
            </w:r>
          </w:p>
        </w:tc>
        <w:tc>
          <w:tcPr>
            <w:tcW w:w="1029" w:type="pct"/>
            <w:hideMark/>
          </w:tcPr>
          <w:p w:rsidR="0077078A" w:rsidRPr="000521FC" w:rsidRDefault="007733E4" w:rsidP="007733E4">
            <w:pPr>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136</w:t>
            </w:r>
          </w:p>
        </w:tc>
        <w:tc>
          <w:tcPr>
            <w:tcW w:w="2329" w:type="pct"/>
            <w:hideMark/>
          </w:tcPr>
          <w:p w:rsidR="0077078A" w:rsidRPr="000521FC" w:rsidRDefault="0077078A" w:rsidP="0077078A">
            <w:pPr>
              <w:jc w:val="center"/>
              <w:rPr>
                <w:rFonts w:ascii="Times New Roman" w:eastAsia="Times New Roman" w:hAnsi="Times New Roman" w:cs="Times New Roman"/>
                <w:kern w:val="0"/>
                <w:sz w:val="24"/>
                <w:szCs w:val="24"/>
                <w:lang w:eastAsia="ru-RU"/>
              </w:rPr>
            </w:pPr>
          </w:p>
        </w:tc>
      </w:tr>
    </w:tbl>
    <w:p w:rsidR="0077078A" w:rsidRDefault="0077078A" w:rsidP="0077078A">
      <w:pPr>
        <w:spacing w:after="0"/>
        <w:rPr>
          <w:rFonts w:ascii="Times New Roman" w:eastAsia="Times New Roman" w:hAnsi="Times New Roman" w:cs="Times New Roman"/>
          <w:b/>
          <w:bCs/>
          <w:caps/>
          <w:color w:val="000000"/>
          <w:sz w:val="24"/>
          <w:szCs w:val="24"/>
          <w:lang w:eastAsia="ru-RU"/>
        </w:rPr>
      </w:pP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t>4 КЛАСС</w:t>
      </w:r>
    </w:p>
    <w:tbl>
      <w:tblPr>
        <w:tblStyle w:val="af3"/>
        <w:tblW w:w="5534" w:type="pct"/>
        <w:tblInd w:w="-714" w:type="dxa"/>
        <w:tblLook w:val="04A0"/>
      </w:tblPr>
      <w:tblGrid>
        <w:gridCol w:w="698"/>
        <w:gridCol w:w="2868"/>
        <w:gridCol w:w="2193"/>
        <w:gridCol w:w="4990"/>
      </w:tblGrid>
      <w:tr w:rsidR="0077078A" w:rsidRPr="000521FC" w:rsidTr="00B00A85">
        <w:trPr>
          <w:trHeight w:val="1674"/>
        </w:trPr>
        <w:tc>
          <w:tcPr>
            <w:tcW w:w="325"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 п/п</w:t>
            </w:r>
          </w:p>
        </w:tc>
        <w:tc>
          <w:tcPr>
            <w:tcW w:w="1334"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Наименование разделов и тем программы</w:t>
            </w:r>
          </w:p>
        </w:tc>
        <w:tc>
          <w:tcPr>
            <w:tcW w:w="1020"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Количество часов</w:t>
            </w:r>
          </w:p>
          <w:p w:rsidR="0077078A" w:rsidRPr="0077078A" w:rsidRDefault="0077078A" w:rsidP="0077078A">
            <w:pPr>
              <w:ind w:left="142" w:hanging="142"/>
              <w:jc w:val="center"/>
              <w:rPr>
                <w:rFonts w:ascii="Times New Roman" w:eastAsia="Times New Roman" w:hAnsi="Times New Roman" w:cs="Times New Roman"/>
                <w:kern w:val="0"/>
                <w:sz w:val="24"/>
                <w:szCs w:val="24"/>
                <w:lang w:val="ru-RU" w:eastAsia="ru-RU"/>
              </w:rPr>
            </w:pPr>
          </w:p>
        </w:tc>
        <w:tc>
          <w:tcPr>
            <w:tcW w:w="2321"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Электронные (цифровые) образовательные ресурсы</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1.Числа и величины</w:t>
            </w:r>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Числа</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11</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18"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Величины</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19"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41" w:type="pct"/>
            <w:gridSpan w:val="2"/>
            <w:hideMark/>
          </w:tcPr>
          <w:p w:rsidR="0077078A" w:rsidRPr="000521FC" w:rsidRDefault="0077078A" w:rsidP="007733E4">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23</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2.Арифметические действия</w:t>
            </w:r>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Вычисления</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25</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0"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2.2</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Числовые выражения</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1"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41" w:type="pct"/>
            <w:gridSpan w:val="2"/>
            <w:hideMark/>
          </w:tcPr>
          <w:p w:rsidR="0077078A" w:rsidRPr="000521FC" w:rsidRDefault="0077078A" w:rsidP="007733E4">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37</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3.Текстовые задачи</w:t>
            </w:r>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3.1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Решение текстовых задач</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20</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2"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41" w:type="pct"/>
            <w:gridSpan w:val="2"/>
            <w:hideMark/>
          </w:tcPr>
          <w:p w:rsidR="0077078A" w:rsidRPr="000521FC" w:rsidRDefault="0077078A" w:rsidP="007733E4">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20</w:t>
            </w:r>
          </w:p>
        </w:tc>
      </w:tr>
      <w:tr w:rsidR="0077078A" w:rsidRPr="00163E75"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b/>
                <w:bCs/>
                <w:kern w:val="0"/>
                <w:sz w:val="24"/>
                <w:szCs w:val="24"/>
                <w:lang w:val="ru-RU" w:eastAsia="ru-RU"/>
              </w:rPr>
              <w:t>Раздел 4.Пространственные отношения и геометрические фигуры</w:t>
            </w:r>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фигуры</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12</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3"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4.2</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Геометрические величины</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8</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4"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41" w:type="pct"/>
            <w:gridSpan w:val="2"/>
            <w:hideMark/>
          </w:tcPr>
          <w:p w:rsidR="0077078A" w:rsidRPr="000521FC" w:rsidRDefault="0077078A" w:rsidP="007733E4">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20</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b/>
                <w:bCs/>
                <w:kern w:val="0"/>
                <w:sz w:val="24"/>
                <w:szCs w:val="24"/>
                <w:lang w:eastAsia="ru-RU"/>
              </w:rPr>
              <w:t>Раздел 5.Математическая информация</w:t>
            </w:r>
          </w:p>
        </w:tc>
      </w:tr>
      <w:tr w:rsidR="0077078A" w:rsidRPr="00163E75"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5.1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Математическая информация</w:t>
            </w:r>
          </w:p>
        </w:tc>
        <w:tc>
          <w:tcPr>
            <w:tcW w:w="1020"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15</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5"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Итого по разделу</w:t>
            </w:r>
          </w:p>
        </w:tc>
        <w:tc>
          <w:tcPr>
            <w:tcW w:w="3341" w:type="pct"/>
            <w:gridSpan w:val="2"/>
            <w:hideMark/>
          </w:tcPr>
          <w:p w:rsidR="0077078A" w:rsidRPr="000521FC" w:rsidRDefault="0077078A" w:rsidP="007733E4">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15</w:t>
            </w:r>
          </w:p>
        </w:tc>
      </w:tr>
      <w:tr w:rsidR="0077078A" w:rsidRPr="00163E75"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rPr>
            </w:pPr>
            <w:r w:rsidRPr="000521FC">
              <w:rPr>
                <w:rFonts w:ascii="Times New Roman" w:eastAsia="Times New Roman" w:hAnsi="Times New Roman" w:cs="Times New Roman"/>
                <w:kern w:val="0"/>
                <w:sz w:val="24"/>
                <w:szCs w:val="24"/>
                <w:lang w:eastAsia="ru-RU"/>
              </w:rPr>
              <w:t xml:space="preserve">Повторение пройденного </w:t>
            </w:r>
            <w:r w:rsidRPr="000521FC">
              <w:rPr>
                <w:rFonts w:ascii="Times New Roman" w:eastAsia="Times New Roman" w:hAnsi="Times New Roman" w:cs="Times New Roman"/>
                <w:kern w:val="0"/>
                <w:sz w:val="24"/>
                <w:szCs w:val="24"/>
                <w:lang w:eastAsia="ru-RU"/>
              </w:rPr>
              <w:lastRenderedPageBreak/>
              <w:t>материала</w:t>
            </w:r>
          </w:p>
        </w:tc>
        <w:tc>
          <w:tcPr>
            <w:tcW w:w="1020" w:type="pct"/>
            <w:hideMark/>
          </w:tcPr>
          <w:p w:rsidR="0077078A" w:rsidRPr="000521FC" w:rsidRDefault="007733E4" w:rsidP="007733E4">
            <w:pPr>
              <w:ind w:left="142" w:hanging="142"/>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lastRenderedPageBreak/>
              <w:t>14</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6"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163E75"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lastRenderedPageBreak/>
              <w:t>Итоговый контроль (контрольные и проверочные работы)</w:t>
            </w:r>
          </w:p>
        </w:tc>
        <w:tc>
          <w:tcPr>
            <w:tcW w:w="1020" w:type="pct"/>
            <w:hideMark/>
          </w:tcPr>
          <w:p w:rsidR="0077078A" w:rsidRPr="000521FC" w:rsidRDefault="007733E4" w:rsidP="007733E4">
            <w:pPr>
              <w:ind w:left="142" w:hanging="142"/>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7</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 xml:space="preserve">Библиотека ЦОК </w:t>
            </w:r>
            <w:hyperlink r:id="rId427" w:history="1">
              <w:r w:rsidRPr="000521FC">
                <w:rPr>
                  <w:rFonts w:ascii="Times New Roman" w:eastAsia="Times New Roman" w:hAnsi="Times New Roman" w:cs="Times New Roman"/>
                  <w:color w:val="0000FF"/>
                  <w:kern w:val="0"/>
                  <w:sz w:val="24"/>
                  <w:szCs w:val="24"/>
                  <w:lang w:eastAsia="ru-RU"/>
                </w:rPr>
                <w:t>https</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m</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edsoo</w:t>
              </w:r>
              <w:r w:rsidRPr="000521FC">
                <w:rPr>
                  <w:rFonts w:ascii="Times New Roman" w:eastAsia="Times New Roman" w:hAnsi="Times New Roman" w:cs="Times New Roman"/>
                  <w:color w:val="0000FF"/>
                  <w:kern w:val="0"/>
                  <w:sz w:val="24"/>
                  <w:szCs w:val="24"/>
                  <w:lang w:val="ru-RU" w:eastAsia="ru-RU"/>
                </w:rPr>
                <w:t>.</w:t>
              </w:r>
              <w:r w:rsidRPr="000521FC">
                <w:rPr>
                  <w:rFonts w:ascii="Times New Roman" w:eastAsia="Times New Roman" w:hAnsi="Times New Roman" w:cs="Times New Roman"/>
                  <w:color w:val="0000FF"/>
                  <w:kern w:val="0"/>
                  <w:sz w:val="24"/>
                  <w:szCs w:val="24"/>
                  <w:lang w:eastAsia="ru-RU"/>
                </w:rPr>
                <w:t>ru</w:t>
              </w:r>
              <w:r w:rsidRPr="000521FC">
                <w:rPr>
                  <w:rFonts w:ascii="Times New Roman" w:eastAsia="Times New Roman" w:hAnsi="Times New Roman" w:cs="Times New Roman"/>
                  <w:color w:val="0000FF"/>
                  <w:kern w:val="0"/>
                  <w:sz w:val="24"/>
                  <w:szCs w:val="24"/>
                  <w:lang w:val="ru-RU" w:eastAsia="ru-RU"/>
                </w:rPr>
                <w:t>/7</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411</w:t>
              </w:r>
              <w:r w:rsidRPr="000521FC">
                <w:rPr>
                  <w:rFonts w:ascii="Times New Roman" w:eastAsia="Times New Roman" w:hAnsi="Times New Roman" w:cs="Times New Roman"/>
                  <w:color w:val="0000FF"/>
                  <w:kern w:val="0"/>
                  <w:sz w:val="24"/>
                  <w:szCs w:val="24"/>
                  <w:lang w:eastAsia="ru-RU"/>
                </w:rPr>
                <w:t>f</w:t>
              </w:r>
              <w:r w:rsidRPr="000521FC">
                <w:rPr>
                  <w:rFonts w:ascii="Times New Roman" w:eastAsia="Times New Roman" w:hAnsi="Times New Roman" w:cs="Times New Roman"/>
                  <w:color w:val="0000FF"/>
                  <w:kern w:val="0"/>
                  <w:sz w:val="24"/>
                  <w:szCs w:val="24"/>
                  <w:lang w:val="ru-RU" w:eastAsia="ru-RU"/>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rPr>
            </w:pPr>
            <w:r w:rsidRPr="000521FC">
              <w:rPr>
                <w:rFonts w:ascii="Times New Roman" w:eastAsia="Times New Roman" w:hAnsi="Times New Roman" w:cs="Times New Roman"/>
                <w:kern w:val="0"/>
                <w:sz w:val="24"/>
                <w:szCs w:val="24"/>
                <w:lang w:val="ru-RU" w:eastAsia="ru-RU"/>
              </w:rPr>
              <w:t>ОБЩЕЕ КОЛИЧЕСТВО ЧАСОВ ПО ПРОГРАММЕ</w:t>
            </w:r>
          </w:p>
        </w:tc>
        <w:tc>
          <w:tcPr>
            <w:tcW w:w="1020" w:type="pct"/>
            <w:hideMark/>
          </w:tcPr>
          <w:p w:rsidR="0077078A" w:rsidRPr="000521FC" w:rsidRDefault="007733E4" w:rsidP="007733E4">
            <w:pPr>
              <w:ind w:left="142" w:hanging="142"/>
              <w:jc w:val="center"/>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136</w:t>
            </w:r>
          </w:p>
        </w:tc>
        <w:tc>
          <w:tcPr>
            <w:tcW w:w="2321"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rPr>
            </w:pPr>
          </w:p>
        </w:tc>
      </w:tr>
    </w:tbl>
    <w:p w:rsidR="0077078A" w:rsidRDefault="0077078A" w:rsidP="0077078A">
      <w:pPr>
        <w:ind w:left="142" w:hanging="142"/>
        <w:rPr>
          <w:lang w:val="ru-RU"/>
        </w:rPr>
      </w:pPr>
    </w:p>
    <w:p w:rsidR="00FE3FBC" w:rsidRDefault="00FE3FBC"/>
    <w:p w:rsidR="007733E4" w:rsidRDefault="007733E4"/>
    <w:p w:rsidR="007733E4" w:rsidRDefault="007733E4"/>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Pr>
        <w:rPr>
          <w:lang w:val="ru-RU"/>
        </w:rPr>
      </w:pPr>
    </w:p>
    <w:p w:rsidR="00B41248" w:rsidRDefault="00B41248">
      <w:pPr>
        <w:rPr>
          <w:lang w:val="ru-RU"/>
        </w:rPr>
      </w:pPr>
    </w:p>
    <w:p w:rsidR="00B41248" w:rsidRPr="00B41248" w:rsidRDefault="00B41248">
      <w:pPr>
        <w:rPr>
          <w:lang w:val="ru-RU"/>
        </w:rPr>
      </w:pPr>
    </w:p>
    <w:p w:rsidR="001C417D" w:rsidRDefault="001C417D"/>
    <w:p w:rsidR="001C417D" w:rsidRPr="001C417D" w:rsidRDefault="001C417D" w:rsidP="001C417D">
      <w:pPr>
        <w:spacing w:before="0" w:beforeAutospacing="0" w:after="0" w:afterAutospacing="0"/>
        <w:jc w:val="right"/>
        <w:rPr>
          <w:rFonts w:ascii="Times New Roman" w:hAnsi="Times New Roman" w:cs="Times New Roman"/>
          <w:sz w:val="24"/>
          <w:szCs w:val="24"/>
          <w:lang w:val="ru-RU"/>
        </w:rPr>
      </w:pPr>
      <w:bookmarkStart w:id="28" w:name="block-21652198"/>
      <w:r w:rsidRPr="001C417D">
        <w:rPr>
          <w:rFonts w:ascii="Times New Roman" w:hAnsi="Times New Roman" w:cs="Times New Roman"/>
          <w:sz w:val="24"/>
          <w:szCs w:val="24"/>
          <w:lang w:val="ru-RU"/>
        </w:rPr>
        <w:lastRenderedPageBreak/>
        <w:t xml:space="preserve">Приложение 1  </w:t>
      </w:r>
    </w:p>
    <w:p w:rsidR="001C417D" w:rsidRPr="001C417D" w:rsidRDefault="001C417D" w:rsidP="001C417D">
      <w:pPr>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 xml:space="preserve">к </w:t>
      </w:r>
      <w:r w:rsidR="00B41248">
        <w:rPr>
          <w:rFonts w:ascii="Times New Roman" w:hAnsi="Times New Roman" w:cs="Times New Roman"/>
          <w:sz w:val="24"/>
          <w:szCs w:val="24"/>
          <w:lang w:val="ru-RU"/>
        </w:rPr>
        <w:t>А</w:t>
      </w:r>
      <w:r w:rsidRPr="001C417D">
        <w:rPr>
          <w:rFonts w:ascii="Times New Roman" w:hAnsi="Times New Roman" w:cs="Times New Roman"/>
          <w:sz w:val="24"/>
          <w:szCs w:val="24"/>
          <w:lang w:val="ru-RU"/>
        </w:rPr>
        <w:t xml:space="preserve">ООП НОО </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УТВЕРЖДЕНО</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 xml:space="preserve">приказом директора </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школы от 01.09.2023 г. № 138</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rPr>
          <w:rFonts w:ascii="Times New Roman" w:hAnsi="Times New Roman" w:cs="Times New Roman"/>
          <w:sz w:val="28"/>
          <w:szCs w:val="28"/>
          <w:lang w:val="ru-RU"/>
        </w:rPr>
      </w:pPr>
    </w:p>
    <w:p w:rsidR="001C417D" w:rsidRPr="001C417D" w:rsidRDefault="001C417D" w:rsidP="001C417D">
      <w:pPr>
        <w:jc w:val="center"/>
        <w:rPr>
          <w:rFonts w:ascii="Times New Roman" w:hAnsi="Times New Roman" w:cs="Times New Roman"/>
          <w:sz w:val="28"/>
          <w:szCs w:val="28"/>
          <w:lang w:val="ru-RU"/>
        </w:rPr>
      </w:pPr>
      <w:r w:rsidRPr="001C417D">
        <w:rPr>
          <w:rFonts w:ascii="Times New Roman" w:hAnsi="Times New Roman" w:cs="Times New Roman"/>
          <w:sz w:val="28"/>
          <w:szCs w:val="28"/>
          <w:lang w:val="ru-RU"/>
        </w:rPr>
        <w:t>Рабочая программа учебного предмета «Окружающий мир»</w:t>
      </w:r>
    </w:p>
    <w:p w:rsidR="001C417D" w:rsidRPr="001C417D" w:rsidRDefault="001C417D" w:rsidP="001C417D">
      <w:pPr>
        <w:jc w:val="center"/>
        <w:rPr>
          <w:rFonts w:ascii="Times New Roman" w:hAnsi="Times New Roman" w:cs="Times New Roman"/>
          <w:sz w:val="28"/>
          <w:szCs w:val="28"/>
          <w:lang w:val="ru-RU"/>
        </w:rPr>
      </w:pPr>
      <w:r w:rsidRPr="001C417D">
        <w:rPr>
          <w:rFonts w:ascii="Times New Roman" w:hAnsi="Times New Roman" w:cs="Times New Roman"/>
          <w:sz w:val="28"/>
          <w:szCs w:val="28"/>
          <w:lang w:val="ru-RU"/>
        </w:rPr>
        <w:t>(для обучающихся 1-4 классов)</w:t>
      </w:r>
    </w:p>
    <w:p w:rsidR="001C417D" w:rsidRPr="001C417D" w:rsidRDefault="001C417D" w:rsidP="001C417D">
      <w:pPr>
        <w:spacing w:before="0" w:beforeAutospacing="0" w:after="200" w:afterAutospacing="0" w:line="276" w:lineRule="auto"/>
        <w:rPr>
          <w:lang w:val="ru-RU"/>
        </w:rPr>
        <w:sectPr w:rsidR="001C417D" w:rsidRPr="001C417D" w:rsidSect="00B00A85">
          <w:pgSz w:w="11906" w:h="16383"/>
          <w:pgMar w:top="1134" w:right="850" w:bottom="1134" w:left="1560" w:header="720" w:footer="720" w:gutter="0"/>
          <w:cols w:space="720"/>
        </w:sect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bookmarkStart w:id="29" w:name="block-21652201"/>
      <w:bookmarkEnd w:id="28"/>
      <w:r w:rsidRPr="00B00A85">
        <w:rPr>
          <w:rFonts w:ascii="Times New Roman" w:hAnsi="Times New Roman" w:cs="Times New Roman"/>
          <w:b/>
          <w:color w:val="000000"/>
          <w:sz w:val="24"/>
          <w:szCs w:val="24"/>
          <w:lang w:val="ru-RU"/>
        </w:rPr>
        <w:lastRenderedPageBreak/>
        <w:t>СОДЕРЖАНИЕ УЧЕБНОГО ПРЕДМЕТА</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1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Режим труда и отдыха.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Ценность и красота рукотворного мира. Правила поведения в социуме.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Сезонные изменения в природе. Взаимосвязи между человеком и природой. Правила нравственного и безопасного поведения в природе.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Мир животных Разные группы животных (звери, насекомые, птицы, рыбы и др.). Домашние и дикие животные (различия в условиях жизни). Забота о домашних питомцах.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Понимание необходимости соблюдения режима дня, правил здорового питания и личной гигиены. Правила использования электронных средств, оснащенных экраном. Правила безопасности в быту: пользование бытовыми электроприборами, газовыми плитами.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Дорога от дома до школы. Правила безопасного поведения пешехода (дорожные знаки, дорожная разметка, дорожные сигналы).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Безопасность в информационно-телекоммуникационной сети Интернет (электронный дневник и электронные ресурсы школы) в условиях контролируемого доступа в информационно-телекоммуникационную сеть Интернет.</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lastRenderedPageBreak/>
        <w:t>Базовые логические действия</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4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происходящие в природе изменения, наблюдать зависимость изменений в живой природе от состояния неживой природы; </w:t>
      </w:r>
    </w:p>
    <w:p w:rsidR="001C417D" w:rsidRPr="00B00A85" w:rsidRDefault="001C417D" w:rsidP="00CF1AA3">
      <w:pPr>
        <w:numPr>
          <w:ilvl w:val="0"/>
          <w:numId w:val="4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w:t>
      </w:r>
    </w:p>
    <w:p w:rsidR="001C417D" w:rsidRPr="00B00A85" w:rsidRDefault="001C417D" w:rsidP="00CF1AA3">
      <w:pPr>
        <w:numPr>
          <w:ilvl w:val="0"/>
          <w:numId w:val="4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приводить примеры лиственных и хвойных растений, сравнивать их, устанавливать различия во внешнем виде.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Работа с информацией</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4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что информация может быть представлена в разной форме – текста, иллюстраций, видео, таблицы; </w:t>
      </w:r>
    </w:p>
    <w:p w:rsidR="001C417D" w:rsidRPr="00B00A85" w:rsidRDefault="001C417D" w:rsidP="00CF1AA3">
      <w:pPr>
        <w:numPr>
          <w:ilvl w:val="0"/>
          <w:numId w:val="4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соотносить иллюстрацию явления (объекта, предмета) с его названием.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Коммуникативные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 процессе учебного диалога слушать говорящего; отвечать на вопросы, дополнять ответы участников; уважительно от носиться к разным мнениям;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воспроизводить названия своего населенного пункта, название страны, её столицы; воспроизводить наизусть слова гимна России;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соотносить предметы декоративно-прикладного искусства с принадлежностью народу РФ, описывать предмет по предложенному плану;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по предложенному плану время года, передавать в рассказе своё отношение к природным явлениям;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домашних и диких животных, объяснять, чем они различаются.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Регулятивные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4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w:t>
      </w:r>
    </w:p>
    <w:p w:rsidR="001C417D" w:rsidRPr="00B00A85" w:rsidRDefault="001C417D" w:rsidP="00CF1AA3">
      <w:pPr>
        <w:numPr>
          <w:ilvl w:val="0"/>
          <w:numId w:val="4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выполнение правил безопасного поведения на дорогах и улицах другими детьми, выполнять самооценку; </w:t>
      </w:r>
    </w:p>
    <w:p w:rsidR="001C417D" w:rsidRPr="00B00A85" w:rsidRDefault="001C417D" w:rsidP="00CF1AA3">
      <w:pPr>
        <w:numPr>
          <w:ilvl w:val="0"/>
          <w:numId w:val="4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Совместная деятельность </w:t>
      </w:r>
      <w:r w:rsidRPr="00B00A85">
        <w:rPr>
          <w:rFonts w:ascii="Times New Roman" w:hAnsi="Times New Roman" w:cs="Times New Roman"/>
          <w:color w:val="000000"/>
          <w:sz w:val="24"/>
          <w:szCs w:val="24"/>
          <w:lang w:val="ru-RU"/>
        </w:rPr>
        <w:t>способствует формированию умений:</w:t>
      </w:r>
    </w:p>
    <w:p w:rsidR="001C417D" w:rsidRPr="00B00A85" w:rsidRDefault="001C417D" w:rsidP="00CF1AA3">
      <w:pPr>
        <w:numPr>
          <w:ilvl w:val="0"/>
          <w:numId w:val="4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2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 Характеристика отдельных </w:t>
      </w:r>
      <w:r w:rsidRPr="00B00A85">
        <w:rPr>
          <w:rFonts w:ascii="Times New Roman" w:hAnsi="Times New Roman" w:cs="Times New Roman"/>
          <w:color w:val="000000"/>
          <w:sz w:val="24"/>
          <w:szCs w:val="24"/>
          <w:lang w:val="ru-RU"/>
        </w:rPr>
        <w:lastRenderedPageBreak/>
        <w:t>исторических событий, связанных с Москвой (основание Москвы, строительство Кремля и др.).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Семья. Семейные ценности и традиции. Родословная. Составление схемы родословного древа, истории семьи.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Методы познания природы: наблюдения, опыты, измерения.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поведения при пользовании компьютером. Безопасность в информационно-коммуникационной сети Интернет (коммуникация в мессенджерах и социальных группах) в условиях контролируемого доступа в информационно-коммуникационную сеть Интернет.</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w:t>
      </w:r>
      <w:r w:rsidRPr="00B00A85">
        <w:rPr>
          <w:rFonts w:ascii="Times New Roman" w:hAnsi="Times New Roman" w:cs="Times New Roman"/>
          <w:color w:val="000000"/>
          <w:sz w:val="24"/>
          <w:szCs w:val="24"/>
          <w:lang w:val="ru-RU"/>
        </w:rPr>
        <w:lastRenderedPageBreak/>
        <w:t>регулятивных универсальных учебных действий, совместной деятельности. Универсальные учебные действия (пропедевтический уровень)</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Базовые логические действия</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ориентироваться в методах познания природы (наблюдение, опыт, сравнение, измерение);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на основе наблюдения состояние вещества (жидкое, твёрдое, газообразное);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rPr>
        <w:t xml:space="preserve">различать символы РФ;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деревья, кустарники, травы; приводить примеры (в пределах изученного);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растения: дикорастущие и культурные; лекарственные и ядовитые (в пределах изученного);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rPr>
        <w:t xml:space="preserve">различать прошлое, настоящее, будущее.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Работа с информацией 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информацию, представленную в тексте, графически, аудиовизуально; </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читать информацию, представленную в схеме, таблице; </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используя текстовую информацию, заполнять таблицы; дополнять схемы; </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соотносить пример (рисунок, предложенную ситуацию) со временем протекания.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Коммуникативные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5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ориентироваться в терминах (понятиях), соотносить их с краткой характеристикой:</w:t>
      </w:r>
    </w:p>
    <w:p w:rsidR="001C417D" w:rsidRPr="00B00A85" w:rsidRDefault="001C417D" w:rsidP="00CF1AA3">
      <w:pPr>
        <w:numPr>
          <w:ilvl w:val="0"/>
          <w:numId w:val="5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w:t>
      </w:r>
    </w:p>
    <w:p w:rsidR="001C417D" w:rsidRPr="00B00A85" w:rsidRDefault="001C417D" w:rsidP="00CF1AA3">
      <w:pPr>
        <w:numPr>
          <w:ilvl w:val="0"/>
          <w:numId w:val="5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понятия и термины, связанные с миром природы (среда обитания, тело, явление, вещество; заповедник); </w:t>
      </w:r>
    </w:p>
    <w:p w:rsidR="001C417D" w:rsidRPr="00B00A85" w:rsidRDefault="001C417D" w:rsidP="00CF1AA3">
      <w:pPr>
        <w:numPr>
          <w:ilvl w:val="0"/>
          <w:numId w:val="5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условия жизни на Земле, отличие нашей планеты от других планет Солнечной системы;</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создавать небольшие описания на предложенную тему (например, «Моя семья», «Какие бывают профессии?», «Что «умеют» органы чувств?», «Лес – природное сообщество» и др.);</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приводить примеры растений и животных, занесённых в Красную книгу России (на примере своей местности);</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современные события от имени их участника.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Регулятивные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5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следовать образцу, предложенному плану и инструкции при решении учебной задачи;</w:t>
      </w:r>
    </w:p>
    <w:p w:rsidR="001C417D" w:rsidRPr="00B00A85" w:rsidRDefault="001C417D" w:rsidP="00CF1AA3">
      <w:pPr>
        <w:numPr>
          <w:ilvl w:val="0"/>
          <w:numId w:val="5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контролировать с небольшой помощью учителя последовательность действий по решению учебной задачи; </w:t>
      </w:r>
    </w:p>
    <w:p w:rsidR="001C417D" w:rsidRPr="00B00A85" w:rsidRDefault="001C417D" w:rsidP="00CF1AA3">
      <w:pPr>
        <w:numPr>
          <w:ilvl w:val="0"/>
          <w:numId w:val="5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результаты своей работы, анализировать оценку учителя и одноклассников, спокойно, без обид принимать советы и замечания.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Совместная деятельность </w:t>
      </w:r>
      <w:r w:rsidRPr="00B00A85">
        <w:rPr>
          <w:rFonts w:ascii="Times New Roman" w:hAnsi="Times New Roman" w:cs="Times New Roman"/>
          <w:color w:val="000000"/>
          <w:sz w:val="24"/>
          <w:szCs w:val="24"/>
          <w:lang w:val="ru-RU"/>
        </w:rPr>
        <w:t>способствует формированию умений:</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строить свою учебную и игровую деятельность, житейские ситуации в соответствии с правилами поведения, принятыми в обществе; </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жизненные ситуации с точки зрения правил поведения, культуры общения, проявления терпения и уважения к собеседнику; </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 </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причины возможных конфликтов, выбирать (из предложенных) способы их разрешения. </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3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Семья – коллектив близких, родных людей. Семейный бюджет, доходы и расходы семьи. Уважение к семейным ценностям.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нравственного поведения в социуме. Внимание, уважительное отношение к людям с ограниченными возможностями здоровья, забота о них.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Страны и народы мира. Памятники природы и культуры – символы стран, в которых они находятся.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Методы изучения природы. Карта мира. Материки и части света.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Первоначальные представления о бактериях. Грибы: строение шляпочных грибов. Грибы съедобные и несъедобные.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Безопасность в информационно-коммуникационной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информационно-коммуникационную сеть Интернет.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Базовые логические и исследовательские действия</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несложные наблюдения в природе (сезонные изменения, поведение животных) по предложенному и самостоятельно составленному плану; на основе </w:t>
      </w:r>
      <w:r w:rsidRPr="00B00A85">
        <w:rPr>
          <w:rFonts w:ascii="Times New Roman" w:hAnsi="Times New Roman" w:cs="Times New Roman"/>
          <w:color w:val="000000"/>
          <w:sz w:val="24"/>
          <w:szCs w:val="24"/>
          <w:lang w:val="ru-RU"/>
        </w:rPr>
        <w:lastRenderedPageBreak/>
        <w:t xml:space="preserve">результатов совместных с одноклассниками наблюдений (в парах, группах) делать выводы;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устанавливать зависимость между внешним видом, особенностями поведения и условиями жизни животного;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(в процессе рассматривания объектов и явлений) существенные признаки и отношения между объектами и явлениями;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моделировать цепи питания в природном сообществе;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различать понятия «век», «столетие», «историческое время»; соотносить историческое событие с датой (историческим периодом).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Работа с информацией </w:t>
      </w:r>
      <w:r w:rsidRPr="00B00A85">
        <w:rPr>
          <w:rFonts w:ascii="Times New Roman" w:hAnsi="Times New Roman" w:cs="Times New Roman"/>
          <w:color w:val="000000"/>
          <w:sz w:val="24"/>
          <w:szCs w:val="24"/>
          <w:lang w:val="ru-RU"/>
        </w:rPr>
        <w:t>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что работа с моделями Земли (глобус, карта) может дать полезную и интересную информацию о природе нашей планеты; </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на глобусе материки и океаны, воспроизводить их названия; находить на карте нашу страну, столицу, свой регион; </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читать несложные планы, соотносить условные обозначения с изображёнными объектами; </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находить по предложению учителя информацию в разных источниках – текстах, таблицах, схемах, в том числе в информационно-коммуникационной сети Интернет (в условиях контролируемого входа);</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безопасности при работе в информационной среде.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Коммуникативные универсальные учебные действия</w:t>
      </w:r>
      <w:r w:rsidRPr="00B00A85">
        <w:rPr>
          <w:rFonts w:ascii="Times New Roman" w:hAnsi="Times New Roman" w:cs="Times New Roman"/>
          <w:color w:val="000000"/>
          <w:sz w:val="24"/>
          <w:szCs w:val="24"/>
          <w:lang w:val="ru-RU"/>
        </w:rPr>
        <w:t xml:space="preserve"> способствуют формированию умений:</w:t>
      </w:r>
    </w:p>
    <w:p w:rsidR="001C417D" w:rsidRPr="00B00A85" w:rsidRDefault="001C417D" w:rsidP="00CF1AA3">
      <w:pPr>
        <w:numPr>
          <w:ilvl w:val="0"/>
          <w:numId w:val="5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ориентироваться в понятиях, соотносить понятия и термины с их краткой характеристикой: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1. понятия и термины, связанные с социальным миром (безопасность, семейный бюджет, памятник культуры);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2. понятия и термины, связанные с миром природы (планета, материк, океан, модель Земли, царство природы, природное сообщество, цепь питания, Красная книга);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3. понятия и термины, связанные с безопасной жизнедеятельностью (знаки дорожного движения, дорожные ловушки, опасные ситуации, предвидение).</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(характеризовать) условия жизни на Земле;</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схожие, различные, индивидуальные признаки на основе сравнения объектов природы; </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кратко характеризовать представителей разных царств природы; </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называть признаки (характеризовать) животного (растения) как живого организма; </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(характеризовать) отдельные страницы истории нашей страны (в пределах изученного).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Регулятивные универсальные учебные действия способствуют формированию умений:</w:t>
      </w:r>
    </w:p>
    <w:p w:rsidR="001C417D" w:rsidRPr="00B00A85" w:rsidRDefault="001C417D" w:rsidP="00CF1AA3">
      <w:pPr>
        <w:numPr>
          <w:ilvl w:val="0"/>
          <w:numId w:val="5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планировать шаги по решению учебной задачи, контролировать свои действия (при небольшой помощи учителя); </w:t>
      </w:r>
    </w:p>
    <w:p w:rsidR="001C417D" w:rsidRPr="00B00A85" w:rsidRDefault="001C417D" w:rsidP="00CF1AA3">
      <w:pPr>
        <w:numPr>
          <w:ilvl w:val="0"/>
          <w:numId w:val="5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устанавливать причину возникающей трудности или ошибки, корректировать свои действия.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Совместная деятельностьспособствует формированию умений:</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участвуя в совместной деятельности, выполнять роли руководителя (лидера), подчинённого; </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результаты деятельности участников, положительно реагировать на советы и замечания в свой адрес; </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выполнять правила совместной деятельности, признавать право другого человека иметь собственное суждение, мнение; </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самостоятельно разрешать возникающие конфликты с учётом этики общения. </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4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История Отечества «Лента времени» и историческая карта.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Наиболее значимые природные объекты списка Всемирного наследия в России и за рубежом (2–3 объекта).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Здоровый образ жизни: профилактика вредных привычек.</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Безопасность в городе (планирование маршрутов с учётом транспортной инфраструктуры города; правила безопасного по 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Безопасность в информационно-коммуникационной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информационно-коммуникационную сеть Интернет.</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устанавливать последовательность этапов возрастного развития человека;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конструировать в учебных и игровых ситуациях правила безопасного поведения в среде обитания;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моделировать схемы природных объектов (строение почвы; движение реки, форма поверхности);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соотносить объекты природы с принадлежностью к определённой природной зоне;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классифицировать природные объекты по принадлежности к природной зоне;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разрыв между реальным и желательным состоянием объекта (ситуации) на основе предложенных учителем вопросов.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Работа с информацией 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6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1C417D" w:rsidRPr="00B00A85" w:rsidRDefault="001C417D" w:rsidP="00CF1AA3">
      <w:pPr>
        <w:numPr>
          <w:ilvl w:val="0"/>
          <w:numId w:val="6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для уточнения и расширения своих знаний об окружающем мире словари, справочники, энциклопедии, в том числе и информационно-коммуникационную сеть Интернет (в условиях контролируемого выхода); </w:t>
      </w:r>
    </w:p>
    <w:p w:rsidR="001C417D" w:rsidRPr="00B00A85" w:rsidRDefault="001C417D" w:rsidP="00CF1AA3">
      <w:pPr>
        <w:numPr>
          <w:ilvl w:val="0"/>
          <w:numId w:val="6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Коммуникативные универсальные учебные действия способствуют формированию умений:</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текст-рассуждение: объяснять вред для здоровья и самочувствия организма вредных привычек;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ситуации проявления нравственных качеств – отзывчивости, доброты, справедливости и др.;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составлять краткие суждения о связях и зависимостях в природе (на основе сезонных изменений, особенностей жизни природных зон, пищевых цепей);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составлять небольшие тексты «Права и обязанности гражданина РФ»;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небольшие тексты о знаменательных страницах истории нашей страны (в рамках изученного).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Регулятивные универсальные учебные действия способствуют формированию умений:</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самостоятельно планировать алгоритм решения учебной задачи; предвидеть трудности и возможные ошибки; </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контролировать процесс и результат выполнения задания, корректировать учебные действия при необходимости; </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адекватно принимать оценку своей работы; планировать работу над ошибками; </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ошибки в своей и чужих работах, устанавливать их причины.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Совместная деятельность способствует формированию умений:</w:t>
      </w:r>
    </w:p>
    <w:p w:rsidR="001C417D" w:rsidRPr="00B00A85" w:rsidRDefault="001C417D" w:rsidP="00CF1AA3">
      <w:pPr>
        <w:numPr>
          <w:ilvl w:val="0"/>
          <w:numId w:val="6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выполнять правила совместной деятельности при выполнении разных ролей – руководитель, подчинённый, напарник, члена большого коллектива; </w:t>
      </w:r>
    </w:p>
    <w:p w:rsidR="001C417D" w:rsidRPr="00B00A85" w:rsidRDefault="001C417D" w:rsidP="00CF1AA3">
      <w:pPr>
        <w:numPr>
          <w:ilvl w:val="0"/>
          <w:numId w:val="6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ответственно относиться к своим обязанностям в процессе совместной деятельности, объективно оценивать свой вклад в общее дело; </w:t>
      </w:r>
    </w:p>
    <w:p w:rsidR="001C417D" w:rsidRPr="00B00A85" w:rsidRDefault="001C417D" w:rsidP="00CF1AA3">
      <w:pPr>
        <w:numPr>
          <w:ilvl w:val="0"/>
          <w:numId w:val="6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rsidR="001C417D" w:rsidRPr="00B00A85" w:rsidRDefault="001C417D" w:rsidP="001C417D">
      <w:pPr>
        <w:spacing w:before="0" w:beforeAutospacing="0" w:after="200" w:afterAutospacing="0" w:line="276" w:lineRule="auto"/>
        <w:rPr>
          <w:rFonts w:ascii="Times New Roman" w:hAnsi="Times New Roman" w:cs="Times New Roman"/>
          <w:sz w:val="24"/>
          <w:szCs w:val="24"/>
          <w:lang w:val="ru-RU"/>
        </w:rPr>
        <w:sectPr w:rsidR="001C417D" w:rsidRPr="00B00A85">
          <w:pgSz w:w="11906" w:h="16383"/>
          <w:pgMar w:top="1134" w:right="850" w:bottom="1134" w:left="1701" w:header="720" w:footer="720" w:gutter="0"/>
          <w:cols w:space="720"/>
        </w:sect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bookmarkStart w:id="30" w:name="block-21652202"/>
      <w:bookmarkEnd w:id="29"/>
      <w:r w:rsidRPr="00B00A85">
        <w:rPr>
          <w:rFonts w:ascii="Times New Roman" w:hAnsi="Times New Roman" w:cs="Times New Roman"/>
          <w:b/>
          <w:color w:val="000000"/>
          <w:sz w:val="24"/>
          <w:szCs w:val="24"/>
          <w:lang w:val="ru-RU"/>
        </w:rPr>
        <w:lastRenderedPageBreak/>
        <w:t>ПЛАНИРУЕМЫЕ ОБРАЗОВАТЕЛЬНЫЕ РЕЗУЛЬТАТЫ</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предмета «Окружающий мир»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ЛИЧНОСТНЫЕ РЕЗУЛЬТАТЫ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Личностные результаты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Гражданско-патриотического воспитания:</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становление ценностного отношения к своей Родине – России; понимание особой роли многонациональной России в современном мире;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осознание своей этнокультурной и российской гражданской идентичности, принадлежности к российскому народу, к своей национальной общности;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сопричастность к прошлому, настоящему и будущему своей страны и родного края;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проявление интереса к истории и многонациональной культуре своей страны, уважения к своему и другим народам;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первоначальные представления о человеке как члене общества, осознание прав и ответственности человека как члена общества.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Духовно-нравственного воспитания:</w:t>
      </w:r>
    </w:p>
    <w:p w:rsidR="001C417D" w:rsidRPr="00B00A85" w:rsidRDefault="001C417D" w:rsidP="00CF1AA3">
      <w:pPr>
        <w:numPr>
          <w:ilvl w:val="0"/>
          <w:numId w:val="6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проявление культуры общения, уважительного отношения к людям, их взглядам, признанию их индивидуальности; </w:t>
      </w:r>
    </w:p>
    <w:p w:rsidR="001C417D" w:rsidRPr="00B00A85" w:rsidRDefault="001C417D" w:rsidP="00CF1AA3">
      <w:pPr>
        <w:numPr>
          <w:ilvl w:val="0"/>
          <w:numId w:val="6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 </w:t>
      </w:r>
    </w:p>
    <w:p w:rsidR="001C417D" w:rsidRPr="00B00A85" w:rsidRDefault="001C417D" w:rsidP="00CF1AA3">
      <w:pPr>
        <w:numPr>
          <w:ilvl w:val="0"/>
          <w:numId w:val="6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Эстетического воспитания:</w:t>
      </w:r>
    </w:p>
    <w:p w:rsidR="001C417D" w:rsidRPr="00B00A85" w:rsidRDefault="001C417D" w:rsidP="00CF1AA3">
      <w:pPr>
        <w:numPr>
          <w:ilvl w:val="0"/>
          <w:numId w:val="6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 </w:t>
      </w:r>
    </w:p>
    <w:p w:rsidR="001C417D" w:rsidRPr="00B00A85" w:rsidRDefault="001C417D" w:rsidP="00CF1AA3">
      <w:pPr>
        <w:numPr>
          <w:ilvl w:val="0"/>
          <w:numId w:val="6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использование полученных знаний в продуктивной и преобразующей деятельности, в разных видах художественной деятельности.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1C417D" w:rsidRPr="00B00A85" w:rsidRDefault="001C417D" w:rsidP="00CF1AA3">
      <w:pPr>
        <w:numPr>
          <w:ilvl w:val="0"/>
          <w:numId w:val="6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 </w:t>
      </w:r>
    </w:p>
    <w:p w:rsidR="001C417D" w:rsidRPr="00B00A85" w:rsidRDefault="001C417D" w:rsidP="00CF1AA3">
      <w:pPr>
        <w:numPr>
          <w:ilvl w:val="0"/>
          <w:numId w:val="6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приобретение опыта эмоционального отношения к среде обитания, бережное отношение к физическому и психическому здоровью.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lastRenderedPageBreak/>
        <w:t>Трудового воспитания:</w:t>
      </w:r>
    </w:p>
    <w:p w:rsidR="001C417D" w:rsidRPr="00B00A85" w:rsidRDefault="001C417D" w:rsidP="00CF1AA3">
      <w:pPr>
        <w:numPr>
          <w:ilvl w:val="0"/>
          <w:numId w:val="7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Экологического воспитания:</w:t>
      </w:r>
    </w:p>
    <w:p w:rsidR="001C417D" w:rsidRPr="00B00A85" w:rsidRDefault="001C417D" w:rsidP="00CF1AA3">
      <w:pPr>
        <w:numPr>
          <w:ilvl w:val="0"/>
          <w:numId w:val="7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Ценности научного познания:</w:t>
      </w:r>
    </w:p>
    <w:p w:rsidR="001C417D" w:rsidRPr="00B00A85" w:rsidRDefault="001C417D" w:rsidP="00CF1AA3">
      <w:pPr>
        <w:numPr>
          <w:ilvl w:val="0"/>
          <w:numId w:val="7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осознание ценности познания для развития человека, необходимости самообразования и саморазвития;</w:t>
      </w:r>
    </w:p>
    <w:p w:rsidR="001C417D" w:rsidRPr="00B00A85" w:rsidRDefault="001C417D" w:rsidP="00CF1AA3">
      <w:pPr>
        <w:numPr>
          <w:ilvl w:val="0"/>
          <w:numId w:val="7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 </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МЕТАПРЕДМЕТНЫЕ РЕЗУЛЬТАТЫ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Познавательные универсальные учебные действия: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1) Базовые логические действия:</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объекты окружающего мира, устанавливать основания для сравнения, устанавливать аналогии;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объединять части объекта (объекты) по определённому признаку;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существенный признак для классификации, классифицировать предложенные объекты;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закономерности и противоречия в рассматриваемых фактах, данных и наблюдениях на основе предложенного алгоритма;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выявлять недостаток информации для решения учебной (практической) задачи на основе предложенного алгоритма.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2) Базовые исследовательские действия:</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 и самостоятельно составленному плану или выдвинутому предположению) наблюдения, несложные опыты;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интерес к экспериментам, проводимым под руководством учителя;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разницу между реальным и желательным состоянием объекта (ситуации) на основе предложенных вопросов;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w:t>
      </w:r>
      <w:r w:rsidRPr="00B00A85">
        <w:rPr>
          <w:rFonts w:ascii="Times New Roman" w:hAnsi="Times New Roman" w:cs="Times New Roman"/>
          <w:color w:val="000000"/>
          <w:sz w:val="24"/>
          <w:szCs w:val="24"/>
          <w:lang w:val="ru-RU"/>
        </w:rPr>
        <w:lastRenderedPageBreak/>
        <w:t xml:space="preserve">(лента времени; поведение и его последствия; коллективный труд и его результаты и др.);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формулировать выводы и подкреплять их доказательствами на основе результатов проведённого наблюдения (опыта, измерения, исследования).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3) Работа с информацией:</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различные источники для поиска информации, выбирать источник получения информации с учётом учебной задачи;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в предложенном источнике информацию, представленную в явном виде, согласно заданному алгоритму;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достоверную и недостоверную информацию самостоятельно или на основе предложенного учителем способа её проверки;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и использовать для решения учебных задач текстовую, графическую, аудиовизуальную информацию;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lang w:val="ru-RU"/>
        </w:rPr>
        <w:t xml:space="preserve">читать и интерпретировать графически представленную информацию </w:t>
      </w:r>
      <w:r w:rsidRPr="00B00A85">
        <w:rPr>
          <w:rFonts w:ascii="Times New Roman" w:hAnsi="Times New Roman" w:cs="Times New Roman"/>
          <w:color w:val="000000"/>
          <w:sz w:val="24"/>
          <w:szCs w:val="24"/>
        </w:rPr>
        <w:t xml:space="preserve">(схему, таблицу, иллюстрацию);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фиксировать полученные результаты в текстовой форме (отчёт, выступление, высказывание) и графическом виде (рисунок, схема, диаграмма).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Коммуникативные универсальные учебные действия:</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 процессе диалогов задавать вопросы, высказывать суждения, оценивать выступления участников;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ведения диалога и дискуссии; проявлять уважительное отношение к собеседнику;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смысловое чтение для определения темы, главной мысли текста о природе, социальной жизни, взаимоотношениях и поступках людей;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устные и письменные тексты (описание, рассуждение, повествование);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конструировать обобщения и выводы на основе полученных результатов наблюдений и опытной работы, подкреплять их доказательствами;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ошибки и восстанавливать деформированный текст об изученных объектах и явлениях природы, событиях социальной жизни;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готовить небольшие публичные выступления с возможной презентацией (текст, рисунки, фото, плакаты и др.) к тексту выступления.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Регулятивные универсальные учебные действия: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1) Самоорганизация:</w:t>
      </w:r>
    </w:p>
    <w:p w:rsidR="001C417D" w:rsidRPr="00B00A85" w:rsidRDefault="001C417D" w:rsidP="00CF1AA3">
      <w:pPr>
        <w:numPr>
          <w:ilvl w:val="0"/>
          <w:numId w:val="7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планировать самостоятельно или с небольшой помощью учителя действия по решению учебной задачи; </w:t>
      </w:r>
    </w:p>
    <w:p w:rsidR="001C417D" w:rsidRPr="00B00A85" w:rsidRDefault="001C417D" w:rsidP="00CF1AA3">
      <w:pPr>
        <w:numPr>
          <w:ilvl w:val="0"/>
          <w:numId w:val="7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выстраивать последовательность выбранных действий и операций.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2) Самоконтроль и самооценка:</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осуществлять контроль процесса и результата своей деятельности;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ошибки в своей работе и устанавливать их причины;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корректировать свои действия при необходимости (с небольшой помощью учителя);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объективно оценивать результаты своей деятельности, соотносить свою оценку с оценкой учителя;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целесообразность выбранных способов действия, при необходимости корректировать их.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Совместная деятельность:</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коллективно строить действия по достижению общей цели: распределять роли, договариваться, обсуждать процесс и результат совместной работы;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готовность руководить, выполнять поручения, подчиняться;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ответственно выполнять свою часть работы. </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ПРЕДМЕТНЫЕ РЕЗУЛЬТАТЫ</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1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 </w:t>
      </w:r>
      <w:r w:rsidRPr="00B00A85">
        <w:rPr>
          <w:rFonts w:ascii="Times New Roman" w:hAnsi="Times New Roman" w:cs="Times New Roman"/>
          <w:b/>
          <w:color w:val="000000"/>
          <w:sz w:val="24"/>
          <w:szCs w:val="24"/>
          <w:lang w:val="ru-RU"/>
        </w:rPr>
        <w:t xml:space="preserve">1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воспроизводить название своего населённого пункта, региона, страны;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культурных объектов родного края, школьных традиций и праздников, традиций и ценностей своей семьи, профессий;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опорных слов наиболее распространённые в родном крае дикорастущие и культурные растения, диких и домашних животных; сезонные </w:t>
      </w:r>
      <w:r w:rsidRPr="00B00A85">
        <w:rPr>
          <w:rFonts w:ascii="Times New Roman" w:hAnsi="Times New Roman" w:cs="Times New Roman"/>
          <w:color w:val="000000"/>
          <w:sz w:val="24"/>
          <w:szCs w:val="24"/>
          <w:lang w:val="ru-RU"/>
        </w:rPr>
        <w:lastRenderedPageBreak/>
        <w:t xml:space="preserve">явления в разные времена года; деревья, кустарники, травы; основные группы животных (насекомые, рыбы, птицы, звери); выделять их наиболее существенные признаки;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применять правила ухода за комнатными растениями и домашними животными;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для ответов на вопросы небольшие тексты о природе и обществе;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ситуации, раскрывающие положительное и негативное отношение к природе; правила поведения в быту, в общественных местах;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безопасности на учебном месте школьника; во время наблюдений и опытов; безопасно пользоваться бытовыми электроприборами;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соблюдать правила использования электронных средств, оснащённых экраном;</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здорового питания и личной гигиены;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пешехода;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в природе;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 помощью взрослых (учителя, родители) пользоваться электронным дневником и электронными ресурсами школы.</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2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во </w:t>
      </w:r>
      <w:r w:rsidRPr="00B00A85">
        <w:rPr>
          <w:rFonts w:ascii="Times New Roman" w:hAnsi="Times New Roman" w:cs="Times New Roman"/>
          <w:b/>
          <w:color w:val="000000"/>
          <w:sz w:val="24"/>
          <w:szCs w:val="24"/>
          <w:lang w:val="ru-RU"/>
        </w:rPr>
        <w:t xml:space="preserve">2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Россию на карте мира, на карте России - Москву, свой регион и его главный город;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узнавать государственную символику Российской Федерации (гимн, герб, флаг) и своего региона;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изученные объекты окружающего мира по их описанию, рисункам и фотографиям, различать их в окружающем мире;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соблюдая правила безопасного труда, несложные наблюдения и опыты с природными объектами, измерения;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изученных взаимосвязей в природе, примеры, иллюстрирующие значение природы в жизни человека;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или опорных слов изученные культурные объекты (достопримечательности родного края, музейные экспонаты);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или опорных слов изученные природные объекты и явления, в том числе звёзды, созвездия, планеты;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изученные объекты живой и неживой природы по предложенным признакам;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сравнивать объекты живой и неживой природы на основе внешних признаков;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ориентироваться на местности по местным природным признакам, Солнцу, компасу;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по заданному плану развёрнутые высказывания о природе и обществе;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для ответов на вопросы небольшие тексты о природе и обществе;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в школе, правила безопасного поведения пассажира наземного транспорта и метро;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режим дня и питания;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безопасно использовать мессенджеры в условиях контролируемого доступа в информационно-телекоммуникационную сеть Интернет;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 осуществлять коммуникацию в школьных сообществах с помощью учителя (при необходимости).</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3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 </w:t>
      </w:r>
      <w:r w:rsidRPr="00B00A85">
        <w:rPr>
          <w:rFonts w:ascii="Times New Roman" w:hAnsi="Times New Roman" w:cs="Times New Roman"/>
          <w:b/>
          <w:color w:val="000000"/>
          <w:sz w:val="24"/>
          <w:szCs w:val="24"/>
          <w:lang w:val="ru-RU"/>
        </w:rPr>
        <w:t xml:space="preserve">3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государственную символику Российской Федерации (гимн, герб, флаг); проявлять уважение к государственным символам России и своего региона;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уважение к семейным ценностям и традициям, традициям своего народа и других народов; соблюдать правила нравственного поведения в социуме;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показывать на карте мира материки, изученные страны мира;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расходы и доходы семейного бюджета;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изученные объекты природы по их описанию, рисункам и фотографиям, различать их в окружающем мире;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изученные объекты живой и неживой природы, проводить простейшую классификацию;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по заданному количеству признаков объекты живой и неживой природы;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изученные объекты и явления природы, выделяя их существенные признаки и характерные свойства;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различные источники информации о природе и обществе для поиска и извлечения информации, ответов на вопросы;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использовать знания о взаимосвязях в природе, связи человека и природы для объяснения простейших явлений и процессов в природе, организме человека;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фиксировать результаты наблюдений, опытной работы, в процессе коллективной деятельности обобщать полученные результаты и делать выводы;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по заданному плану собственные развёрнутые высказывания о природе, человеке и обществе, сопровождая выступление иллюстрациями (презентацией);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пассажира железнодорожного, водного и авиатранспорта;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соблюдать основы здорового образа жизни, в том числе требования к двигательной активности и принципы здорового питания;</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rPr>
        <w:t>соблюдать основы профилактики заболеваний;</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во дворе жилого дома;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на природе;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безопасно использовать персональные данные в условиях контролируемого доступа в информационно-телекоммуникационную сеть Интернет;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ориентироваться в возможных мошеннических действиях при общении в мессенджерах.</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4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 </w:t>
      </w:r>
      <w:r w:rsidRPr="00B00A85">
        <w:rPr>
          <w:rFonts w:ascii="Times New Roman" w:hAnsi="Times New Roman" w:cs="Times New Roman"/>
          <w:b/>
          <w:color w:val="000000"/>
          <w:sz w:val="24"/>
          <w:szCs w:val="24"/>
          <w:lang w:val="ru-RU"/>
        </w:rPr>
        <w:t xml:space="preserve">4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уважение к семейным ценностям и традициям, традициям своего народа и других народов, государственным символам России;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в социуме;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lang w:val="ru-RU"/>
        </w:rPr>
        <w:t xml:space="preserve">показывать на физической карте изученные крупные географические объекты России (горы, равнины, реки, озёра, моря, омывающие территорию </w:t>
      </w:r>
      <w:r w:rsidRPr="00B00A85">
        <w:rPr>
          <w:rFonts w:ascii="Times New Roman" w:hAnsi="Times New Roman" w:cs="Times New Roman"/>
          <w:color w:val="000000"/>
          <w:sz w:val="24"/>
          <w:szCs w:val="24"/>
        </w:rPr>
        <w:t xml:space="preserve">России);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показывать на исторической карте места изученных исторических событий;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место изученных событий на «ленте времени»;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знать основные права и обязанности гражданина Российской Федерации;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соотносить изученные исторические события и исторических деятелей с веками и периодами истории России;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изученные объекты и явления живой и неживой природы по их описанию, рисункам и фотографиям, различать их в окружающем мире;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изученные объекты живой и неживой природы, самостоятельно выбирая признак для группировки; проводить простейшие классификации;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сравнивать объекты живой и неживой природы на основе их внешних признаков и известных характерных свойств;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называть наиболее значимые природные объекты Всемирного наследия в России и за рубежом (в пределах изученного);</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называть экологические проблемы и определять пути их решения;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по заданному плану собственные развёрнутые высказывания о природе и обществе;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различные источники информации для поиска и извлечения информации, ответов на вопросы;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на природе;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осознавать возможные последствия вредных привычек для здоровья и жизни человека;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т.д.);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при езде на велосипеде, самокате;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осуществлять безопасный поиск образовательных ресурсов и верифицированной информации в информационно-телекоммуникационной сети Интернете;</w:t>
      </w:r>
    </w:p>
    <w:p w:rsidR="001C417D" w:rsidRPr="001C417D" w:rsidRDefault="001C417D" w:rsidP="00CF1AA3">
      <w:pPr>
        <w:numPr>
          <w:ilvl w:val="0"/>
          <w:numId w:val="83"/>
        </w:numPr>
        <w:spacing w:before="0" w:beforeAutospacing="0" w:after="0" w:afterAutospacing="0" w:line="264" w:lineRule="auto"/>
        <w:jc w:val="both"/>
        <w:rPr>
          <w:lang w:val="ru-RU"/>
        </w:rPr>
      </w:pPr>
      <w:r w:rsidRPr="00B00A85">
        <w:rPr>
          <w:rFonts w:ascii="Times New Roman" w:hAnsi="Times New Roman" w:cs="Times New Roman"/>
          <w:color w:val="000000"/>
          <w:sz w:val="24"/>
          <w:szCs w:val="24"/>
          <w:lang w:val="ru-RU"/>
        </w:rPr>
        <w:t>соблюдать правила безопасного для здоровья использования электронных образовательных и информационных ресурсов</w:t>
      </w:r>
      <w:r w:rsidRPr="001C417D">
        <w:rPr>
          <w:rFonts w:ascii="Times New Roman" w:hAnsi="Times New Roman"/>
          <w:color w:val="000000"/>
          <w:sz w:val="28"/>
          <w:lang w:val="ru-RU"/>
        </w:rPr>
        <w:t xml:space="preserve">. </w:t>
      </w:r>
    </w:p>
    <w:p w:rsidR="001C417D" w:rsidRPr="001C417D" w:rsidRDefault="001C417D" w:rsidP="001C417D">
      <w:pPr>
        <w:spacing w:before="0" w:beforeAutospacing="0" w:after="200" w:afterAutospacing="0" w:line="276" w:lineRule="auto"/>
        <w:rPr>
          <w:lang w:val="ru-RU"/>
        </w:rPr>
        <w:sectPr w:rsidR="001C417D" w:rsidRPr="001C417D">
          <w:pgSz w:w="11906" w:h="16383"/>
          <w:pgMar w:top="1134" w:right="850" w:bottom="1134" w:left="1701" w:header="720" w:footer="720" w:gutter="0"/>
          <w:cols w:space="720"/>
        </w:sectPr>
      </w:pPr>
    </w:p>
    <w:bookmarkEnd w:id="30"/>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lastRenderedPageBreak/>
        <w:t xml:space="preserve">ТЕМАТИЧЕСКОЕ ПЛАНИРОВАНИЕ </w:t>
      </w: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t xml:space="preserve">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2"/>
        <w:gridCol w:w="4172"/>
        <w:gridCol w:w="1545"/>
        <w:gridCol w:w="3317"/>
      </w:tblGrid>
      <w:tr w:rsidR="001C417D" w:rsidRPr="001C417D" w:rsidTr="001C417D">
        <w:trPr>
          <w:trHeight w:val="1672"/>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 п/п </w:t>
            </w:r>
          </w:p>
          <w:p w:rsidR="001C417D" w:rsidRPr="001C417D" w:rsidRDefault="001C417D" w:rsidP="001C417D">
            <w:pPr>
              <w:spacing w:before="0" w:beforeAutospacing="0" w:after="0" w:afterAutospacing="0" w:line="276" w:lineRule="auto"/>
              <w:ind w:left="135"/>
            </w:pP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1C417D">
            <w:pPr>
              <w:spacing w:before="0" w:beforeAutospacing="0" w:after="0" w:afterAutospacing="0" w:line="276" w:lineRule="auto"/>
              <w:ind w:left="135"/>
            </w:pP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jc w:val="center"/>
            </w:pPr>
            <w:r w:rsidRPr="001C417D">
              <w:rPr>
                <w:rFonts w:ascii="Times New Roman" w:hAnsi="Times New Roman"/>
                <w:b/>
                <w:color w:val="000000"/>
                <w:sz w:val="24"/>
              </w:rPr>
              <w:t>Количество часов</w:t>
            </w:r>
          </w:p>
          <w:p w:rsidR="001C417D" w:rsidRPr="001C417D" w:rsidRDefault="001C417D" w:rsidP="001C417D">
            <w:pPr>
              <w:spacing w:before="0" w:beforeAutospacing="0" w:after="0" w:afterAutospacing="0" w:line="276" w:lineRule="auto"/>
              <w:ind w:left="135"/>
            </w:pP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10485"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1.Человек и общество</w:t>
            </w:r>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1.1</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Школа. Школьная жизнь.</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3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2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1.2</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Семья. Взаимоотношения и взаимопомощь в семье.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2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2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1.3</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Россия - наша Родина.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11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96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16</w:t>
            </w:r>
          </w:p>
        </w:tc>
      </w:tr>
      <w:tr w:rsidR="001C417D" w:rsidRPr="001C417D" w:rsidTr="001C417D">
        <w:trPr>
          <w:trHeight w:val="144"/>
          <w:tblCellSpacing w:w="20" w:type="nil"/>
        </w:trPr>
        <w:tc>
          <w:tcPr>
            <w:tcW w:w="10485"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2.Человек и природа</w:t>
            </w:r>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2.1</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Природа - среда обитания человека. Взаимосвязи между человеком и природой.</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13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2.2</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Растительный мир. Растения ближайшего окружения.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9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2.3</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Мир животных. Разные группы животных.</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15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lang w:val="ru-RU"/>
              </w:rPr>
              <w:t xml:space="preserve">Библиотека ЦОК </w:t>
            </w:r>
            <w:hyperlink r:id="rId433">
              <w:r w:rsidRPr="001C417D">
                <w:rPr>
                  <w:color w:val="0563C1" w:themeColor="hyperlink"/>
                  <w:u w:val="single"/>
                </w:rPr>
                <w:t>https</w:t>
              </w:r>
              <w:r w:rsidRPr="001C417D">
                <w:rPr>
                  <w:color w:val="0563C1" w:themeColor="hyperlink"/>
                  <w:u w:val="single"/>
                  <w:lang w:val="ru-RU"/>
                </w:rPr>
                <w:t>://</w:t>
              </w:r>
              <w:r w:rsidRPr="001C417D">
                <w:rPr>
                  <w:color w:val="0563C1" w:themeColor="hyperlink"/>
                  <w:u w:val="single"/>
                </w:rPr>
                <w:t>m</w:t>
              </w:r>
              <w:r w:rsidRPr="001C417D">
                <w:rPr>
                  <w:color w:val="0563C1" w:themeColor="hyperlink"/>
                  <w:u w:val="single"/>
                  <w:lang w:val="ru-RU"/>
                </w:rPr>
                <w:t>.</w:t>
              </w:r>
              <w:r w:rsidRPr="001C417D">
                <w:rPr>
                  <w:color w:val="0563C1" w:themeColor="hyperlink"/>
                  <w:u w:val="single"/>
                </w:rPr>
                <w:t>edsoo</w:t>
              </w:r>
              <w:r w:rsidRPr="001C417D">
                <w:rPr>
                  <w:color w:val="0563C1" w:themeColor="hyperlink"/>
                  <w:u w:val="single"/>
                  <w:lang w:val="ru-RU"/>
                </w:rPr>
                <w:t>.</w:t>
              </w:r>
              <w:r w:rsidRPr="001C417D">
                <w:rPr>
                  <w:color w:val="0563C1" w:themeColor="hyperlink"/>
                  <w:u w:val="single"/>
                </w:rPr>
                <w:t>ru</w:t>
              </w:r>
              <w:r w:rsidRPr="001C417D">
                <w:rPr>
                  <w:color w:val="0563C1" w:themeColor="hyperlink"/>
                  <w:u w:val="single"/>
                  <w:lang w:val="ru-RU"/>
                </w:rPr>
                <w:t>/7</w:t>
              </w:r>
              <w:r w:rsidRPr="001C417D">
                <w:rPr>
                  <w:color w:val="0563C1" w:themeColor="hyperlink"/>
                  <w:u w:val="single"/>
                </w:rPr>
                <w:t>f</w:t>
              </w:r>
              <w:r w:rsidRPr="001C417D">
                <w:rPr>
                  <w:color w:val="0563C1" w:themeColor="hyperlink"/>
                  <w:u w:val="single"/>
                  <w:lang w:val="ru-RU"/>
                </w:rPr>
                <w:t>4116</w:t>
              </w:r>
              <w:r w:rsidRPr="001C417D">
                <w:rPr>
                  <w:color w:val="0563C1" w:themeColor="hyperlink"/>
                  <w:u w:val="single"/>
                </w:rPr>
                <w:t>e</w:t>
              </w:r>
              <w:r w:rsidRPr="001C417D">
                <w:rPr>
                  <w:color w:val="0563C1" w:themeColor="hyperlink"/>
                  <w:u w:val="single"/>
                  <w:lang w:val="ru-RU"/>
                </w:rPr>
                <w:t>4</w:t>
              </w:r>
            </w:hyperlink>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96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37</w:t>
            </w:r>
          </w:p>
        </w:tc>
      </w:tr>
      <w:tr w:rsidR="001C417D" w:rsidRPr="001C417D" w:rsidTr="001C417D">
        <w:trPr>
          <w:trHeight w:val="144"/>
          <w:tblCellSpacing w:w="20" w:type="nil"/>
        </w:trPr>
        <w:tc>
          <w:tcPr>
            <w:tcW w:w="10485"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3.Правила безопасной жизнедеятельности</w:t>
            </w:r>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3.1</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Режим дня школьника.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3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3.2</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Безопасность в быту, безопасность пешехода, безопасность в сети Интернет</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4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5">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96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7 </w:t>
            </w:r>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Резервное время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 xml:space="preserve"> 6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66</w:t>
            </w:r>
          </w:p>
        </w:tc>
        <w:tc>
          <w:tcPr>
            <w:tcW w:w="3402" w:type="dxa"/>
            <w:tcMar>
              <w:top w:w="50" w:type="dxa"/>
              <w:left w:w="100" w:type="dxa"/>
            </w:tcMar>
            <w:vAlign w:val="center"/>
          </w:tcPr>
          <w:p w:rsidR="001C417D" w:rsidRPr="001C417D" w:rsidRDefault="001C417D" w:rsidP="001C417D">
            <w:pPr>
              <w:spacing w:before="0" w:beforeAutospacing="0" w:after="200" w:afterAutospacing="0" w:line="276" w:lineRule="auto"/>
            </w:pPr>
          </w:p>
        </w:tc>
      </w:tr>
    </w:tbl>
    <w:p w:rsidR="001C417D" w:rsidRPr="001C417D" w:rsidRDefault="001C417D" w:rsidP="001C417D">
      <w:pPr>
        <w:spacing w:before="0" w:beforeAutospacing="0" w:after="200" w:afterAutospacing="0" w:line="276" w:lineRule="auto"/>
        <w:sectPr w:rsidR="001C417D" w:rsidRPr="001C417D" w:rsidSect="001C417D">
          <w:pgSz w:w="11906" w:h="16383"/>
          <w:pgMar w:top="850" w:right="1134" w:bottom="1701" w:left="1134" w:header="720" w:footer="720" w:gutter="0"/>
          <w:cols w:space="720"/>
          <w:docGrid w:linePitch="299"/>
        </w:sectPr>
      </w:pP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lastRenderedPageBreak/>
        <w:t xml:space="preserve">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3"/>
        <w:gridCol w:w="3934"/>
        <w:gridCol w:w="1597"/>
        <w:gridCol w:w="3254"/>
      </w:tblGrid>
      <w:tr w:rsidR="001C417D" w:rsidRPr="001C417D" w:rsidTr="001C417D">
        <w:trPr>
          <w:trHeight w:val="1673"/>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 п/п </w:t>
            </w:r>
          </w:p>
          <w:p w:rsidR="001C417D" w:rsidRPr="001C417D" w:rsidRDefault="001C417D" w:rsidP="001C417D">
            <w:pPr>
              <w:spacing w:before="0" w:beforeAutospacing="0" w:after="0" w:afterAutospacing="0" w:line="276" w:lineRule="auto"/>
              <w:ind w:left="135"/>
            </w:pP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1C417D">
            <w:pPr>
              <w:spacing w:before="0" w:beforeAutospacing="0" w:after="0" w:afterAutospacing="0" w:line="276" w:lineRule="auto"/>
              <w:ind w:left="135"/>
            </w:pP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jc w:val="center"/>
            </w:pPr>
            <w:r w:rsidRPr="001C417D">
              <w:rPr>
                <w:rFonts w:ascii="Times New Roman" w:hAnsi="Times New Roman"/>
                <w:b/>
                <w:color w:val="000000"/>
                <w:sz w:val="24"/>
              </w:rPr>
              <w:t>Количество часов</w:t>
            </w:r>
          </w:p>
          <w:p w:rsidR="001C417D" w:rsidRPr="001C417D" w:rsidRDefault="001C417D" w:rsidP="001C417D">
            <w:pPr>
              <w:spacing w:before="0" w:beforeAutospacing="0" w:after="0" w:afterAutospacing="0" w:line="276" w:lineRule="auto"/>
            </w:pPr>
          </w:p>
          <w:p w:rsidR="001C417D" w:rsidRPr="001C417D" w:rsidRDefault="001C417D" w:rsidP="001C417D">
            <w:pPr>
              <w:spacing w:before="0" w:beforeAutospacing="0" w:after="0" w:afterAutospacing="0" w:line="276" w:lineRule="auto"/>
              <w:ind w:left="135"/>
            </w:pP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9628"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1.Человек и общество</w:t>
            </w:r>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1.1</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Наша родина - Россия</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12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6">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1.2</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Семья. Семейные ценности и традиции</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2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7">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1.3</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Правила культурного поведения в общественных местах</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2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5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16 </w:t>
            </w:r>
          </w:p>
        </w:tc>
      </w:tr>
      <w:tr w:rsidR="001C417D" w:rsidRPr="001C417D" w:rsidTr="001C417D">
        <w:trPr>
          <w:trHeight w:val="144"/>
          <w:tblCellSpacing w:w="20" w:type="nil"/>
        </w:trPr>
        <w:tc>
          <w:tcPr>
            <w:tcW w:w="9628"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2.Человек и природа</w:t>
            </w:r>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2.1</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Методы познания природы. Земля и другие планеты, звезды и созвездия.</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7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2.2</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Многообразие растений</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8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2.3</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Многообразие животных</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11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2.4</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Красная книга России. Заповедники и природные парки</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8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5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34 </w:t>
            </w:r>
          </w:p>
        </w:tc>
      </w:tr>
      <w:tr w:rsidR="001C417D" w:rsidRPr="001C417D" w:rsidTr="001C417D">
        <w:trPr>
          <w:trHeight w:val="144"/>
          <w:tblCellSpacing w:w="20" w:type="nil"/>
        </w:trPr>
        <w:tc>
          <w:tcPr>
            <w:tcW w:w="9628"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3.Правила безопасной жизнедеятельности</w:t>
            </w:r>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3.1</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Здоровый образ жизни школьника</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4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3">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3.2</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Безопасность в школе и общественном транспорте, безопасность в сети Интернет</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8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5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12 </w:t>
            </w:r>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Резервное время</w:t>
            </w:r>
          </w:p>
        </w:tc>
        <w:tc>
          <w:tcPr>
            <w:tcW w:w="4851"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 xml:space="preserve">6 </w:t>
            </w:r>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ОБЩЕЕ КОЛИЧЕСТВО ЧАСОВ ПО ПРОГРАММЕ</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68 </w:t>
            </w:r>
          </w:p>
        </w:tc>
        <w:tc>
          <w:tcPr>
            <w:tcW w:w="3254" w:type="dxa"/>
            <w:tcMar>
              <w:top w:w="50" w:type="dxa"/>
              <w:left w:w="100" w:type="dxa"/>
            </w:tcMar>
            <w:vAlign w:val="center"/>
          </w:tcPr>
          <w:p w:rsidR="001C417D" w:rsidRPr="001C417D" w:rsidRDefault="001C417D" w:rsidP="001C417D">
            <w:pPr>
              <w:spacing w:before="0" w:beforeAutospacing="0" w:after="200" w:afterAutospacing="0" w:line="276" w:lineRule="auto"/>
            </w:pPr>
          </w:p>
        </w:tc>
      </w:tr>
    </w:tbl>
    <w:p w:rsidR="001C417D" w:rsidRPr="001C417D" w:rsidRDefault="001C417D" w:rsidP="001C417D">
      <w:pPr>
        <w:spacing w:before="0" w:beforeAutospacing="0" w:after="200" w:afterAutospacing="0" w:line="276" w:lineRule="auto"/>
        <w:sectPr w:rsidR="001C417D" w:rsidRPr="001C417D" w:rsidSect="001C417D">
          <w:pgSz w:w="11906" w:h="16383"/>
          <w:pgMar w:top="850" w:right="1134" w:bottom="1701" w:left="1134" w:header="720" w:footer="720" w:gutter="0"/>
          <w:cols w:space="720"/>
          <w:docGrid w:linePitch="299"/>
        </w:sectPr>
      </w:pP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lastRenderedPageBreak/>
        <w:t xml:space="preserve">3 КЛАСС </w:t>
      </w:r>
    </w:p>
    <w:tbl>
      <w:tblPr>
        <w:tblW w:w="96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3969"/>
        <w:gridCol w:w="1559"/>
        <w:gridCol w:w="3260"/>
      </w:tblGrid>
      <w:tr w:rsidR="001C417D" w:rsidRPr="001C417D" w:rsidTr="001C417D">
        <w:trPr>
          <w:trHeight w:val="1578"/>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 п/п </w:t>
            </w:r>
          </w:p>
          <w:p w:rsidR="001C417D" w:rsidRPr="001C417D" w:rsidRDefault="001C417D" w:rsidP="001C417D">
            <w:pPr>
              <w:spacing w:before="0" w:beforeAutospacing="0" w:after="0" w:afterAutospacing="0" w:line="276" w:lineRule="auto"/>
              <w:ind w:left="135"/>
            </w:pP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1C417D">
            <w:pPr>
              <w:spacing w:before="0" w:beforeAutospacing="0" w:after="0" w:afterAutospacing="0" w:line="276" w:lineRule="auto"/>
              <w:ind w:left="135"/>
            </w:pP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jc w:val="center"/>
            </w:pPr>
            <w:r w:rsidRPr="001C417D">
              <w:rPr>
                <w:rFonts w:ascii="Times New Roman" w:hAnsi="Times New Roman"/>
                <w:b/>
                <w:color w:val="000000"/>
                <w:sz w:val="24"/>
              </w:rPr>
              <w:t>Количество часов</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9634"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1.Человек и общество</w:t>
            </w:r>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1.1</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Наша родина - Российская Федерация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14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5">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1.2</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Семья - коллектив близких. Родных людей.</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2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6">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1.3</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Страны и народы мира.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4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7">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20 </w:t>
            </w:r>
          </w:p>
        </w:tc>
      </w:tr>
      <w:tr w:rsidR="001C417D" w:rsidRPr="001C417D" w:rsidTr="001C417D">
        <w:trPr>
          <w:trHeight w:val="144"/>
          <w:tblCellSpacing w:w="20" w:type="nil"/>
        </w:trPr>
        <w:tc>
          <w:tcPr>
            <w:tcW w:w="9634"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2.Человек и природа</w:t>
            </w:r>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2.1</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Методы изучения природы. Разнообразие веществ в окружающем мире.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11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2.2</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Бактерии, грибы и их разнообразие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2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2.3</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Разнообразие растений</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7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2.4</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Разнообразие животных</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7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2.5</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Природные сообщества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3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2.6</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Человек - часть природы</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5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3">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35 </w:t>
            </w:r>
          </w:p>
        </w:tc>
      </w:tr>
      <w:tr w:rsidR="001C417D" w:rsidRPr="001C417D" w:rsidTr="001C417D">
        <w:trPr>
          <w:trHeight w:val="144"/>
          <w:tblCellSpacing w:w="20" w:type="nil"/>
        </w:trPr>
        <w:tc>
          <w:tcPr>
            <w:tcW w:w="9634"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3.Правила безопасной жизнедеятельности</w:t>
            </w:r>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3.1</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Здоровый образ жизни</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2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63E75"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3.2</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Правила безопасного поведения пассажира. Безопасность в сети Интернет</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5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5">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 7 </w:t>
            </w:r>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Резервное время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 xml:space="preserve">6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68 </w:t>
            </w:r>
          </w:p>
        </w:tc>
        <w:tc>
          <w:tcPr>
            <w:tcW w:w="3260" w:type="dxa"/>
            <w:tcMar>
              <w:top w:w="50" w:type="dxa"/>
              <w:left w:w="100" w:type="dxa"/>
            </w:tcMar>
            <w:vAlign w:val="center"/>
          </w:tcPr>
          <w:p w:rsidR="001C417D" w:rsidRPr="001C417D" w:rsidRDefault="001C417D" w:rsidP="001C417D">
            <w:pPr>
              <w:spacing w:before="0" w:beforeAutospacing="0" w:after="200" w:afterAutospacing="0" w:line="276" w:lineRule="auto"/>
            </w:pPr>
          </w:p>
        </w:tc>
      </w:tr>
    </w:tbl>
    <w:p w:rsidR="00CF1AA3" w:rsidRDefault="00CF1AA3" w:rsidP="001C417D">
      <w:pPr>
        <w:spacing w:before="0" w:beforeAutospacing="0" w:after="0" w:afterAutospacing="0" w:line="276" w:lineRule="auto"/>
        <w:ind w:left="120"/>
        <w:rPr>
          <w:rFonts w:ascii="Times New Roman" w:hAnsi="Times New Roman"/>
          <w:b/>
          <w:color w:val="000000"/>
          <w:sz w:val="28"/>
        </w:rPr>
      </w:pP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t xml:space="preserve">4 КЛАСС </w:t>
      </w:r>
    </w:p>
    <w:tbl>
      <w:tblPr>
        <w:tblW w:w="96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3897"/>
        <w:gridCol w:w="1559"/>
        <w:gridCol w:w="3260"/>
      </w:tblGrid>
      <w:tr w:rsidR="001C417D" w:rsidRPr="001C417D" w:rsidTr="00CF1AA3">
        <w:trPr>
          <w:trHeight w:val="1578"/>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lastRenderedPageBreak/>
              <w:t xml:space="preserve">№ п/п </w:t>
            </w:r>
          </w:p>
          <w:p w:rsidR="001C417D" w:rsidRPr="001C417D" w:rsidRDefault="001C417D" w:rsidP="00CF1AA3">
            <w:pPr>
              <w:spacing w:before="0" w:beforeAutospacing="0" w:after="0" w:afterAutospacing="0" w:line="276" w:lineRule="auto"/>
              <w:ind w:left="135"/>
            </w:pP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CF1AA3">
            <w:pPr>
              <w:spacing w:before="0" w:beforeAutospacing="0" w:after="0" w:afterAutospacing="0" w:line="276" w:lineRule="auto"/>
              <w:ind w:left="135"/>
            </w:pP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jc w:val="center"/>
            </w:pPr>
            <w:r w:rsidRPr="001C417D">
              <w:rPr>
                <w:rFonts w:ascii="Times New Roman" w:hAnsi="Times New Roman"/>
                <w:b/>
                <w:color w:val="000000"/>
                <w:sz w:val="24"/>
              </w:rPr>
              <w:t>Количество часов</w:t>
            </w:r>
          </w:p>
          <w:p w:rsidR="001C417D" w:rsidRPr="001C417D" w:rsidRDefault="001C417D" w:rsidP="00CF1AA3">
            <w:pPr>
              <w:spacing w:before="0" w:beforeAutospacing="0" w:after="0" w:afterAutospacing="0" w:line="276" w:lineRule="auto"/>
              <w:ind w:left="135"/>
            </w:pP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tc>
      </w:tr>
      <w:tr w:rsidR="001C417D" w:rsidRPr="001C417D" w:rsidTr="00CF1AA3">
        <w:trPr>
          <w:trHeight w:val="144"/>
          <w:tblCellSpacing w:w="20" w:type="nil"/>
        </w:trPr>
        <w:tc>
          <w:tcPr>
            <w:tcW w:w="9634" w:type="dxa"/>
            <w:gridSpan w:val="4"/>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Раздел 1.Человек и общество</w:t>
            </w:r>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1.1</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Наша родина - Российская Федерация</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 10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6">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1.2</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История Отечества. «Лента времени» и историческая карта</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17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7">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1.3</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Человек - творец культурных ценностей. Всемирное культурное наследие</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6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C417D" w:rsidTr="00CF1AA3">
        <w:trPr>
          <w:trHeight w:val="144"/>
          <w:tblCellSpacing w:w="20" w:type="nil"/>
        </w:trPr>
        <w:tc>
          <w:tcPr>
            <w:tcW w:w="4815" w:type="dxa"/>
            <w:gridSpan w:val="2"/>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CF1AA3">
            <w:pPr>
              <w:spacing w:before="0" w:beforeAutospacing="0" w:after="200" w:afterAutospacing="0" w:line="276" w:lineRule="auto"/>
            </w:pPr>
            <w:r w:rsidRPr="001C417D">
              <w:rPr>
                <w:rFonts w:ascii="Times New Roman" w:hAnsi="Times New Roman"/>
                <w:color w:val="000000"/>
                <w:sz w:val="24"/>
              </w:rPr>
              <w:t xml:space="preserve">33 </w:t>
            </w:r>
          </w:p>
        </w:tc>
      </w:tr>
      <w:tr w:rsidR="001C417D" w:rsidRPr="001C417D" w:rsidTr="00CF1AA3">
        <w:trPr>
          <w:trHeight w:val="144"/>
          <w:tblCellSpacing w:w="20" w:type="nil"/>
        </w:trPr>
        <w:tc>
          <w:tcPr>
            <w:tcW w:w="9634" w:type="dxa"/>
            <w:gridSpan w:val="4"/>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Раздел 2.Человек и природа</w:t>
            </w:r>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2.1</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Методы познания окружающей природы. Солнечная система</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5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2.2</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Формы земной поверхности. Водоемы и их разнообразие</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9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2.3</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Природные зоны России: общее представление, основные природные зоны</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5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2.4</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lang w:val="ru-RU"/>
              </w:rPr>
              <w:t xml:space="preserve">Природные и культурные объекты Всемирного наследия. </w:t>
            </w:r>
            <w:r w:rsidRPr="001C417D">
              <w:rPr>
                <w:rFonts w:ascii="Times New Roman" w:hAnsi="Times New Roman"/>
                <w:color w:val="000000"/>
                <w:sz w:val="24"/>
              </w:rPr>
              <w:t>Экологические проблемы</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 5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C417D" w:rsidTr="00CF1AA3">
        <w:trPr>
          <w:trHeight w:val="144"/>
          <w:tblCellSpacing w:w="20" w:type="nil"/>
        </w:trPr>
        <w:tc>
          <w:tcPr>
            <w:tcW w:w="4815" w:type="dxa"/>
            <w:gridSpan w:val="2"/>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CF1AA3">
            <w:pPr>
              <w:spacing w:before="0" w:beforeAutospacing="0" w:after="200" w:afterAutospacing="0" w:line="276" w:lineRule="auto"/>
            </w:pPr>
            <w:r w:rsidRPr="001C417D">
              <w:rPr>
                <w:rFonts w:ascii="Times New Roman" w:hAnsi="Times New Roman"/>
                <w:color w:val="000000"/>
                <w:sz w:val="24"/>
              </w:rPr>
              <w:t xml:space="preserve"> 24 </w:t>
            </w:r>
          </w:p>
        </w:tc>
      </w:tr>
      <w:tr w:rsidR="001C417D" w:rsidRPr="001C417D" w:rsidTr="00CF1AA3">
        <w:trPr>
          <w:trHeight w:val="144"/>
          <w:tblCellSpacing w:w="20" w:type="nil"/>
        </w:trPr>
        <w:tc>
          <w:tcPr>
            <w:tcW w:w="9634" w:type="dxa"/>
            <w:gridSpan w:val="4"/>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Раздел 3.Правила безопасной жизнедеятельности</w:t>
            </w:r>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3.1</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Здоровый образ жизни: профилактика вредных привычек</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1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3">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63E75"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3.2</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Безопасность в городе. Безопасность в сети Интернет</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4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C417D" w:rsidTr="00CF1AA3">
        <w:trPr>
          <w:trHeight w:val="144"/>
          <w:tblCellSpacing w:w="20" w:type="nil"/>
        </w:trPr>
        <w:tc>
          <w:tcPr>
            <w:tcW w:w="4815" w:type="dxa"/>
            <w:gridSpan w:val="2"/>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CF1AA3">
            <w:pPr>
              <w:spacing w:before="0" w:beforeAutospacing="0" w:after="200" w:afterAutospacing="0" w:line="276" w:lineRule="auto"/>
            </w:pPr>
            <w:r w:rsidRPr="001C417D">
              <w:rPr>
                <w:rFonts w:ascii="Times New Roman" w:hAnsi="Times New Roman"/>
                <w:color w:val="000000"/>
                <w:sz w:val="24"/>
              </w:rPr>
              <w:t xml:space="preserve">5 </w:t>
            </w:r>
          </w:p>
        </w:tc>
      </w:tr>
      <w:tr w:rsidR="001C417D" w:rsidRPr="001C417D" w:rsidTr="00CF1AA3">
        <w:trPr>
          <w:trHeight w:val="586"/>
          <w:tblCellSpacing w:w="20" w:type="nil"/>
        </w:trPr>
        <w:tc>
          <w:tcPr>
            <w:tcW w:w="4815" w:type="dxa"/>
            <w:gridSpan w:val="2"/>
            <w:tcMar>
              <w:top w:w="50" w:type="dxa"/>
              <w:left w:w="100" w:type="dxa"/>
            </w:tcMar>
            <w:vAlign w:val="center"/>
          </w:tcPr>
          <w:p w:rsidR="001C417D" w:rsidRDefault="001C417D" w:rsidP="00CF1AA3">
            <w:pPr>
              <w:spacing w:before="0" w:beforeAutospacing="0" w:after="0" w:afterAutospacing="0" w:line="276" w:lineRule="auto"/>
              <w:ind w:left="135"/>
              <w:rPr>
                <w:rFonts w:ascii="Times New Roman" w:hAnsi="Times New Roman"/>
                <w:color w:val="000000"/>
                <w:sz w:val="24"/>
              </w:rPr>
            </w:pPr>
            <w:r w:rsidRPr="001C417D">
              <w:rPr>
                <w:rFonts w:ascii="Times New Roman" w:hAnsi="Times New Roman"/>
                <w:color w:val="000000"/>
                <w:sz w:val="24"/>
              </w:rPr>
              <w:t>Резервное время</w:t>
            </w:r>
          </w:p>
          <w:p w:rsidR="00CF1AA3" w:rsidRPr="00CF1AA3" w:rsidRDefault="00CF1AA3" w:rsidP="00CF1AA3">
            <w:pPr>
              <w:spacing w:before="0" w:beforeAutospacing="0" w:after="0" w:afterAutospacing="0" w:line="276" w:lineRule="auto"/>
              <w:ind w:left="135"/>
              <w:rPr>
                <w:lang w:val="ru-RU"/>
              </w:rPr>
            </w:pP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6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pPr>
          </w:p>
        </w:tc>
      </w:tr>
      <w:tr w:rsidR="00CF1AA3" w:rsidRPr="00CF1AA3" w:rsidTr="00281B16">
        <w:trPr>
          <w:trHeight w:val="714"/>
          <w:tblCellSpacing w:w="20" w:type="nil"/>
        </w:trPr>
        <w:tc>
          <w:tcPr>
            <w:tcW w:w="4815" w:type="dxa"/>
            <w:gridSpan w:val="2"/>
            <w:tcMar>
              <w:top w:w="50" w:type="dxa"/>
              <w:left w:w="100" w:type="dxa"/>
            </w:tcMar>
            <w:vAlign w:val="center"/>
          </w:tcPr>
          <w:p w:rsidR="00CF1AA3" w:rsidRPr="00CF1AA3" w:rsidRDefault="00CF1AA3" w:rsidP="00CF1AA3">
            <w:pPr>
              <w:spacing w:before="0" w:after="0" w:line="276" w:lineRule="auto"/>
              <w:ind w:left="135"/>
              <w:rPr>
                <w:rFonts w:ascii="Times New Roman" w:hAnsi="Times New Roman"/>
                <w:color w:val="000000"/>
                <w:sz w:val="24"/>
                <w:lang w:val="ru-RU"/>
              </w:rPr>
            </w:pPr>
            <w:r w:rsidRPr="001C41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CF1AA3" w:rsidRPr="00CF1AA3" w:rsidRDefault="00CF1AA3" w:rsidP="00CF1AA3">
            <w:pPr>
              <w:spacing w:before="0" w:after="0" w:line="276" w:lineRule="auto"/>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3260" w:type="dxa"/>
            <w:tcMar>
              <w:top w:w="50" w:type="dxa"/>
              <w:left w:w="100" w:type="dxa"/>
            </w:tcMar>
            <w:vAlign w:val="center"/>
          </w:tcPr>
          <w:p w:rsidR="00CF1AA3" w:rsidRPr="00CF1AA3" w:rsidRDefault="00CF1AA3" w:rsidP="00CF1AA3">
            <w:pPr>
              <w:spacing w:before="0" w:beforeAutospacing="0" w:after="0" w:afterAutospacing="0" w:line="276" w:lineRule="auto"/>
              <w:ind w:left="135"/>
              <w:rPr>
                <w:lang w:val="ru-RU"/>
              </w:rPr>
            </w:pPr>
          </w:p>
        </w:tc>
      </w:tr>
    </w:tbl>
    <w:p w:rsidR="00281B16" w:rsidRDefault="00281B16" w:rsidP="001C417D">
      <w:pPr>
        <w:rPr>
          <w:lang w:val="ru-RU"/>
        </w:rPr>
      </w:pPr>
    </w:p>
    <w:p w:rsidR="00281B16" w:rsidRDefault="00281B16" w:rsidP="001C417D">
      <w:pPr>
        <w:rPr>
          <w:lang w:val="ru-RU"/>
        </w:rPr>
      </w:pPr>
    </w:p>
    <w:p w:rsidR="00281B16" w:rsidRDefault="00281B16" w:rsidP="001C417D">
      <w:pPr>
        <w:rPr>
          <w:lang w:val="ru-RU"/>
        </w:rPr>
      </w:pPr>
    </w:p>
    <w:p w:rsidR="00AC7882" w:rsidRDefault="00AC7882" w:rsidP="00AC7882">
      <w:pPr>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lastRenderedPageBreak/>
        <w:t xml:space="preserve">Приложение 1  </w:t>
      </w:r>
    </w:p>
    <w:p w:rsidR="00AC7882" w:rsidRDefault="00AC7882" w:rsidP="00AC7882">
      <w:pPr>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к </w:t>
      </w:r>
      <w:r w:rsidR="00B41248">
        <w:rPr>
          <w:rFonts w:ascii="Times New Roman" w:eastAsia="Calibri" w:hAnsi="Times New Roman" w:cs="Times New Roman"/>
          <w:sz w:val="24"/>
          <w:szCs w:val="24"/>
          <w:lang w:val="ru-RU"/>
        </w:rPr>
        <w:t>А</w:t>
      </w:r>
      <w:r>
        <w:rPr>
          <w:rFonts w:ascii="Times New Roman" w:eastAsia="Calibri" w:hAnsi="Times New Roman" w:cs="Times New Roman"/>
          <w:sz w:val="24"/>
          <w:szCs w:val="24"/>
          <w:lang w:val="ru-RU"/>
        </w:rPr>
        <w:t xml:space="preserve">ООП ООО </w:t>
      </w:r>
    </w:p>
    <w:p w:rsidR="00AC7882" w:rsidRDefault="00AC7882" w:rsidP="00AC7882">
      <w:pPr>
        <w:autoSpaceDE w:val="0"/>
        <w:autoSpaceDN w:val="0"/>
        <w:adjustRightInd w:val="0"/>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p w:rsidR="00AC7882" w:rsidRDefault="00AC7882" w:rsidP="00AC7882">
      <w:pPr>
        <w:autoSpaceDE w:val="0"/>
        <w:autoSpaceDN w:val="0"/>
        <w:adjustRightInd w:val="0"/>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приказом директора </w:t>
      </w:r>
    </w:p>
    <w:p w:rsidR="00AC7882" w:rsidRDefault="00AC7882" w:rsidP="00AC7882">
      <w:pPr>
        <w:autoSpaceDE w:val="0"/>
        <w:autoSpaceDN w:val="0"/>
        <w:adjustRightInd w:val="0"/>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школы от 01.09.2023 г. № 138</w:t>
      </w: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rPr>
          <w:rFonts w:eastAsia="Calibri"/>
          <w:sz w:val="24"/>
          <w:szCs w:val="24"/>
          <w:lang w:val="ru-RU"/>
        </w:rPr>
      </w:pPr>
    </w:p>
    <w:p w:rsidR="00281B16" w:rsidRPr="00281B16" w:rsidRDefault="00281B16" w:rsidP="00281B16">
      <w:pPr>
        <w:jc w:val="center"/>
        <w:rPr>
          <w:rFonts w:eastAsia="Calibri"/>
          <w:b/>
          <w:sz w:val="36"/>
          <w:szCs w:val="36"/>
          <w:lang w:val="ru-RU"/>
        </w:rPr>
      </w:pPr>
    </w:p>
    <w:p w:rsidR="00281B16" w:rsidRPr="00281B16" w:rsidRDefault="00281B16" w:rsidP="00281B16">
      <w:pPr>
        <w:jc w:val="center"/>
        <w:rPr>
          <w:rFonts w:ascii="Times New Roman" w:eastAsia="Times New Roman" w:hAnsi="Times New Roman" w:cs="Times New Roman"/>
          <w:sz w:val="24"/>
          <w:szCs w:val="24"/>
          <w:lang w:val="ru-RU"/>
        </w:rPr>
      </w:pPr>
      <w:r w:rsidRPr="00281B16">
        <w:rPr>
          <w:rFonts w:ascii="Times New Roman" w:hAnsi="Times New Roman" w:cs="Times New Roman"/>
          <w:sz w:val="24"/>
          <w:szCs w:val="24"/>
          <w:lang w:val="ru-RU"/>
        </w:rPr>
        <w:t>Рабочая программа учебного предмета «Изобразительное искусство»</w:t>
      </w:r>
    </w:p>
    <w:p w:rsidR="00281B16" w:rsidRPr="00281B16" w:rsidRDefault="00281B16" w:rsidP="00281B16">
      <w:pPr>
        <w:jc w:val="center"/>
        <w:rPr>
          <w:rFonts w:ascii="Times New Roman" w:hAnsi="Times New Roman" w:cs="Times New Roman"/>
          <w:sz w:val="24"/>
          <w:szCs w:val="24"/>
          <w:lang w:val="ru-RU"/>
        </w:rPr>
        <w:sectPr w:rsidR="00281B16" w:rsidRPr="00281B16">
          <w:pgSz w:w="11910" w:h="16250"/>
          <w:pgMar w:top="960" w:right="360" w:bottom="280" w:left="520" w:header="720" w:footer="720" w:gutter="0"/>
          <w:cols w:space="720"/>
        </w:sectPr>
      </w:pPr>
      <w:r w:rsidRPr="00281B16">
        <w:rPr>
          <w:rFonts w:ascii="Times New Roman" w:hAnsi="Times New Roman" w:cs="Times New Roman"/>
          <w:sz w:val="24"/>
          <w:szCs w:val="24"/>
          <w:lang w:val="ru-RU"/>
        </w:rPr>
        <w:t>(для обучающихся 1-4 классов)</w:t>
      </w:r>
    </w:p>
    <w:p w:rsidR="00281B16" w:rsidRDefault="00281B16" w:rsidP="00281B16">
      <w:pPr>
        <w:pStyle w:val="af7"/>
        <w:spacing w:before="2"/>
        <w:ind w:left="0"/>
        <w:jc w:val="left"/>
        <w:rPr>
          <w:sz w:val="29"/>
        </w:rPr>
      </w:pPr>
    </w:p>
    <w:p w:rsidR="00281B16" w:rsidRPr="00281B16" w:rsidRDefault="00D00A05" w:rsidP="00281B16">
      <w:pPr>
        <w:pStyle w:val="10"/>
        <w:spacing w:before="0"/>
        <w:ind w:left="2060"/>
        <w:rPr>
          <w:rFonts w:ascii="Times New Roman" w:hAnsi="Times New Roman" w:cs="Times New Roman"/>
          <w:color w:val="auto"/>
          <w:sz w:val="24"/>
          <w:szCs w:val="24"/>
          <w:lang w:val="ru-RU"/>
        </w:rPr>
      </w:pPr>
      <w:r>
        <w:rPr>
          <w:rFonts w:ascii="Times New Roman" w:hAnsi="Times New Roman" w:cs="Times New Roman"/>
          <w:noProof/>
          <w:color w:val="auto"/>
          <w:sz w:val="24"/>
          <w:szCs w:val="24"/>
          <w:lang w:val="ru-RU" w:eastAsia="ru-RU"/>
        </w:rPr>
        <w:pict>
          <v:rect id="Прямоугольник 10" o:spid="_x0000_s1026" style="position:absolute;left:0;text-align:left;margin-left:43.55pt;margin-top:18.25pt;width:498pt;height:.7pt;z-index:-25166336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" fillcolor="black" stroked="f">
            <w10:wrap type="topAndBottom" anchorx="page"/>
          </v:rect>
        </w:pict>
      </w:r>
      <w:r w:rsidR="00281B16" w:rsidRPr="00281B16">
        <w:rPr>
          <w:rFonts w:ascii="Times New Roman" w:hAnsi="Times New Roman" w:cs="Times New Roman"/>
          <w:color w:val="auto"/>
          <w:sz w:val="24"/>
          <w:szCs w:val="24"/>
          <w:lang w:val="ru-RU"/>
        </w:rPr>
        <w:t>СОДЕРЖАНИЕУЧЕБНОГОПРЕДМЕТА1КЛАСС</w:t>
      </w:r>
    </w:p>
    <w:p w:rsidR="00281B16" w:rsidRPr="00281B16" w:rsidRDefault="00281B16" w:rsidP="00281B16">
      <w:pPr>
        <w:spacing w:before="22"/>
        <w:ind w:left="380"/>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Модуль«Графика»</w:t>
      </w:r>
    </w:p>
    <w:p w:rsidR="00281B16" w:rsidRPr="00281B16" w:rsidRDefault="00281B16" w:rsidP="00281B16">
      <w:pPr>
        <w:pStyle w:val="af7"/>
        <w:spacing w:before="33" w:line="266" w:lineRule="auto"/>
        <w:ind w:right="725"/>
        <w:jc w:val="left"/>
      </w:pPr>
      <w:r w:rsidRPr="00281B16">
        <w:t>Расположение изображения на листе. Выбор вертикального или горизонтального формата листавзависимостиот содержания изображения.</w:t>
      </w:r>
    </w:p>
    <w:p w:rsidR="00281B16" w:rsidRPr="00281B16" w:rsidRDefault="00281B16" w:rsidP="00281B16">
      <w:pPr>
        <w:pStyle w:val="af7"/>
        <w:spacing w:before="13" w:line="266" w:lineRule="auto"/>
        <w:ind w:right="671"/>
        <w:jc w:val="left"/>
      </w:pPr>
      <w:r w:rsidRPr="00281B16">
        <w:t>Разныевидылиний.Линейныйрисунок.Графическиематериалыдлялинейногорисункаиихособенности.Приёмы рисования линией.</w:t>
      </w:r>
    </w:p>
    <w:p w:rsidR="00281B16" w:rsidRPr="00281B16" w:rsidRDefault="00281B16" w:rsidP="00281B16">
      <w:pPr>
        <w:pStyle w:val="af7"/>
        <w:spacing w:before="13"/>
        <w:jc w:val="left"/>
      </w:pPr>
      <w:r w:rsidRPr="00281B16">
        <w:t>Рисованиеснатуры:разныелистьяиих форма.</w:t>
      </w:r>
    </w:p>
    <w:p w:rsidR="00281B16" w:rsidRPr="00281B16" w:rsidRDefault="00281B16" w:rsidP="00281B16">
      <w:pPr>
        <w:pStyle w:val="af7"/>
        <w:spacing w:before="46" w:line="264" w:lineRule="auto"/>
        <w:ind w:right="671"/>
        <w:jc w:val="left"/>
      </w:pPr>
      <w:r w:rsidRPr="00281B16">
        <w:t>Представлениеопропорциях:короткое—длинное.Развитиенавыкавидениясоотношениячастейцелого(на основерисунков животных).</w:t>
      </w:r>
    </w:p>
    <w:p w:rsidR="00281B16" w:rsidRPr="00281B16" w:rsidRDefault="00281B16" w:rsidP="00281B16">
      <w:pPr>
        <w:pStyle w:val="af7"/>
        <w:spacing w:before="19" w:line="264" w:lineRule="auto"/>
        <w:ind w:right="671"/>
        <w:jc w:val="left"/>
      </w:pPr>
      <w:r w:rsidRPr="00281B16">
        <w:t>Графическоепятно(ахроматическое)ипредставлениеосилуэте.Формированиенавыкавиденияцелостности.Цельная формаи еёчасти.</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Модуль«Живопись»</w:t>
      </w:r>
    </w:p>
    <w:p w:rsidR="00281B16" w:rsidRPr="00281B16" w:rsidRDefault="00281B16" w:rsidP="00281B16">
      <w:pPr>
        <w:pStyle w:val="af7"/>
        <w:spacing w:before="33" w:line="266" w:lineRule="auto"/>
        <w:ind w:right="671"/>
        <w:jc w:val="left"/>
      </w:pPr>
      <w:r w:rsidRPr="00281B16">
        <w:t>Цветкакодноизглавныхсредстввыражениявизобразительномискусстве.Навыкиработыгуашьювусловияхурока. Краски«гуашь»,кисти,бумагацветнаяибелая.</w:t>
      </w:r>
    </w:p>
    <w:p w:rsidR="00281B16" w:rsidRPr="00281B16" w:rsidRDefault="00281B16" w:rsidP="00281B16">
      <w:pPr>
        <w:pStyle w:val="af7"/>
        <w:spacing w:before="13" w:line="264" w:lineRule="auto"/>
        <w:ind w:right="671"/>
        <w:jc w:val="left"/>
      </w:pPr>
      <w:r w:rsidRPr="00281B16">
        <w:t>Триосновныхцвета.Ассоциативныепредставления,связанныескаждымцветом.Навыкисмешениякрасок и получениенового цвета.</w:t>
      </w:r>
    </w:p>
    <w:p w:rsidR="00281B16" w:rsidRPr="00281B16" w:rsidRDefault="00281B16" w:rsidP="00281B16">
      <w:pPr>
        <w:pStyle w:val="af7"/>
        <w:spacing w:before="19" w:line="264" w:lineRule="auto"/>
        <w:ind w:right="671"/>
        <w:jc w:val="left"/>
      </w:pPr>
      <w:r w:rsidRPr="00281B16">
        <w:t>Эмоциональнаявыразительностьцвета,способывыражениенастроениявизображаемомсюжете.</w:t>
      </w:r>
    </w:p>
    <w:p w:rsidR="00281B16" w:rsidRPr="00281B16" w:rsidRDefault="00281B16" w:rsidP="00281B16">
      <w:pPr>
        <w:pStyle w:val="af7"/>
        <w:spacing w:before="16" w:line="266" w:lineRule="auto"/>
        <w:ind w:right="671"/>
        <w:jc w:val="left"/>
      </w:pPr>
      <w:r w:rsidRPr="00281B16">
        <w:t>Живописноеизображениеразныхцветковпопредставлениюивосприятию.Развитиенавыковработыгуашью. Эмоциональная выразительность цвета.</w:t>
      </w:r>
    </w:p>
    <w:p w:rsidR="00281B16" w:rsidRPr="00281B16" w:rsidRDefault="00281B16" w:rsidP="00281B16">
      <w:pPr>
        <w:pStyle w:val="af7"/>
        <w:spacing w:before="14" w:line="278" w:lineRule="auto"/>
        <w:ind w:right="671"/>
        <w:jc w:val="left"/>
      </w:pPr>
      <w:r w:rsidRPr="00281B16">
        <w:t>Тематическаякомпозиция«Временагода».Контрастныецветовыесостояниявремёнгода.Живопись(гуашь), аппликация илисмешанная техника.</w:t>
      </w:r>
    </w:p>
    <w:p w:rsidR="00281B16" w:rsidRPr="00281B16" w:rsidRDefault="00281B16" w:rsidP="00281B16">
      <w:pPr>
        <w:pStyle w:val="af7"/>
        <w:spacing w:line="273" w:lineRule="exact"/>
        <w:jc w:val="left"/>
      </w:pPr>
      <w:r w:rsidRPr="00281B16">
        <w:t>Техникамонотипии.Представленияосимметрии.Развитиевоображения.</w:t>
      </w:r>
    </w:p>
    <w:p w:rsidR="00281B16" w:rsidRPr="00281B16" w:rsidRDefault="00281B16" w:rsidP="00281B16">
      <w:pPr>
        <w:pStyle w:val="10"/>
        <w:spacing w:before="5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Модуль«Скульптура»</w:t>
      </w:r>
    </w:p>
    <w:p w:rsidR="00281B16" w:rsidRPr="00281B16" w:rsidRDefault="00281B16" w:rsidP="00281B16">
      <w:pPr>
        <w:pStyle w:val="af7"/>
        <w:spacing w:before="33"/>
        <w:jc w:val="left"/>
      </w:pPr>
      <w:r w:rsidRPr="00281B16">
        <w:t>Изображениевобъёме. Приёмыработыспластилином;дощечка,стек,тряпочка.</w:t>
      </w:r>
    </w:p>
    <w:p w:rsidR="00281B16" w:rsidRPr="00281B16" w:rsidRDefault="00281B16" w:rsidP="00281B16">
      <w:pPr>
        <w:pStyle w:val="af7"/>
        <w:spacing w:before="46" w:line="264" w:lineRule="auto"/>
        <w:ind w:right="739"/>
      </w:pPr>
      <w:r w:rsidRPr="00281B16">
        <w:t>Лепказверушекизцельнойформы(черепашки,ёжика,зайчика,птичкиидр.).Приёмывытягивания,вдавливания, сгибания, скручивания.</w:t>
      </w:r>
    </w:p>
    <w:p w:rsidR="00281B16" w:rsidRPr="00281B16" w:rsidRDefault="00281B16" w:rsidP="00281B16">
      <w:pPr>
        <w:pStyle w:val="af7"/>
        <w:spacing w:before="18" w:line="264" w:lineRule="auto"/>
        <w:ind w:right="744"/>
      </w:pPr>
      <w:r w:rsidRPr="00281B16">
        <w:t>Лепка игрушки, характерной для одного из наиболее известных народных художественныхпромыслов (дымковская или каргопольская игрушка или по выбору учителя с учётом местныхпромыслов).</w:t>
      </w:r>
    </w:p>
    <w:p w:rsidR="00281B16" w:rsidRPr="00281B16" w:rsidRDefault="00281B16" w:rsidP="00281B16">
      <w:pPr>
        <w:pStyle w:val="af7"/>
        <w:spacing w:before="20" w:line="264" w:lineRule="auto"/>
        <w:ind w:right="737"/>
      </w:pPr>
      <w:r w:rsidRPr="00281B16">
        <w:t>Бумажнаяпластика.Овладениепервичнымиприёмаминад-резания,закручивания,складывания.</w:t>
      </w:r>
    </w:p>
    <w:p w:rsidR="00281B16" w:rsidRPr="00281B16" w:rsidRDefault="00281B16" w:rsidP="00281B16">
      <w:pPr>
        <w:pStyle w:val="af7"/>
        <w:spacing w:before="60"/>
      </w:pPr>
      <w:r w:rsidRPr="00281B16">
        <w:t>Объёмнаяаппликацияизбумагиикартона.</w:t>
      </w:r>
    </w:p>
    <w:p w:rsidR="00281B16" w:rsidRPr="00281B16" w:rsidRDefault="00281B16" w:rsidP="00281B16">
      <w:pPr>
        <w:pStyle w:val="10"/>
        <w:spacing w:before="44"/>
        <w:ind w:left="44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Модуль«Декоративно-прикладноеискусство»</w:t>
      </w:r>
    </w:p>
    <w:p w:rsidR="00281B16" w:rsidRPr="00281B16" w:rsidRDefault="00281B16" w:rsidP="00281B16">
      <w:pPr>
        <w:pStyle w:val="af7"/>
        <w:spacing w:before="33" w:line="268" w:lineRule="auto"/>
        <w:ind w:right="742"/>
      </w:pPr>
      <w:r w:rsidRPr="00281B16">
        <w:t>Узорывприроде.Наблюдениеузороввживойприроде(вусловияхуроканаосновефотографий).Эмоционально-эстетическоевосприятиеобъектовдействительности.Ассоциативное сопоставление с орнаментами в предметах декоративно-прикладного искусства.Узорыиорнаменты,создаваемыелюдьми,иразнообразиеихвидов.Орнаментыгеометрическиеирастительные.Декоративная композициявкругеили вполосе.</w:t>
      </w:r>
    </w:p>
    <w:p w:rsidR="00281B16" w:rsidRPr="00281B16" w:rsidRDefault="00281B16" w:rsidP="00281B16">
      <w:pPr>
        <w:pStyle w:val="af7"/>
        <w:spacing w:before="11" w:line="266" w:lineRule="auto"/>
        <w:ind w:right="743"/>
      </w:pPr>
      <w:r w:rsidRPr="00281B16">
        <w:t>Представления о симметрии и наблюдение её в природе. Последовательное ведение работы надизображением бабочки по представлению, использование линии симметрии при составленииузоракрыльев.</w:t>
      </w:r>
    </w:p>
    <w:p w:rsidR="00281B16" w:rsidRPr="00281B16" w:rsidRDefault="00281B16" w:rsidP="00281B16">
      <w:pPr>
        <w:pStyle w:val="af7"/>
        <w:spacing w:before="11" w:line="266" w:lineRule="auto"/>
        <w:ind w:right="743"/>
      </w:pPr>
      <w:r w:rsidRPr="00281B16">
        <w:t>Орнамент, характерный для игрушек одного из наиболее известных народных художественныхпромыслов: дымковская или каргопольская игрушка (или по выбору учителя с учётом местныхпромыслов).</w:t>
      </w:r>
    </w:p>
    <w:p w:rsidR="00281B16" w:rsidRPr="00281B16" w:rsidRDefault="00281B16" w:rsidP="00281B16">
      <w:pPr>
        <w:pStyle w:val="af7"/>
        <w:spacing w:before="11" w:line="266" w:lineRule="auto"/>
        <w:ind w:right="743"/>
      </w:pPr>
    </w:p>
    <w:p w:rsidR="00281B16" w:rsidRPr="00281B16" w:rsidRDefault="00281B16" w:rsidP="00281B16">
      <w:pPr>
        <w:pStyle w:val="af7"/>
        <w:spacing w:before="11" w:line="266" w:lineRule="auto"/>
        <w:ind w:right="743"/>
      </w:pPr>
    </w:p>
    <w:p w:rsidR="00281B16" w:rsidRPr="00281B16" w:rsidRDefault="00281B16" w:rsidP="00281B16">
      <w:pPr>
        <w:pStyle w:val="af7"/>
        <w:spacing w:before="11" w:line="266" w:lineRule="auto"/>
        <w:ind w:right="743"/>
      </w:pPr>
    </w:p>
    <w:p w:rsidR="00281B16" w:rsidRPr="00281B16" w:rsidRDefault="00281B16" w:rsidP="00281B16">
      <w:pPr>
        <w:pStyle w:val="af7"/>
        <w:spacing w:before="11" w:line="278" w:lineRule="auto"/>
        <w:ind w:right="929" w:firstLine="60"/>
      </w:pPr>
      <w:r w:rsidRPr="00281B16">
        <w:t>Дизайн предмета: изготовление нарядной упаковки путём складывания бумаги и аппликации.Оригами—созданиеигрушкидляновогоднейёлки.Приёмыскладываниябумаги.</w:t>
      </w:r>
    </w:p>
    <w:p w:rsidR="00281B16" w:rsidRPr="00281B16" w:rsidRDefault="00281B16" w:rsidP="00281B16">
      <w:pPr>
        <w:pStyle w:val="10"/>
        <w:spacing w:before="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Модуль«Архитектура»</w:t>
      </w:r>
    </w:p>
    <w:p w:rsidR="00281B16" w:rsidRPr="00281B16" w:rsidRDefault="00281B16" w:rsidP="00281B16">
      <w:pPr>
        <w:pStyle w:val="af7"/>
        <w:spacing w:before="34" w:line="266" w:lineRule="auto"/>
        <w:ind w:right="745"/>
      </w:pPr>
      <w:r w:rsidRPr="00281B16">
        <w:t>Наблюдениеразнообразныхархитектурныхзданий вокружающеммире(пофотографиям),обсуждениеособенностей и составныхчастей зданий.</w:t>
      </w:r>
    </w:p>
    <w:p w:rsidR="00281B16" w:rsidRPr="00281B16" w:rsidRDefault="00281B16" w:rsidP="00281B16">
      <w:pPr>
        <w:pStyle w:val="af7"/>
        <w:spacing w:before="13" w:line="266" w:lineRule="auto"/>
        <w:ind w:right="744"/>
      </w:pPr>
      <w:r w:rsidRPr="00281B16">
        <w:t>Освоениеприёмовконструированияизбумаги.Складываниеобъёмныхпростыхгеометрическихтел.Овладениеприёмамисклеивания,надрезанияивырезаниядеталей;использованиеприёмасимметрии.</w:t>
      </w:r>
    </w:p>
    <w:p w:rsidR="00281B16" w:rsidRPr="00281B16" w:rsidRDefault="00281B16" w:rsidP="00281B16">
      <w:pPr>
        <w:pStyle w:val="af7"/>
        <w:spacing w:before="11" w:line="266" w:lineRule="auto"/>
        <w:ind w:right="744"/>
      </w:pPr>
      <w:r w:rsidRPr="00281B16">
        <w:t>Макетирование(илиаппликация)пространственнойсредысказочногогородаизбумаги,картонаилипластилина.</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Модуль«Восприятиепроизведенийискусства»</w:t>
      </w:r>
    </w:p>
    <w:p w:rsidR="00281B16" w:rsidRPr="00281B16" w:rsidRDefault="00281B16" w:rsidP="00281B16">
      <w:pPr>
        <w:pStyle w:val="af7"/>
        <w:spacing w:before="33" w:line="264" w:lineRule="auto"/>
        <w:ind w:right="671"/>
        <w:jc w:val="left"/>
      </w:pPr>
      <w:r w:rsidRPr="00281B16">
        <w:t>Восприятиепроизведенийдетскоготворчества.Обсуждениесюжетногоиэмоциональногосодержаниядетскихработ.</w:t>
      </w:r>
    </w:p>
    <w:p w:rsidR="00281B16" w:rsidRPr="00281B16" w:rsidRDefault="00281B16" w:rsidP="00281B16">
      <w:pPr>
        <w:pStyle w:val="af7"/>
        <w:spacing w:before="17" w:line="271" w:lineRule="auto"/>
        <w:ind w:right="725"/>
        <w:jc w:val="left"/>
      </w:pPr>
      <w:r w:rsidRPr="00281B16">
        <w:t>Художественное наблюдениеокружающегомираприродыи предметной среды жизничеловекав зависимости от поставленной аналитической и эстетической задачи наблюдения (установки).Рассматриваниеиллюстрацийдетскойкнигинаосновесодержательныхустановокучителявсоответствиисизучаемой темой.</w:t>
      </w:r>
    </w:p>
    <w:p w:rsidR="00281B16" w:rsidRPr="00281B16" w:rsidRDefault="00281B16" w:rsidP="00281B16">
      <w:pPr>
        <w:pStyle w:val="af7"/>
        <w:spacing w:before="4" w:line="266" w:lineRule="auto"/>
        <w:ind w:right="744"/>
      </w:pPr>
      <w:r w:rsidRPr="00281B16">
        <w:t>Знакомство с картиной, в которой ярко выражено эмоциональное состояние, или с картиной,написанной на сказочный сюжет (произведения В. М. Васнецова, М. А. Врубеля и другие повыборуучителя).</w:t>
      </w:r>
    </w:p>
    <w:p w:rsidR="00281B16" w:rsidRPr="00281B16" w:rsidRDefault="00281B16" w:rsidP="00281B16">
      <w:pPr>
        <w:pStyle w:val="af7"/>
        <w:spacing w:before="11" w:line="266" w:lineRule="auto"/>
        <w:ind w:right="742"/>
      </w:pPr>
      <w:r w:rsidRPr="00281B16">
        <w:t>Художник и зритель. Освоение зрительских умений на основе получаемых знаний и творческихпрактическихзадач—установокнаблюдения.Ассоциацииизличногоопытаучащихсяиоценкаэмоциональногосодержания произведений.</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Модуль«Азбукацифровойграфики»</w:t>
      </w:r>
    </w:p>
    <w:p w:rsidR="00281B16" w:rsidRPr="00281B16" w:rsidRDefault="00281B16" w:rsidP="00281B16">
      <w:pPr>
        <w:pStyle w:val="af7"/>
        <w:spacing w:before="34" w:line="278" w:lineRule="auto"/>
        <w:ind w:right="1216"/>
      </w:pPr>
      <w:r w:rsidRPr="00281B16">
        <w:t>Фотографирование мелких деталей природы, выражение ярких зрительных впечатлений.Обсуждениевусловияхурокаученическихфотографий,соответствующихизучаемойтеме.</w:t>
      </w:r>
    </w:p>
    <w:p w:rsidR="00281B16" w:rsidRPr="00281B16" w:rsidRDefault="00281B16" w:rsidP="00281B16">
      <w:pPr>
        <w:pStyle w:val="af7"/>
        <w:spacing w:before="6"/>
        <w:ind w:left="0"/>
        <w:jc w:val="left"/>
      </w:pPr>
    </w:p>
    <w:p w:rsidR="00281B16" w:rsidRPr="00281B16" w:rsidRDefault="00281B16" w:rsidP="00281B16">
      <w:pPr>
        <w:pStyle w:val="10"/>
        <w:spacing w:before="1"/>
        <w:ind w:left="720" w:right="1410"/>
        <w:jc w:val="center"/>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2КЛАСС</w:t>
      </w:r>
    </w:p>
    <w:p w:rsidR="00281B16" w:rsidRPr="00281B16" w:rsidRDefault="00D00A05" w:rsidP="00281B16">
      <w:pPr>
        <w:pStyle w:val="af7"/>
        <w:ind w:left="0"/>
        <w:jc w:val="left"/>
        <w:rPr>
          <w:b/>
        </w:rPr>
      </w:pPr>
      <w:r w:rsidRPr="00D00A05">
        <w:rPr>
          <w:noProof/>
          <w:lang w:eastAsia="ru-RU"/>
        </w:rPr>
        <w:pict>
          <v:rect id="Прямоугольник 9" o:spid="_x0000_s1035" style="position:absolute;margin-left:45pt;margin-top:14.05pt;width:498pt;height:.75pt;z-index:-25166233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" fillcolor="black" stroked="f">
            <w10:wrap type="topAndBottom" anchorx="page"/>
          </v:rect>
        </w:pict>
      </w:r>
    </w:p>
    <w:p w:rsidR="00281B16" w:rsidRPr="00281B16" w:rsidRDefault="00281B16" w:rsidP="00281B16">
      <w:pPr>
        <w:spacing w:before="51"/>
        <w:ind w:left="380"/>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Модуль«Графика»</w:t>
      </w:r>
    </w:p>
    <w:p w:rsidR="00281B16" w:rsidRPr="00281B16" w:rsidRDefault="00281B16" w:rsidP="00281B16">
      <w:pPr>
        <w:pStyle w:val="af7"/>
        <w:spacing w:before="34" w:line="264" w:lineRule="auto"/>
        <w:ind w:right="671"/>
        <w:jc w:val="left"/>
      </w:pPr>
      <w:r w:rsidRPr="00281B16">
        <w:t>Ритмлиний.Выразительностьлинии.Художественныематериалыдлялинейногорисункаиихсвойства.Развитиенавыков линейного рисунка.</w:t>
      </w:r>
    </w:p>
    <w:p w:rsidR="00281B16" w:rsidRPr="00281B16" w:rsidRDefault="00281B16" w:rsidP="00281B16">
      <w:pPr>
        <w:pStyle w:val="af7"/>
        <w:spacing w:before="16" w:line="266" w:lineRule="auto"/>
        <w:ind w:right="671"/>
        <w:jc w:val="left"/>
      </w:pPr>
      <w:r w:rsidRPr="00281B16">
        <w:t>Пастельимелки—особенностиивыразительныесвойстваграфическихматериалов,приёмыработы.</w:t>
      </w:r>
    </w:p>
    <w:p w:rsidR="00281B16" w:rsidRPr="00281B16" w:rsidRDefault="00281B16" w:rsidP="00281B16">
      <w:pPr>
        <w:pStyle w:val="af7"/>
        <w:spacing w:before="14" w:line="264" w:lineRule="auto"/>
        <w:ind w:right="671"/>
        <w:jc w:val="left"/>
      </w:pPr>
      <w:r w:rsidRPr="00281B16">
        <w:t>Ритмпятен:освоениеосновкомпозиции.Расположениепятнанаплоскостилиста:сгущение,разброс,доминанта, равновесие, спокойствиеи движение.</w:t>
      </w:r>
    </w:p>
    <w:p w:rsidR="00281B16" w:rsidRPr="00281B16" w:rsidRDefault="00281B16" w:rsidP="00281B16">
      <w:pPr>
        <w:pStyle w:val="af7"/>
        <w:spacing w:before="60" w:line="264" w:lineRule="auto"/>
        <w:ind w:right="741"/>
      </w:pPr>
      <w:r w:rsidRPr="00281B16">
        <w:t>Пропорции—соотношениечастейицелого.Развитиеаналитическихнавыковвиденияпропорций.Выразительныесвойствапропорций (наосноверисунков птиц).</w:t>
      </w:r>
    </w:p>
    <w:p w:rsidR="00281B16" w:rsidRPr="00281B16" w:rsidRDefault="00281B16" w:rsidP="00281B16">
      <w:pPr>
        <w:pStyle w:val="af7"/>
        <w:spacing w:before="19" w:line="266" w:lineRule="auto"/>
        <w:ind w:right="740"/>
      </w:pPr>
      <w:r w:rsidRPr="00281B16">
        <w:t xml:space="preserve">Рисунок с натуры простого предмета. Расположение предмета на листе бумаги. </w:t>
      </w:r>
      <w:r w:rsidRPr="00281B16">
        <w:lastRenderedPageBreak/>
        <w:t>Определениеформы предмета. Соотношение частей предмета. Светлые и тёмные части предмета, тень подпредметом. Штриховка. Умение внимательно рассматривать и анализировать форму натурногопредмета.</w:t>
      </w:r>
    </w:p>
    <w:p w:rsidR="00281B16" w:rsidRPr="00281B16" w:rsidRDefault="00281B16" w:rsidP="00281B16">
      <w:pPr>
        <w:pStyle w:val="af7"/>
        <w:spacing w:before="10" w:line="266" w:lineRule="auto"/>
        <w:ind w:right="743"/>
      </w:pPr>
      <w:r w:rsidRPr="00281B16">
        <w:t>Графическийрисунокживотногосактивнымвыражениемегохарактера.Аналитическоерассматриваниеграфическихпроизведений анималистическогожанра.</w:t>
      </w:r>
    </w:p>
    <w:p w:rsidR="00281B16" w:rsidRPr="00281B16" w:rsidRDefault="00281B16" w:rsidP="00281B16">
      <w:pPr>
        <w:pStyle w:val="10"/>
        <w:spacing w:before="17"/>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Модуль«Живопись»</w:t>
      </w:r>
    </w:p>
    <w:p w:rsidR="00281B16" w:rsidRPr="00281B16" w:rsidRDefault="00281B16" w:rsidP="00281B16">
      <w:pPr>
        <w:pStyle w:val="af7"/>
        <w:spacing w:before="34" w:line="266" w:lineRule="auto"/>
        <w:ind w:right="744"/>
        <w:rPr>
          <w:spacing w:val="1"/>
        </w:rPr>
      </w:pPr>
      <w:r w:rsidRPr="00281B16">
        <w:t>Цвета основные и составные. Развитие навыков смешивания красок и получения нового цвета.Приёмы работы гуашью. Разный характер мазков и движений кистью. Пастозное, плотное и</w:t>
      </w:r>
    </w:p>
    <w:p w:rsidR="00281B16" w:rsidRPr="00281B16" w:rsidRDefault="00281B16" w:rsidP="00281B16">
      <w:pPr>
        <w:pStyle w:val="af7"/>
        <w:spacing w:before="34" w:line="266" w:lineRule="auto"/>
        <w:ind w:right="744"/>
      </w:pPr>
      <w:r w:rsidRPr="00281B16">
        <w:t>прозрачноенанесениекраски.</w:t>
      </w:r>
    </w:p>
    <w:p w:rsidR="00281B16" w:rsidRPr="00281B16" w:rsidRDefault="00281B16" w:rsidP="00281B16">
      <w:pPr>
        <w:pStyle w:val="af7"/>
        <w:spacing w:before="11" w:line="278" w:lineRule="auto"/>
        <w:ind w:right="2731"/>
        <w:jc w:val="left"/>
      </w:pPr>
      <w:r w:rsidRPr="00281B16">
        <w:t>Акварельиеёсвойства.Акварельныекисти.Приёмыработыакварелью.Цветтёплый ихолодный—цветовойконтраст.</w:t>
      </w:r>
    </w:p>
    <w:p w:rsidR="00281B16" w:rsidRPr="00281B16" w:rsidRDefault="00281B16" w:rsidP="00281B16">
      <w:pPr>
        <w:pStyle w:val="af7"/>
        <w:spacing w:line="266" w:lineRule="auto"/>
        <w:ind w:right="671"/>
        <w:jc w:val="left"/>
      </w:pPr>
      <w:r w:rsidRPr="00281B16">
        <w:t>Цветтёмныйисветлый(тональныеотношения).Затемнениецветаспомощьютёмнойкраскииосветлениецвета.Эмоциональнаявыразительностьцветовых состоянийиотношений.</w:t>
      </w:r>
    </w:p>
    <w:p w:rsidR="00281B16" w:rsidRPr="00281B16" w:rsidRDefault="00281B16" w:rsidP="00281B16">
      <w:pPr>
        <w:pStyle w:val="af7"/>
        <w:spacing w:before="11" w:line="268" w:lineRule="auto"/>
        <w:ind w:right="671"/>
        <w:jc w:val="left"/>
      </w:pPr>
      <w:r w:rsidRPr="00281B16">
        <w:t>Цвет открытый — звонкий и приглушённый, тихий. Эмоциональная выразительность цвета.Изображениеприроды(моря)вразныхконтрастныхсостоянияхпогодыисоответствующихцветовыхсостояниях(туман,нежноеутро,гроза,буря,ветер—повыборуучителя).ПроизведенияИ.К. Айвазовского.</w:t>
      </w:r>
    </w:p>
    <w:p w:rsidR="00281B16" w:rsidRPr="00281B16" w:rsidRDefault="00281B16" w:rsidP="00281B16">
      <w:pPr>
        <w:pStyle w:val="af7"/>
        <w:spacing w:before="13" w:line="266" w:lineRule="auto"/>
        <w:ind w:right="671"/>
        <w:jc w:val="left"/>
      </w:pPr>
      <w:r w:rsidRPr="00281B16">
        <w:t>Изображениесказочногоперсонажасярковыраженнымхарактером(образмужскойилиженский).</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Модуль«Скульптура»</w:t>
      </w:r>
    </w:p>
    <w:p w:rsidR="00281B16" w:rsidRPr="00281B16" w:rsidRDefault="00281B16" w:rsidP="00281B16">
      <w:pPr>
        <w:pStyle w:val="af7"/>
        <w:spacing w:before="33" w:line="266" w:lineRule="auto"/>
        <w:ind w:right="739"/>
      </w:pPr>
      <w:r w:rsidRPr="00281B16">
        <w:t>Лепка из пластилины или глины игрушки — сказочного животного по мотивам выбранногохудожественногонародногопромысла(филимоновскаяигрушка,дымковскийпетух,каргопольский Полкан и другие по выбору учителя с учётом местных промыслов). Способлепкивсоответствии страдициями промысла.</w:t>
      </w:r>
    </w:p>
    <w:p w:rsidR="00281B16" w:rsidRPr="00281B16" w:rsidRDefault="00281B16" w:rsidP="00281B16">
      <w:pPr>
        <w:pStyle w:val="af7"/>
        <w:spacing w:before="10" w:line="266" w:lineRule="auto"/>
        <w:ind w:right="743"/>
      </w:pPr>
      <w:r w:rsidRPr="00281B16">
        <w:t>Лепкаживотных(кошка,собака,медвежонокидр.)спередачейхарактернойпластикидвижения.Соблюдениецельностиформы,еёпреобразованиеи добавлениедеталей.</w:t>
      </w:r>
    </w:p>
    <w:p w:rsidR="00281B16" w:rsidRPr="00281B16" w:rsidRDefault="00281B16" w:rsidP="00281B16">
      <w:pPr>
        <w:pStyle w:val="af7"/>
        <w:spacing w:before="13" w:line="266" w:lineRule="auto"/>
        <w:ind w:right="743"/>
      </w:pPr>
      <w:r w:rsidRPr="00281B16">
        <w:t>Изображение движения и статики в скульптуре: лепка из пластилина тяжёлой, неповоротливойилёгкой, стремительной формы.</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Модуль«Декоративно-прикладноеискусство»</w:t>
      </w:r>
    </w:p>
    <w:p w:rsidR="00281B16" w:rsidRPr="00281B16" w:rsidRDefault="00281B16" w:rsidP="00281B16">
      <w:pPr>
        <w:pStyle w:val="af7"/>
        <w:spacing w:before="33" w:line="266" w:lineRule="auto"/>
        <w:ind w:right="734"/>
      </w:pPr>
      <w:r w:rsidRPr="00281B16">
        <w:t>Наблюдение узоров в природе (на основе фотографий в условиях урока): снежинки, паутинки,роса на листьях и др. Ассоциативное сопоставление с орнаментами в предметах декоративно-прикладногоискусства(кружево,вышивка,ювелирныеизделияи др.).</w:t>
      </w:r>
    </w:p>
    <w:p w:rsidR="00281B16" w:rsidRPr="00281B16" w:rsidRDefault="00281B16" w:rsidP="00281B16">
      <w:pPr>
        <w:pStyle w:val="af7"/>
        <w:spacing w:before="11" w:line="278" w:lineRule="auto"/>
        <w:ind w:right="3651"/>
        <w:jc w:val="left"/>
      </w:pPr>
      <w:r w:rsidRPr="00281B16">
        <w:t>Рисунок геометрического орнамента кружева или вышивки.Декоративная композиция. Ритм пятен в декоративной аппликации.Поделкиизподручных нехудожественных материалов.</w:t>
      </w:r>
    </w:p>
    <w:p w:rsidR="00281B16" w:rsidRPr="00281B16" w:rsidRDefault="00281B16" w:rsidP="00281B16">
      <w:pPr>
        <w:pStyle w:val="af7"/>
        <w:spacing w:line="264" w:lineRule="auto"/>
        <w:ind w:right="743"/>
      </w:pPr>
      <w:r w:rsidRPr="00281B16">
        <w:t>Декоративныеизображенияживотныхвигрушкахнародныхпромыслов;филимоновские,дымковские,каргопольскиеигрушки(идругиеповыборуучителясучётомместныххудожественных промыслов).</w:t>
      </w:r>
    </w:p>
    <w:p w:rsidR="00281B16" w:rsidRPr="00281B16" w:rsidRDefault="00281B16" w:rsidP="00281B16">
      <w:pPr>
        <w:pStyle w:val="af7"/>
        <w:spacing w:before="19" w:line="264" w:lineRule="auto"/>
        <w:ind w:right="744"/>
      </w:pPr>
      <w:r w:rsidRPr="00281B16">
        <w:t>Декородеждычеловека.Разнообразиеукрашений.Традиционныенародныеженскиеимужские украшения.Назначениеукрашенийиихрольвжизнилюдей.</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Модуль«Архитектура»</w:t>
      </w:r>
    </w:p>
    <w:p w:rsidR="00281B16" w:rsidRPr="00281B16" w:rsidRDefault="00281B16" w:rsidP="00281B16">
      <w:pPr>
        <w:pStyle w:val="af7"/>
        <w:spacing w:before="33" w:line="266" w:lineRule="auto"/>
        <w:ind w:right="748"/>
      </w:pPr>
      <w:r w:rsidRPr="00281B16">
        <w:t>Конструирование из бумаги. Приёмы работы с полосой бумаги, разные варианты складывания,закручивания,надрезания. Макетированиепространствадетской площадки.</w:t>
      </w:r>
    </w:p>
    <w:p w:rsidR="00281B16" w:rsidRPr="00281B16" w:rsidRDefault="00281B16" w:rsidP="00281B16">
      <w:pPr>
        <w:pStyle w:val="af7"/>
        <w:spacing w:before="13"/>
      </w:pPr>
      <w:r w:rsidRPr="00281B16">
        <w:t>Построениеигровогосказочногогородаиз бумаги (наосновесворачиваниягеометрическихтел</w:t>
      </w:r>
    </w:p>
    <w:p w:rsidR="00281B16" w:rsidRPr="00281B16" w:rsidRDefault="00281B16" w:rsidP="00281B16">
      <w:pPr>
        <w:pStyle w:val="af7"/>
        <w:spacing w:before="32" w:line="266" w:lineRule="auto"/>
        <w:ind w:right="743"/>
      </w:pPr>
      <w:r w:rsidRPr="00281B16">
        <w:t>—параллелепипедовразнойвысоты,цилиндровспрорезямиинаклейками);завивание,скручиваниеи складываниеполоски бумаги (например,гармошкой).</w:t>
      </w:r>
    </w:p>
    <w:p w:rsidR="00281B16" w:rsidRPr="00281B16" w:rsidRDefault="00281B16" w:rsidP="00281B16">
      <w:pPr>
        <w:pStyle w:val="af7"/>
        <w:spacing w:before="60" w:line="266" w:lineRule="auto"/>
        <w:ind w:right="742"/>
      </w:pPr>
      <w:r w:rsidRPr="00281B16">
        <w:lastRenderedPageBreak/>
        <w:t>Образздания.Памятникиотечественнойилизападноевропейскойархитектурысярковыраженным характером здания. Рисунок дома для доброго или злого сказочного персонажа(иллюстрациясказкипо выборуучителя).</w:t>
      </w:r>
    </w:p>
    <w:p w:rsidR="00281B16" w:rsidRPr="00281B16" w:rsidRDefault="00281B16" w:rsidP="00281B16">
      <w:pPr>
        <w:pStyle w:val="10"/>
        <w:spacing w:before="17"/>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Модуль«Восприятиепроизведенийискусства»</w:t>
      </w:r>
    </w:p>
    <w:p w:rsidR="00281B16" w:rsidRPr="00281B16" w:rsidRDefault="00281B16" w:rsidP="00281B16">
      <w:pPr>
        <w:pStyle w:val="af7"/>
        <w:spacing w:before="33" w:line="266" w:lineRule="auto"/>
        <w:ind w:right="746"/>
      </w:pPr>
      <w:r w:rsidRPr="00281B16">
        <w:t>Восприятиепроизведенийдетскоготворчества.Обсуждениесюжетногоиэмоциональногосодержаниядетскихработ.</w:t>
      </w:r>
    </w:p>
    <w:p w:rsidR="00281B16" w:rsidRPr="00281B16" w:rsidRDefault="00281B16" w:rsidP="00281B16">
      <w:pPr>
        <w:pStyle w:val="af7"/>
        <w:spacing w:before="13" w:line="264" w:lineRule="auto"/>
        <w:ind w:right="744"/>
      </w:pPr>
      <w:r w:rsidRPr="00281B16">
        <w:t>Художественноенаблюдениеприродыикрасивыхприродныхдеталей,анализихконструкциииэмоциональноговоздействия.Сопоставлениеихсрукотворнымипроизведениями.</w:t>
      </w:r>
    </w:p>
    <w:p w:rsidR="00281B16" w:rsidRPr="00281B16" w:rsidRDefault="00281B16" w:rsidP="00281B16">
      <w:pPr>
        <w:pStyle w:val="af7"/>
        <w:spacing w:before="17" w:line="266" w:lineRule="auto"/>
        <w:ind w:right="746"/>
      </w:pPr>
      <w:r w:rsidRPr="00281B16">
        <w:t>Восприятие орнаментальных произведений прикладного искусства (кружево, шитьё, резьба иросписьи др.).</w:t>
      </w:r>
    </w:p>
    <w:p w:rsidR="00281B16" w:rsidRPr="00281B16" w:rsidRDefault="00281B16" w:rsidP="00281B16">
      <w:pPr>
        <w:pStyle w:val="af7"/>
        <w:spacing w:before="13" w:line="266" w:lineRule="auto"/>
        <w:ind w:right="747"/>
      </w:pPr>
      <w:r w:rsidRPr="00281B16">
        <w:t>Восприятие произведений живописи с активным выражением цветового состояния в природе.ПроизведенияИ.И.Левитана, А.И.Куинджи, Н.П.Крымова.</w:t>
      </w:r>
    </w:p>
    <w:p w:rsidR="00281B16" w:rsidRPr="00281B16" w:rsidRDefault="00281B16" w:rsidP="00281B16">
      <w:pPr>
        <w:pStyle w:val="af7"/>
        <w:spacing w:before="13" w:line="266" w:lineRule="auto"/>
        <w:ind w:right="742"/>
      </w:pPr>
      <w:r w:rsidRPr="00281B16">
        <w:t>Восприятиепроизведенийанималистическогожанравграфике(произведенияВ.В.Ватагина,Е. И. Чарушина и др.) и в скульптуре (произведения В. В. Ватагина). Наблюдение животных сточкизрения ихпропорций,характерадвижения,пластики.</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Модуль«Азбукацифровойграфики»</w:t>
      </w:r>
    </w:p>
    <w:p w:rsidR="00281B16" w:rsidRPr="00281B16" w:rsidRDefault="00281B16" w:rsidP="00281B16">
      <w:pPr>
        <w:pStyle w:val="af7"/>
        <w:spacing w:before="34" w:line="264" w:lineRule="auto"/>
        <w:ind w:right="739"/>
        <w:jc w:val="left"/>
      </w:pPr>
      <w:r w:rsidRPr="00281B16">
        <w:t>Компьютерные средства изображения. Виды линий (в программе Paint или другом графическомредакторе).</w:t>
      </w:r>
    </w:p>
    <w:p w:rsidR="00281B16" w:rsidRPr="00281B16" w:rsidRDefault="00281B16" w:rsidP="00281B16">
      <w:pPr>
        <w:pStyle w:val="af7"/>
        <w:spacing w:before="16" w:line="266" w:lineRule="auto"/>
        <w:ind w:right="671"/>
        <w:jc w:val="left"/>
      </w:pPr>
      <w:r w:rsidRPr="00281B16">
        <w:t>Компьютерныесредстваизображения.Работасгеометрическимифигурами.Трансформацияикопированиегеометрическихфигур впрограммеPaint.</w:t>
      </w:r>
    </w:p>
    <w:p w:rsidR="00281B16" w:rsidRPr="00281B16" w:rsidRDefault="00281B16" w:rsidP="00281B16">
      <w:pPr>
        <w:pStyle w:val="af7"/>
        <w:spacing w:before="13" w:line="266" w:lineRule="auto"/>
        <w:ind w:right="733"/>
        <w:jc w:val="left"/>
      </w:pPr>
      <w:r w:rsidRPr="00281B16">
        <w:t>Освоение инструментов традиционного рисования (карандаш, кисточка, ластик, заливка и др.) впрограммеPaint наосновепростыхсюжетов (например, образдерева).</w:t>
      </w:r>
    </w:p>
    <w:p w:rsidR="00281B16" w:rsidRPr="00281B16" w:rsidRDefault="00281B16" w:rsidP="00281B16">
      <w:pPr>
        <w:pStyle w:val="af7"/>
        <w:spacing w:before="13"/>
        <w:jc w:val="left"/>
      </w:pPr>
      <w:r w:rsidRPr="00281B16">
        <w:t>ОсвоениеинструментовтрадиционногорисованиявпрограммеPaintнаосноветемы</w:t>
      </w:r>
    </w:p>
    <w:p w:rsidR="00281B16" w:rsidRPr="00281B16" w:rsidRDefault="00281B16" w:rsidP="00281B16">
      <w:pPr>
        <w:pStyle w:val="af7"/>
        <w:spacing w:before="45" w:line="264" w:lineRule="auto"/>
        <w:ind w:right="671"/>
        <w:jc w:val="left"/>
      </w:pPr>
      <w:r w:rsidRPr="00281B16">
        <w:t>«Тёплыйихолодныйцвета»(например,«Горящийкостёрвсинейночи»,«Перожар-птицы»идр.).</w:t>
      </w:r>
    </w:p>
    <w:p w:rsidR="00281B16" w:rsidRPr="00281B16" w:rsidRDefault="00281B16" w:rsidP="00281B16">
      <w:pPr>
        <w:pStyle w:val="af7"/>
        <w:tabs>
          <w:tab w:val="left" w:pos="2332"/>
          <w:tab w:val="left" w:pos="3855"/>
          <w:tab w:val="left" w:pos="5565"/>
          <w:tab w:val="left" w:pos="6609"/>
          <w:tab w:val="left" w:pos="6964"/>
          <w:tab w:val="left" w:pos="7837"/>
          <w:tab w:val="left" w:pos="9082"/>
        </w:tabs>
        <w:spacing w:before="19" w:line="264" w:lineRule="auto"/>
        <w:ind w:right="742"/>
        <w:jc w:val="left"/>
      </w:pPr>
      <w:r w:rsidRPr="00281B16">
        <w:t>Художественная</w:t>
      </w:r>
      <w:r w:rsidRPr="00281B16">
        <w:tab/>
        <w:t>фотография.</w:t>
      </w:r>
      <w:r w:rsidRPr="00281B16">
        <w:tab/>
        <w:t>Расположение</w:t>
      </w:r>
      <w:r w:rsidRPr="00281B16">
        <w:tab/>
        <w:t>объекта</w:t>
      </w:r>
      <w:r w:rsidRPr="00281B16">
        <w:tab/>
        <w:t>в</w:t>
      </w:r>
      <w:r w:rsidRPr="00281B16">
        <w:tab/>
        <w:t>кадре.</w:t>
      </w:r>
      <w:r w:rsidRPr="00281B16">
        <w:tab/>
        <w:t>Масштаб.</w:t>
      </w:r>
      <w:r w:rsidRPr="00281B16">
        <w:tab/>
      </w:r>
      <w:r w:rsidRPr="00281B16">
        <w:rPr>
          <w:spacing w:val="-1"/>
        </w:rPr>
        <w:t>Доминанта.</w:t>
      </w:r>
      <w:r w:rsidRPr="00281B16">
        <w:t>Обсуждениевусловияхурока ученических фотографий,соответствующихизучаемойтеме.</w:t>
      </w:r>
    </w:p>
    <w:p w:rsidR="00281B16" w:rsidRPr="00281B16" w:rsidRDefault="00281B16" w:rsidP="00281B16">
      <w:pPr>
        <w:pStyle w:val="af7"/>
        <w:ind w:left="0"/>
        <w:jc w:val="left"/>
      </w:pPr>
    </w:p>
    <w:p w:rsidR="00281B16" w:rsidRPr="00281B16" w:rsidRDefault="00281B16" w:rsidP="00281B16">
      <w:pPr>
        <w:pStyle w:val="af7"/>
        <w:spacing w:before="7"/>
        <w:ind w:left="0"/>
        <w:jc w:val="left"/>
        <w:rPr>
          <w:b/>
        </w:rPr>
      </w:pPr>
    </w:p>
    <w:p w:rsidR="00281B16" w:rsidRPr="00281B16" w:rsidRDefault="00281B16" w:rsidP="00281B16">
      <w:pPr>
        <w:pStyle w:val="af7"/>
        <w:spacing w:before="7"/>
        <w:ind w:left="0"/>
        <w:jc w:val="left"/>
        <w:rPr>
          <w:b/>
        </w:rPr>
      </w:pPr>
      <w:r w:rsidRPr="00281B16">
        <w:rPr>
          <w:b/>
        </w:rPr>
        <w:t xml:space="preserve">                                                                                                3 КЛАСС</w:t>
      </w:r>
    </w:p>
    <w:p w:rsidR="00281B16" w:rsidRPr="00281B16" w:rsidRDefault="00D00A05" w:rsidP="00281B16">
      <w:pPr>
        <w:pStyle w:val="af7"/>
        <w:spacing w:before="7"/>
        <w:ind w:left="0"/>
        <w:jc w:val="left"/>
        <w:rPr>
          <w:b/>
        </w:rPr>
      </w:pPr>
      <w:r w:rsidRPr="00D00A05">
        <w:rPr>
          <w:noProof/>
          <w:lang w:eastAsia="ru-RU"/>
        </w:rPr>
        <w:pict>
          <v:rect id="Прямоугольник 8" o:spid="_x0000_s1034" style="position:absolute;margin-left:45pt;margin-top:13.8pt;width:498pt;height:.75pt;z-index:-25166131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" fillcolor="black" stroked="f">
            <w10:wrap type="topAndBottom" anchorx="page"/>
          </v:rect>
        </w:pict>
      </w:r>
    </w:p>
    <w:p w:rsidR="00281B16" w:rsidRPr="00281B16" w:rsidRDefault="00281B16" w:rsidP="00281B16">
      <w:pPr>
        <w:spacing w:before="49"/>
        <w:ind w:left="380"/>
        <w:jc w:val="both"/>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Модуль«Графика»</w:t>
      </w:r>
    </w:p>
    <w:p w:rsidR="00281B16" w:rsidRPr="00281B16" w:rsidRDefault="00281B16" w:rsidP="00281B16">
      <w:pPr>
        <w:pStyle w:val="af7"/>
        <w:spacing w:before="33" w:line="266" w:lineRule="auto"/>
        <w:ind w:right="742"/>
      </w:pPr>
      <w:r w:rsidRPr="00281B16">
        <w:t>Эскизы обложки и иллюстраций к детской книге сказок (сказка по выбору). Рисунок буквицы.Макеткниги-игрушки.Совмещениеизображенияитекста.Расположениеиллюстрацийитекстанаразворотекниги.</w:t>
      </w:r>
    </w:p>
    <w:p w:rsidR="00281B16" w:rsidRPr="00281B16" w:rsidRDefault="00281B16" w:rsidP="00281B16">
      <w:pPr>
        <w:pStyle w:val="af7"/>
        <w:spacing w:before="12" w:line="266" w:lineRule="auto"/>
        <w:ind w:right="740"/>
      </w:pPr>
      <w:r w:rsidRPr="00281B16">
        <w:t>Поздравительная открытка. Открытка-пожелание. Композиция открытки: совмещение текста(шрифта)и изображения.Рисунок открыткиилиаппликация.</w:t>
      </w:r>
    </w:p>
    <w:p w:rsidR="00281B16" w:rsidRPr="00281B16" w:rsidRDefault="00281B16" w:rsidP="00281B16">
      <w:pPr>
        <w:pStyle w:val="af7"/>
        <w:spacing w:before="13" w:line="266" w:lineRule="auto"/>
        <w:ind w:right="747"/>
      </w:pPr>
      <w:r w:rsidRPr="00281B16">
        <w:t>Эскизплакатаилиафиши.Совмещениешрифтаиизображения.Особенностикомпозицииплаката.</w:t>
      </w:r>
    </w:p>
    <w:p w:rsidR="00281B16" w:rsidRPr="00281B16" w:rsidRDefault="00281B16" w:rsidP="00281B16">
      <w:pPr>
        <w:pStyle w:val="af7"/>
        <w:spacing w:before="13" w:line="264" w:lineRule="auto"/>
        <w:ind w:right="739"/>
      </w:pPr>
      <w:r w:rsidRPr="00281B16">
        <w:t>Графическиезарисовкикарандашамипопамятиилинаосновенаблюденийифотографийархитектурных достопримечательностей своего города.</w:t>
      </w:r>
    </w:p>
    <w:p w:rsidR="00281B16" w:rsidRPr="00281B16" w:rsidRDefault="00281B16" w:rsidP="00281B16">
      <w:pPr>
        <w:pStyle w:val="af7"/>
        <w:spacing w:before="16"/>
      </w:pPr>
      <w:r w:rsidRPr="00281B16">
        <w:t>Транспортвгороде.Рисункиреальныхилифантастическихмашин.</w:t>
      </w:r>
    </w:p>
    <w:p w:rsidR="00281B16" w:rsidRPr="00281B16" w:rsidRDefault="00281B16" w:rsidP="00281B16">
      <w:pPr>
        <w:pStyle w:val="af7"/>
        <w:spacing w:before="48"/>
      </w:pPr>
      <w:r w:rsidRPr="00281B16">
        <w:t>Изображениелицачеловека.Строение,пропорции,взаиморасположениечастейлица.</w:t>
      </w:r>
    </w:p>
    <w:p w:rsidR="00281B16" w:rsidRPr="00281B16" w:rsidRDefault="00281B16" w:rsidP="00281B16">
      <w:pPr>
        <w:pStyle w:val="af7"/>
        <w:spacing w:before="46" w:line="264" w:lineRule="auto"/>
        <w:ind w:right="737"/>
      </w:pPr>
      <w:r w:rsidRPr="00281B16">
        <w:t>Эскизмаскидлямаскарада:изображениелица—</w:t>
      </w:r>
      <w:r w:rsidRPr="00281B16">
        <w:lastRenderedPageBreak/>
        <w:t>маскиперсонажасярковыраженнымхарактером.Аппликация из цветнойбумаги.</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Модуль«Живопись»</w:t>
      </w:r>
    </w:p>
    <w:p w:rsidR="00281B16" w:rsidRPr="00281B16" w:rsidRDefault="00281B16" w:rsidP="00281B16">
      <w:pPr>
        <w:pStyle w:val="af7"/>
        <w:spacing w:before="34" w:line="264" w:lineRule="auto"/>
        <w:ind w:right="748"/>
      </w:pPr>
      <w:r w:rsidRPr="00281B16">
        <w:t>Создание сюжетной композиции «В цирке», использование гуаши или карандаша и акварели(попамятиипредставлению).</w:t>
      </w:r>
    </w:p>
    <w:p w:rsidR="00281B16" w:rsidRPr="00281B16" w:rsidRDefault="00281B16" w:rsidP="00281B16">
      <w:pPr>
        <w:pStyle w:val="af7"/>
        <w:spacing w:before="60" w:line="264" w:lineRule="auto"/>
        <w:ind w:right="743"/>
      </w:pPr>
      <w:r w:rsidRPr="00281B16">
        <w:t>Художниквтеатре:эскиззанавеса(илидекорацийсцены)дляспектаклясосказочнымсюжетом(сказкапо выбору).</w:t>
      </w:r>
    </w:p>
    <w:p w:rsidR="00281B16" w:rsidRPr="00281B16" w:rsidRDefault="00281B16" w:rsidP="00281B16">
      <w:pPr>
        <w:pStyle w:val="af7"/>
        <w:spacing w:before="19" w:line="264" w:lineRule="auto"/>
        <w:ind w:right="745"/>
      </w:pPr>
      <w:r w:rsidRPr="00281B16">
        <w:t>Тематическаякомпозиция«Праздниквгороде».Гуашьпоцветнойбумаге,возможносовмещениеснаклейками ввидеколлажаилиаппликации.</w:t>
      </w:r>
    </w:p>
    <w:p w:rsidR="00281B16" w:rsidRPr="00281B16" w:rsidRDefault="00281B16" w:rsidP="00281B16">
      <w:pPr>
        <w:pStyle w:val="af7"/>
        <w:spacing w:before="17" w:line="266" w:lineRule="auto"/>
        <w:ind w:right="738"/>
      </w:pPr>
      <w:r w:rsidRPr="00281B16">
        <w:t>Натюрмортиз простых предметов с натуры илипо представлению. «Натюрмортавтопортрет»изпредметов,характеризующихличностьученика.</w:t>
      </w:r>
    </w:p>
    <w:p w:rsidR="00281B16" w:rsidRPr="00281B16" w:rsidRDefault="00281B16" w:rsidP="00281B16">
      <w:pPr>
        <w:pStyle w:val="af7"/>
        <w:spacing w:before="13" w:line="266" w:lineRule="auto"/>
        <w:ind w:right="740"/>
      </w:pPr>
      <w:r w:rsidRPr="00281B16">
        <w:t>Пейзаж в живописи. Передача в пейзаже состояний в природе. Выбор для изображения временигода, времени дня, характера погоды и особенностей ландшафта (лес или поле, река или озеро);количествоисостояниенебавизображении.</w:t>
      </w:r>
    </w:p>
    <w:p w:rsidR="00281B16" w:rsidRPr="00281B16" w:rsidRDefault="00281B16" w:rsidP="00281B16">
      <w:pPr>
        <w:pStyle w:val="af7"/>
        <w:spacing w:before="11" w:line="266" w:lineRule="auto"/>
        <w:ind w:right="742"/>
      </w:pPr>
    </w:p>
    <w:p w:rsidR="00281B16" w:rsidRPr="00281B16" w:rsidRDefault="00281B16" w:rsidP="00281B16">
      <w:pPr>
        <w:pStyle w:val="af7"/>
        <w:spacing w:before="11" w:line="266" w:lineRule="auto"/>
        <w:ind w:right="742"/>
      </w:pPr>
    </w:p>
    <w:p w:rsidR="00281B16" w:rsidRPr="00281B16" w:rsidRDefault="00281B16" w:rsidP="00281B16">
      <w:pPr>
        <w:pStyle w:val="af7"/>
        <w:spacing w:before="11" w:line="266" w:lineRule="auto"/>
        <w:ind w:right="742"/>
      </w:pPr>
      <w:r w:rsidRPr="00281B16">
        <w:t>Портрет человека попамятиипредставлению с опоройна натуру.Выражение впортрете(автопортрете)характерачеловека,особенностейеголичностисиспользованиемвыразительных возможностей композиционного размещения в плоскости листа, особенностейпропорций и мимики лица, характера цветового решения, сильного или мягкого контраста,включениявкомпозицию дополнительныхпредметов.</w:t>
      </w:r>
    </w:p>
    <w:p w:rsidR="00281B16" w:rsidRPr="00281B16" w:rsidRDefault="00281B16" w:rsidP="00281B16">
      <w:pPr>
        <w:pStyle w:val="10"/>
        <w:spacing w:before="1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Модуль«Скульптура»</w:t>
      </w:r>
    </w:p>
    <w:p w:rsidR="00281B16" w:rsidRPr="00281B16" w:rsidRDefault="00281B16" w:rsidP="00281B16">
      <w:pPr>
        <w:pStyle w:val="af7"/>
        <w:spacing w:before="33" w:line="264" w:lineRule="auto"/>
        <w:ind w:right="671"/>
        <w:jc w:val="left"/>
      </w:pPr>
      <w:r w:rsidRPr="00281B16">
        <w:t>Созданиеигрушкиизподручногонехудожественногоматериала,приданиеейодушевлённогообраза(добавлениядеталейлепныхилиизбумаги,нитокилидругихматериалов).</w:t>
      </w:r>
    </w:p>
    <w:p w:rsidR="00281B16" w:rsidRPr="00281B16" w:rsidRDefault="00281B16" w:rsidP="00281B16">
      <w:pPr>
        <w:pStyle w:val="af7"/>
        <w:spacing w:before="19" w:line="264" w:lineRule="auto"/>
        <w:ind w:right="671"/>
        <w:jc w:val="left"/>
      </w:pPr>
      <w:r w:rsidRPr="00281B16">
        <w:t>Лепкасказочногоперсонажанаосновесюжетаизвестнойсказкиилисозданиеэтогоперсонажапутёмбумагопластики.</w:t>
      </w:r>
    </w:p>
    <w:p w:rsidR="00281B16" w:rsidRPr="00281B16" w:rsidRDefault="00281B16" w:rsidP="00281B16">
      <w:pPr>
        <w:pStyle w:val="af7"/>
        <w:spacing w:before="16" w:line="266" w:lineRule="auto"/>
        <w:ind w:right="671"/>
        <w:jc w:val="left"/>
      </w:pPr>
      <w:r w:rsidRPr="00281B16">
        <w:t>Освоениезнанийовидахскульптуры(поназначению)ижанрахскульптуры(посюжетуизображения).</w:t>
      </w:r>
    </w:p>
    <w:p w:rsidR="00281B16" w:rsidRPr="00281B16" w:rsidRDefault="00281B16" w:rsidP="00281B16">
      <w:pPr>
        <w:pStyle w:val="af7"/>
        <w:spacing w:before="13" w:line="264" w:lineRule="auto"/>
        <w:ind w:right="671"/>
        <w:jc w:val="left"/>
      </w:pPr>
      <w:r w:rsidRPr="00281B16">
        <w:t>Лепкаэскизапарковойскульптуры.Выражениепластикидвижениявскульптуре.Работаспластилиномилиглиной.</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Модуль«Декоративно-прикладноеискусство»</w:t>
      </w:r>
    </w:p>
    <w:p w:rsidR="00281B16" w:rsidRPr="00281B16" w:rsidRDefault="00281B16" w:rsidP="00281B16">
      <w:pPr>
        <w:pStyle w:val="af7"/>
        <w:spacing w:before="34" w:line="264" w:lineRule="auto"/>
        <w:ind w:right="746"/>
      </w:pPr>
      <w:r w:rsidRPr="00281B16">
        <w:t>Приёмы исполнения орнаментов и выполнение эскизов украшения посуды из дерева и глины втрадициях народных художественных промыслов Хохломы и Гжели (или в традициях другихпромысловпо выборуучителя).</w:t>
      </w:r>
    </w:p>
    <w:p w:rsidR="00281B16" w:rsidRPr="00281B16" w:rsidRDefault="00281B16" w:rsidP="00281B16">
      <w:pPr>
        <w:pStyle w:val="af7"/>
        <w:spacing w:before="20" w:line="264" w:lineRule="auto"/>
        <w:ind w:right="741"/>
      </w:pPr>
      <w:r w:rsidRPr="00281B16">
        <w:t>Эскизы орнаментов для росписи тканей. Раппорт. Трафарет и создание орнамента при помощипечаток илиштампов.</w:t>
      </w:r>
    </w:p>
    <w:p w:rsidR="00281B16" w:rsidRPr="00281B16" w:rsidRDefault="00281B16" w:rsidP="00281B16">
      <w:pPr>
        <w:pStyle w:val="af7"/>
        <w:spacing w:before="16" w:line="266" w:lineRule="auto"/>
        <w:ind w:right="742"/>
      </w:pPr>
      <w:r w:rsidRPr="00281B16">
        <w:t>Эскизы орнамента для росписи платка: симметрия или асимметрия построения композиции,статикаидинамикаузора,ритмическиечередованиямотивов,наличиекомпозиционногоцентра,росписьпо канве.Рассматриваниепавловопосадскихплатков.</w:t>
      </w:r>
    </w:p>
    <w:p w:rsidR="00281B16" w:rsidRPr="00281B16" w:rsidRDefault="00281B16" w:rsidP="00281B16">
      <w:pPr>
        <w:pStyle w:val="af7"/>
        <w:spacing w:before="11" w:line="266" w:lineRule="auto"/>
        <w:ind w:right="743"/>
        <w:rPr>
          <w:b/>
        </w:rPr>
      </w:pPr>
      <w:r w:rsidRPr="00281B16">
        <w:t>Проектирование(эскизы)декоративныхукрашенийвгороде:ажурныеограды,украшенияфонарей,скамеек, киосков,подставок дляцветов идр.</w:t>
      </w:r>
      <w:r w:rsidRPr="00281B16">
        <w:rPr>
          <w:b/>
        </w:rPr>
        <w:t>Модуль «Архитектура»</w:t>
      </w:r>
    </w:p>
    <w:p w:rsidR="00281B16" w:rsidRPr="00281B16" w:rsidRDefault="00281B16" w:rsidP="00281B16">
      <w:pPr>
        <w:pStyle w:val="af7"/>
        <w:spacing w:before="13" w:line="266" w:lineRule="auto"/>
        <w:ind w:right="1215"/>
      </w:pPr>
      <w:r w:rsidRPr="00281B16">
        <w:t>Зарисовки исторических памятников и архитектурных достопримечательностей города илисела. Работа по наблюдению и по памяти, на основе использования фотографий и образныхпредставлений.</w:t>
      </w:r>
    </w:p>
    <w:p w:rsidR="00281B16" w:rsidRPr="00281B16" w:rsidRDefault="00281B16" w:rsidP="00281B16">
      <w:pPr>
        <w:pStyle w:val="af7"/>
        <w:spacing w:before="9" w:line="266" w:lineRule="auto"/>
        <w:ind w:right="740"/>
      </w:pPr>
      <w:r w:rsidRPr="00281B16">
        <w:t>Проектирование садово-паркового пространства на плоскости (аппликация, коллаж) или в видемакетасиспользованиембумаги,картона,пенопластаидругихподручных материалов.</w:t>
      </w:r>
    </w:p>
    <w:p w:rsidR="00281B16" w:rsidRPr="00281B16" w:rsidRDefault="00281B16" w:rsidP="00281B16">
      <w:pPr>
        <w:pStyle w:val="af7"/>
        <w:spacing w:before="13" w:line="266" w:lineRule="auto"/>
        <w:ind w:right="740"/>
      </w:pPr>
      <w:r w:rsidRPr="00281B16">
        <w:t>Графический рисунок (индивидуально) или тематическое панно «Образ моего города» (села) ввиде коллективной работы (композиционная склейка-аппликация рисунков зданий и другихэлементовгородскогопространства, выполненныхиндивидуально).</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lastRenderedPageBreak/>
        <w:t>Модуль«Восприятиепроизведенийискусства»</w:t>
      </w:r>
    </w:p>
    <w:p w:rsidR="00281B16" w:rsidRPr="00281B16" w:rsidRDefault="00281B16" w:rsidP="00281B16">
      <w:pPr>
        <w:pStyle w:val="af7"/>
        <w:spacing w:before="34" w:line="264" w:lineRule="auto"/>
        <w:ind w:right="743"/>
      </w:pPr>
      <w:r w:rsidRPr="00281B16">
        <w:t>Иллюстрациивдетскихкнигахидизайндетскойкниги.Рассматриваниеиобсуждениеиллюстрацийизвестныхроссийскихиллюстраторов детскихкниг.</w:t>
      </w:r>
    </w:p>
    <w:p w:rsidR="00281B16" w:rsidRPr="00281B16" w:rsidRDefault="00281B16" w:rsidP="00281B16">
      <w:pPr>
        <w:pStyle w:val="af7"/>
        <w:spacing w:before="18" w:line="264" w:lineRule="auto"/>
        <w:ind w:right="739"/>
      </w:pPr>
      <w:r w:rsidRPr="00281B16">
        <w:t>Восприятие объектов окружающего мира — архитектура, улицы города или села. Памятникиархитектурыиархитектурныедостопримечательности(повыборуучителя),ихзначениевсовременноммире.</w:t>
      </w:r>
    </w:p>
    <w:p w:rsidR="00281B16" w:rsidRPr="00281B16" w:rsidRDefault="00281B16" w:rsidP="00281B16">
      <w:pPr>
        <w:pStyle w:val="af7"/>
        <w:spacing w:before="60" w:line="264" w:lineRule="auto"/>
        <w:ind w:right="733"/>
      </w:pPr>
      <w:r w:rsidRPr="00281B16">
        <w:t>Виртуальноепутешествие:памятникиархитектурывМосквеиСанкт-Петербурге(обзорпамятниковпо выборуучителя).</w:t>
      </w:r>
    </w:p>
    <w:p w:rsidR="00281B16" w:rsidRPr="00281B16" w:rsidRDefault="00281B16" w:rsidP="00281B16">
      <w:pPr>
        <w:pStyle w:val="af7"/>
        <w:spacing w:before="19" w:line="266" w:lineRule="auto"/>
        <w:ind w:right="740"/>
      </w:pPr>
      <w:r w:rsidRPr="00281B16">
        <w:t>Художественные музеи. Виртуальные путешествия в художественные музеи: ГосударственнаяТретьяковскаягалерея,ГосударственныйЭрмитаж,ГосударственныйРусскиймузей,Государственный музей изобразительных искусств имени А. С. Пушкина. Экскурсии в местныехудожественныемузеиигалереи.Виртуальныеэкскурсиивзнаменитыезарубежныехудожественныемузеи(выбормузеев—заучителем).Осознаниезначимостииувлекательностипосещениямузеев;посещениезнаменитогомузеякаксобытие;интерескколлекциимузея и искусствувцелом.</w:t>
      </w:r>
    </w:p>
    <w:p w:rsidR="00281B16" w:rsidRPr="00281B16" w:rsidRDefault="00281B16" w:rsidP="00281B16">
      <w:pPr>
        <w:pStyle w:val="af7"/>
        <w:spacing w:before="6" w:line="266" w:lineRule="auto"/>
        <w:ind w:right="747"/>
      </w:pPr>
      <w:r w:rsidRPr="00281B16">
        <w:t>Знания о видах пространственных искусств: виды определяются по назначению произведений вжизнилюдей.</w:t>
      </w:r>
    </w:p>
    <w:p w:rsidR="00281B16" w:rsidRPr="00281B16" w:rsidRDefault="00281B16" w:rsidP="00281B16">
      <w:pPr>
        <w:pStyle w:val="af7"/>
        <w:spacing w:before="13" w:line="266" w:lineRule="auto"/>
        <w:ind w:right="737"/>
      </w:pPr>
      <w:r w:rsidRPr="00281B16">
        <w:t>Жанры в изобразительном искусстве — в живописи, графике, скульптуре — определяютсяпредметомизображения;классификацияисравнениесодержанияпроизведенийсходногосюжета(портреты, пейзажи и др.).</w:t>
      </w:r>
    </w:p>
    <w:p w:rsidR="00281B16" w:rsidRPr="00281B16" w:rsidRDefault="00281B16" w:rsidP="00281B16">
      <w:pPr>
        <w:pStyle w:val="af7"/>
        <w:spacing w:before="12" w:line="266" w:lineRule="auto"/>
        <w:ind w:right="736"/>
      </w:pPr>
      <w:r w:rsidRPr="00281B16">
        <w:t>Представления о произведениях крупнейших отечественных художников-пейзажистов: И. И.Шишкина, И. И. Левитана, А. К. Саврасова, В. Д. Поленова, А. И. Куинджи, И. К. Айвазовскогои др.Представления о произведениях крупнейших отечественных портретистов: В. И. Сурикова, И.Е.Репина, В. А.Сероваи др.</w:t>
      </w:r>
      <w:r w:rsidRPr="00281B16">
        <w:rPr>
          <w:b/>
        </w:rPr>
        <w:t>Модуль«Азбукацифровой графики»</w:t>
      </w:r>
    </w:p>
    <w:p w:rsidR="00281B16" w:rsidRPr="00281B16" w:rsidRDefault="00281B16" w:rsidP="00281B16">
      <w:pPr>
        <w:pStyle w:val="af7"/>
        <w:spacing w:before="13" w:line="266" w:lineRule="auto"/>
        <w:ind w:right="735"/>
      </w:pPr>
      <w:r w:rsidRPr="00281B16">
        <w:t>Построениевграфическомредактореразличныхпоэмоциональномувосприятиюритмоврасположения пятен на плоскости: покой (статика), разные направления и ритмы движения(собрались, разбежались, догоняют, улетают и т. д.). Вместо пятен (геометрических фигур)могутбытьпростыесилуэты машинок, птичек,облаков и др.</w:t>
      </w:r>
    </w:p>
    <w:p w:rsidR="00281B16" w:rsidRPr="00281B16" w:rsidRDefault="00281B16" w:rsidP="00281B16">
      <w:pPr>
        <w:pStyle w:val="af7"/>
        <w:spacing w:before="9" w:line="266" w:lineRule="auto"/>
        <w:ind w:right="733"/>
      </w:pPr>
      <w:r w:rsidRPr="00281B16">
        <w:t>В графическом редакторе создание рисунка элемента орнамента (паттерна), его копирование,многократное повторение, в том числе с поворотами вокруг оси рисунка, и создание орнамента,в основе которого раппорт. Вариативное создание орнаментов на основе одного и тогожеэлемента.</w:t>
      </w:r>
    </w:p>
    <w:p w:rsidR="00281B16" w:rsidRPr="00281B16" w:rsidRDefault="00281B16" w:rsidP="00281B16">
      <w:pPr>
        <w:pStyle w:val="af7"/>
        <w:spacing w:before="12" w:line="271" w:lineRule="auto"/>
        <w:ind w:right="671"/>
        <w:jc w:val="left"/>
      </w:pPr>
      <w:r w:rsidRPr="00281B16">
        <w:t>Изображение и изучение мимики лица в программе Paint (или другом графическом редакторе).Совмещениеспомощьюграфическогоредакторавекторногоизображения,фотографииишрифтадля создания плакатаилипоздравительной открытки.</w:t>
      </w:r>
    </w:p>
    <w:p w:rsidR="00281B16" w:rsidRPr="00281B16" w:rsidRDefault="00281B16" w:rsidP="00281B16">
      <w:pPr>
        <w:pStyle w:val="af7"/>
        <w:spacing w:before="9" w:line="264" w:lineRule="auto"/>
        <w:ind w:right="671"/>
        <w:jc w:val="left"/>
      </w:pPr>
      <w:r w:rsidRPr="00281B16">
        <w:t>РедактированиефотографийвпрограммеPictureManager:изменениеяркости,контраста,насыщенности цвета; обрезка, поворот, отражение.</w:t>
      </w:r>
    </w:p>
    <w:p w:rsidR="00281B16" w:rsidRPr="00281B16" w:rsidRDefault="00281B16" w:rsidP="00281B16">
      <w:pPr>
        <w:pStyle w:val="af7"/>
        <w:spacing w:before="17" w:line="276" w:lineRule="auto"/>
        <w:ind w:right="718" w:firstLine="691"/>
        <w:jc w:val="left"/>
      </w:pPr>
      <w:r w:rsidRPr="00281B16">
        <w:t>Виртуальные путешествия в главные художественные музеи и музеи местные (по выборуучителя).</w:t>
      </w:r>
    </w:p>
    <w:p w:rsidR="00281B16" w:rsidRPr="00281B16" w:rsidRDefault="00281B16" w:rsidP="00281B16">
      <w:pPr>
        <w:pStyle w:val="af7"/>
        <w:spacing w:before="7"/>
        <w:ind w:left="0"/>
        <w:jc w:val="left"/>
      </w:pPr>
    </w:p>
    <w:p w:rsidR="00281B16" w:rsidRPr="00281B16" w:rsidRDefault="00281B16" w:rsidP="00281B16">
      <w:pPr>
        <w:pStyle w:val="10"/>
        <w:spacing w:before="0"/>
        <w:ind w:left="840" w:right="1410"/>
        <w:jc w:val="center"/>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4</w:t>
      </w:r>
      <w:r>
        <w:rPr>
          <w:rFonts w:ascii="Times New Roman" w:hAnsi="Times New Roman" w:cs="Times New Roman"/>
          <w:color w:val="auto"/>
          <w:sz w:val="24"/>
          <w:szCs w:val="24"/>
          <w:lang w:val="ru-RU"/>
        </w:rPr>
        <w:t>КЛАС</w:t>
      </w:r>
      <w:r w:rsidR="00D00A05">
        <w:rPr>
          <w:rFonts w:ascii="Times New Roman" w:hAnsi="Times New Roman" w:cs="Times New Roman"/>
          <w:noProof/>
          <w:color w:val="auto"/>
          <w:sz w:val="24"/>
          <w:szCs w:val="24"/>
          <w:lang w:val="ru-RU" w:eastAsia="ru-RU"/>
        </w:rPr>
        <w:pict>
          <v:rect id="Прямоугольник 7" o:spid="_x0000_s1033" style="position:absolute;left:0;text-align:left;margin-left:45pt;margin-top:14.15pt;width:498pt;height:.75pt;z-index:-251660288;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" fillcolor="black" stroked="f">
            <w10:wrap type="topAndBottom" anchorx="page"/>
          </v:rect>
        </w:pict>
      </w:r>
      <w:r>
        <w:rPr>
          <w:rFonts w:ascii="Times New Roman" w:hAnsi="Times New Roman" w:cs="Times New Roman"/>
          <w:color w:val="auto"/>
          <w:sz w:val="24"/>
          <w:szCs w:val="24"/>
          <w:lang w:val="ru-RU"/>
        </w:rPr>
        <w:t>С</w:t>
      </w:r>
    </w:p>
    <w:p w:rsidR="00281B16" w:rsidRPr="00281B16" w:rsidRDefault="00281B16" w:rsidP="00281B16">
      <w:pPr>
        <w:spacing w:before="50"/>
        <w:ind w:left="380"/>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Модуль«Графика»</w:t>
      </w:r>
    </w:p>
    <w:p w:rsidR="00281B16" w:rsidRPr="00281B16" w:rsidRDefault="00281B16" w:rsidP="00281B16">
      <w:pPr>
        <w:pStyle w:val="af7"/>
        <w:spacing w:before="34" w:line="266" w:lineRule="auto"/>
        <w:ind w:right="671"/>
        <w:jc w:val="left"/>
      </w:pPr>
      <w:r w:rsidRPr="00281B16">
        <w:t>Правилалинейнойивоздушнойперспективы:уменьшениеразмераизображенияпомереудаленияот первогоплана, смягченияцветового и тонального контрастов.</w:t>
      </w:r>
    </w:p>
    <w:p w:rsidR="00281B16" w:rsidRPr="00281B16" w:rsidRDefault="00281B16" w:rsidP="00281B16">
      <w:pPr>
        <w:pStyle w:val="af7"/>
        <w:spacing w:before="13" w:line="264" w:lineRule="auto"/>
        <w:ind w:right="671"/>
        <w:jc w:val="left"/>
      </w:pPr>
      <w:r w:rsidRPr="00281B16">
        <w:t>Рисунокфигурычеловека:основныепропорцииивзаимоотношениечастейфигуры,передачадвиженияфигуры наплоскости листа: бег,ходьба,сидящая истоящая фигуры.</w:t>
      </w:r>
    </w:p>
    <w:p w:rsidR="00281B16" w:rsidRPr="00281B16" w:rsidRDefault="00281B16" w:rsidP="00281B16">
      <w:pPr>
        <w:pStyle w:val="af7"/>
        <w:spacing w:before="19" w:line="271" w:lineRule="auto"/>
        <w:ind w:right="671"/>
        <w:jc w:val="left"/>
      </w:pPr>
      <w:r w:rsidRPr="00281B16">
        <w:lastRenderedPageBreak/>
        <w:t>Графическое изображение героев былин, древних легенд, сказок и сказаний разных народов.Изображениегорода—тематическаяграфическаякомпозиция;использованиекарандаша,мелков,фломастеров(смешанная техника).</w:t>
      </w:r>
    </w:p>
    <w:p w:rsidR="00281B16" w:rsidRPr="00281B16" w:rsidRDefault="00281B16" w:rsidP="00281B16">
      <w:pPr>
        <w:pStyle w:val="10"/>
        <w:spacing w:before="1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Модуль«Живопись»</w:t>
      </w:r>
    </w:p>
    <w:p w:rsidR="00281B16" w:rsidRPr="00281B16" w:rsidRDefault="00281B16" w:rsidP="00281B16">
      <w:pPr>
        <w:pStyle w:val="af7"/>
        <w:spacing w:before="34" w:line="266" w:lineRule="auto"/>
        <w:ind w:right="671"/>
        <w:jc w:val="left"/>
      </w:pPr>
      <w:r w:rsidRPr="00281B16">
        <w:t>Красотаприродыразныхклиматическихзон,созданиепейзажныхкомпозиций(горный,степной,среднерусский ландшафт).</w:t>
      </w:r>
    </w:p>
    <w:p w:rsidR="00281B16" w:rsidRPr="00281B16" w:rsidRDefault="00281B16" w:rsidP="00281B16">
      <w:pPr>
        <w:pStyle w:val="af7"/>
        <w:spacing w:before="60" w:line="266" w:lineRule="auto"/>
        <w:ind w:right="733"/>
      </w:pPr>
      <w:r w:rsidRPr="00281B16">
        <w:t>Портретные изображения человека по представлению и наблюдению с разным содержанием:женский или мужской портрет, двойной портрет матери и ребёнка, портрет пожилого человека,детскийпортретилиавтопортрет,портретперсонажапопредставлению(извыбраннойкультурнойэпохи).</w:t>
      </w:r>
    </w:p>
    <w:p w:rsidR="00281B16" w:rsidRPr="00281B16" w:rsidRDefault="00281B16" w:rsidP="00281B16">
      <w:pPr>
        <w:pStyle w:val="af7"/>
        <w:spacing w:before="12" w:line="264" w:lineRule="auto"/>
        <w:ind w:right="735"/>
      </w:pPr>
      <w:r w:rsidRPr="00281B16">
        <w:t>Тематическиемногофигурныекомпозиции:коллективносозданныепанно-аппликацииизиндивидуальных рисунков и вырезанных персонажей на темы праздников народов мира или вкачествеиллюстрацийк сказками легендам.</w:t>
      </w:r>
    </w:p>
    <w:p w:rsidR="00281B16" w:rsidRPr="00281B16" w:rsidRDefault="00281B16" w:rsidP="00281B16">
      <w:pPr>
        <w:pStyle w:val="af7"/>
        <w:spacing w:before="12" w:line="264" w:lineRule="auto"/>
        <w:ind w:right="735"/>
      </w:pPr>
    </w:p>
    <w:p w:rsidR="00281B16" w:rsidRPr="00281B16" w:rsidRDefault="00281B16" w:rsidP="00281B16">
      <w:pPr>
        <w:pStyle w:val="af7"/>
        <w:spacing w:before="12" w:line="264" w:lineRule="auto"/>
        <w:ind w:right="735"/>
      </w:pPr>
    </w:p>
    <w:p w:rsidR="00281B16" w:rsidRPr="00281B16" w:rsidRDefault="00281B16" w:rsidP="00281B16">
      <w:pPr>
        <w:pStyle w:val="10"/>
        <w:spacing w:before="2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Модуль«Скульптура»</w:t>
      </w:r>
    </w:p>
    <w:p w:rsidR="00281B16" w:rsidRPr="00281B16" w:rsidRDefault="00281B16" w:rsidP="00281B16">
      <w:pPr>
        <w:pStyle w:val="af7"/>
        <w:spacing w:before="33"/>
      </w:pPr>
      <w:r w:rsidRPr="00281B16">
        <w:t>Знакомствососкульптурнымипамятникамигероямимемориальнымикомплексами.</w:t>
      </w:r>
    </w:p>
    <w:p w:rsidR="00281B16" w:rsidRPr="00281B16" w:rsidRDefault="00281B16" w:rsidP="00281B16">
      <w:pPr>
        <w:spacing w:before="46" w:line="268" w:lineRule="auto"/>
        <w:ind w:left="380" w:right="735"/>
        <w:jc w:val="both"/>
        <w:rPr>
          <w:rFonts w:ascii="Times New Roman" w:hAnsi="Times New Roman" w:cs="Times New Roman"/>
          <w:b/>
          <w:sz w:val="24"/>
          <w:szCs w:val="24"/>
          <w:lang w:val="ru-RU"/>
        </w:rPr>
      </w:pPr>
      <w:r w:rsidRPr="00281B16">
        <w:rPr>
          <w:rFonts w:ascii="Times New Roman" w:hAnsi="Times New Roman" w:cs="Times New Roman"/>
          <w:sz w:val="24"/>
          <w:szCs w:val="24"/>
          <w:lang w:val="ru-RU"/>
        </w:rPr>
        <w:t>Создание эскиза памятника народному герою. Работа с пластилином или глиной. Выражениезначительности,трагизмаипобедительнойсилы.</w:t>
      </w:r>
      <w:r w:rsidRPr="00281B16">
        <w:rPr>
          <w:rFonts w:ascii="Times New Roman" w:hAnsi="Times New Roman" w:cs="Times New Roman"/>
          <w:b/>
          <w:sz w:val="24"/>
          <w:szCs w:val="24"/>
          <w:lang w:val="ru-RU"/>
        </w:rPr>
        <w:t>Модуль«Декоративно-прикладноеискусство»</w:t>
      </w:r>
    </w:p>
    <w:p w:rsidR="00281B16" w:rsidRPr="00281B16" w:rsidRDefault="00281B16" w:rsidP="00281B16">
      <w:pPr>
        <w:pStyle w:val="af7"/>
        <w:spacing w:before="3" w:line="266" w:lineRule="auto"/>
        <w:ind w:right="742"/>
      </w:pPr>
      <w:r w:rsidRPr="00281B16">
        <w:t>Орнаментыразныхнародов.Подчинённостьорнаментаформеиназначениюпредмета,вхудожественнойобработкекоторогоонприменяется.Особенностисимволовиизобразительных мотивов в орнаментах разных народов. Орнаменты в архитектуре, на тканях,одежде,предметахбытаи др.</w:t>
      </w:r>
    </w:p>
    <w:p w:rsidR="00281B16" w:rsidRPr="00281B16" w:rsidRDefault="00281B16" w:rsidP="00281B16">
      <w:pPr>
        <w:pStyle w:val="af7"/>
        <w:spacing w:before="10" w:line="266" w:lineRule="auto"/>
        <w:ind w:right="748"/>
      </w:pPr>
      <w:r w:rsidRPr="00281B16">
        <w:t>Мотивы и назначение русских народных орнаментов. Деревянная резьба и роспись, украшениеналичниковидругихэлементовизбы, вышивка,декорголовныхуборови др.</w:t>
      </w:r>
    </w:p>
    <w:p w:rsidR="00281B16" w:rsidRPr="00281B16" w:rsidRDefault="00281B16" w:rsidP="00281B16">
      <w:pPr>
        <w:pStyle w:val="af7"/>
        <w:spacing w:before="13" w:line="264" w:lineRule="auto"/>
        <w:ind w:right="737"/>
      </w:pPr>
      <w:r w:rsidRPr="00281B16">
        <w:t>Орнаментальное украшение каменной архитектуры в памятниках русской культуры, каменнаярезьба,росписи стен, изразцы.</w:t>
      </w:r>
    </w:p>
    <w:p w:rsidR="00281B16" w:rsidRPr="00281B16" w:rsidRDefault="00281B16" w:rsidP="00281B16">
      <w:pPr>
        <w:pStyle w:val="af7"/>
        <w:spacing w:before="18" w:line="264" w:lineRule="auto"/>
        <w:ind w:right="745"/>
      </w:pPr>
      <w:r w:rsidRPr="00281B16">
        <w:t>Народный костюм. Русский народный праздничный костюм, символы и обереги в его декоре.Головные уборы. Особенности мужской одежды разных сословий, связь украшения костюмамужчинысродом егозанятий.</w:t>
      </w:r>
    </w:p>
    <w:p w:rsidR="00281B16" w:rsidRPr="00281B16" w:rsidRDefault="00281B16" w:rsidP="00281B16">
      <w:pPr>
        <w:pStyle w:val="af7"/>
        <w:spacing w:before="20" w:line="264" w:lineRule="auto"/>
        <w:ind w:right="740"/>
      </w:pPr>
      <w:r w:rsidRPr="00281B16">
        <w:t>Женский и мужской костюмы в традициях разных народов. Своеобразие одежды разных эпох икультур.</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Модуль«Архитектура»</w:t>
      </w:r>
    </w:p>
    <w:p w:rsidR="00281B16" w:rsidRPr="00281B16" w:rsidRDefault="00281B16" w:rsidP="00281B16">
      <w:pPr>
        <w:pStyle w:val="af7"/>
        <w:spacing w:before="33" w:line="266" w:lineRule="auto"/>
        <w:ind w:right="736"/>
      </w:pPr>
      <w:r w:rsidRPr="00281B16">
        <w:t>Конструкциятрадиционныхнародныхжилищ,ихсвязьсокружающейприродой:домаиздерева,глины,камня;юртаиеёустройство(каркасныйдом);изображениетрадиционныхжилищ.</w:t>
      </w:r>
    </w:p>
    <w:p w:rsidR="00281B16" w:rsidRPr="00281B16" w:rsidRDefault="00281B16" w:rsidP="00281B16">
      <w:pPr>
        <w:pStyle w:val="af7"/>
        <w:spacing w:before="12" w:line="266" w:lineRule="auto"/>
        <w:ind w:right="736"/>
      </w:pPr>
      <w:r w:rsidRPr="00281B16">
        <w:t>Деревянная изба, её конструкция и декор. Моделирование избы из бумаги или изображение наплоскости в технике аппликации её фасада и традиционного декора. Понимание тесной связикрасоты и пользы, функционального и декоративного в архитектуре традиционного жилогодеревянногодома. Разныевиды изб инадворных построек.</w:t>
      </w:r>
    </w:p>
    <w:p w:rsidR="00281B16" w:rsidRPr="00281B16" w:rsidRDefault="00281B16" w:rsidP="00281B16">
      <w:pPr>
        <w:pStyle w:val="af7"/>
        <w:spacing w:before="11" w:line="264" w:lineRule="auto"/>
        <w:ind w:right="748"/>
      </w:pPr>
      <w:r w:rsidRPr="00281B16">
        <w:t>Конструкцияиизображениезданиякаменногособора:свод,нефы,закомары,глава,купол.Рольсобораворганизациижизнидревнегогорода,соборкакархитектурнаядоминанта.</w:t>
      </w:r>
    </w:p>
    <w:p w:rsidR="00281B16" w:rsidRPr="00281B16" w:rsidRDefault="00281B16" w:rsidP="00281B16">
      <w:pPr>
        <w:pStyle w:val="af7"/>
        <w:spacing w:before="19" w:line="264" w:lineRule="auto"/>
        <w:ind w:right="745"/>
      </w:pPr>
      <w:r w:rsidRPr="00281B16">
        <w:t>Традицииархитектурнойконструкциихрамовыхпостроекразныхнародов.Изображениетипичнойконструкциизданий:древнегреческийхрам,готическийилироманскийсобор,мечеть,пагода.</w:t>
      </w:r>
    </w:p>
    <w:p w:rsidR="00281B16" w:rsidRPr="00281B16" w:rsidRDefault="00281B16" w:rsidP="00281B16">
      <w:pPr>
        <w:pStyle w:val="af7"/>
        <w:spacing w:before="20" w:line="264" w:lineRule="auto"/>
        <w:ind w:right="742"/>
      </w:pPr>
      <w:r w:rsidRPr="00281B16">
        <w:t xml:space="preserve">Освоениеобразаиструктурыархитектурногопространствадревнерусскогогорода.Крепостные </w:t>
      </w:r>
      <w:r w:rsidRPr="00281B16">
        <w:lastRenderedPageBreak/>
        <w:t>стены и башни, торг, посад, главный собор. Красота и мудрость в организациигорода,жизнь вгороде.</w:t>
      </w:r>
    </w:p>
    <w:p w:rsidR="00281B16" w:rsidRPr="00281B16" w:rsidRDefault="00281B16" w:rsidP="00281B16">
      <w:pPr>
        <w:pStyle w:val="af7"/>
        <w:spacing w:before="19"/>
      </w:pPr>
      <w:r w:rsidRPr="00281B16">
        <w:t>Пониманиезначениядлясовременныхлюдейсохранениякультурногонаследия.</w:t>
      </w:r>
    </w:p>
    <w:p w:rsidR="00281B16" w:rsidRPr="00281B16" w:rsidRDefault="00281B16" w:rsidP="00281B16">
      <w:pPr>
        <w:pStyle w:val="10"/>
        <w:spacing w:before="5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Модуль«Восприятиепроизведенийискусства»</w:t>
      </w:r>
    </w:p>
    <w:p w:rsidR="00281B16" w:rsidRPr="00281B16" w:rsidRDefault="00281B16" w:rsidP="00281B16">
      <w:pPr>
        <w:pStyle w:val="af7"/>
        <w:spacing w:before="33" w:line="266" w:lineRule="auto"/>
        <w:ind w:right="743"/>
      </w:pPr>
      <w:r w:rsidRPr="00281B16">
        <w:t>Произведения В. М. Васнецова, Б. М. Кустодиева, А. М. Васнецова, В. И. Сурикова, К. А.Коровина, А. Г. Венецианова, А. П. Рябушкина, И. Я. Билибина на темы истории и традицийрусскойотечественной культуры.</w:t>
      </w:r>
    </w:p>
    <w:p w:rsidR="00281B16" w:rsidRPr="00281B16" w:rsidRDefault="00281B16" w:rsidP="00281B16">
      <w:pPr>
        <w:pStyle w:val="af7"/>
        <w:spacing w:before="11" w:line="264" w:lineRule="auto"/>
        <w:ind w:right="735"/>
      </w:pPr>
      <w:r w:rsidRPr="00281B16">
        <w:t>Примерыпроизведенийвеликихевропейскиххудожников:ЛеонардодаВинчи,Рафаэля,Рембрандта,Пикассо (и другихпо выборуучителя).</w:t>
      </w:r>
    </w:p>
    <w:p w:rsidR="00281B16" w:rsidRPr="00281B16" w:rsidRDefault="00281B16" w:rsidP="00281B16">
      <w:pPr>
        <w:pStyle w:val="af7"/>
        <w:spacing w:before="60" w:line="266" w:lineRule="auto"/>
        <w:ind w:right="743"/>
      </w:pPr>
      <w:r w:rsidRPr="00281B16">
        <w:t>Памятники древнерусского каменного зодчества: Московский Кремль, Новгородский детинец,Псковский кром, Казанский кремль (и другие с учётом местных архитектурных комплексов, втомчислемонастырских).Памятникирусскогодеревянногозодчества.АрхитектурныйкомплекснаостровеКижи.</w:t>
      </w:r>
    </w:p>
    <w:p w:rsidR="00281B16" w:rsidRPr="00281B16" w:rsidRDefault="00281B16" w:rsidP="00281B16">
      <w:pPr>
        <w:pStyle w:val="af7"/>
        <w:spacing w:before="12" w:line="266" w:lineRule="auto"/>
        <w:ind w:right="740"/>
        <w:rPr>
          <w:spacing w:val="1"/>
        </w:rPr>
      </w:pPr>
      <w:r w:rsidRPr="00281B16">
        <w:t>Художественнаякультураразныхэпохинародов.Представленияобархитектурных,декоративных и изобразительных произведениях в культуре Древней Греции, других культурДревнегомира.АрхитектурныепамятникиЗападнойЕвропыСреднихвековиэпохи</w:t>
      </w:r>
    </w:p>
    <w:p w:rsidR="00281B16" w:rsidRPr="00281B16" w:rsidRDefault="00281B16" w:rsidP="00281B16">
      <w:pPr>
        <w:pStyle w:val="af7"/>
        <w:spacing w:before="12" w:line="266" w:lineRule="auto"/>
        <w:ind w:left="0" w:right="740"/>
      </w:pPr>
      <w:r w:rsidRPr="00281B16">
        <w:t>Возрождения.Произведенияпредметно-пространственнойкультуры,составляющиеистоки,основаниянациональныхкультур в современноммире.</w:t>
      </w:r>
    </w:p>
    <w:p w:rsidR="00281B16" w:rsidRPr="00281B16" w:rsidRDefault="00281B16" w:rsidP="00281B16">
      <w:pPr>
        <w:pStyle w:val="af7"/>
        <w:spacing w:before="8" w:line="266" w:lineRule="auto"/>
        <w:ind w:right="737"/>
      </w:pPr>
      <w:r w:rsidRPr="00281B16">
        <w:t>Памятники национальным героям. Памятник К. Минину и Д. Пожарскому скульптора И. П.МартосавМоскве.Мемориальныеансамбли:МогилаНеизвестногоСолдатавМоскве;памятник-ансамбль «Героям Сталинградской битвы» на Мамаевом кургане (и другие по выборуучителя).</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Модуль«Азбукацифровойграфики»</w:t>
      </w:r>
    </w:p>
    <w:p w:rsidR="00281B16" w:rsidRPr="00281B16" w:rsidRDefault="00281B16" w:rsidP="00281B16">
      <w:pPr>
        <w:pStyle w:val="af7"/>
        <w:spacing w:before="34" w:line="266" w:lineRule="auto"/>
        <w:ind w:right="743"/>
      </w:pPr>
      <w:r w:rsidRPr="00281B16">
        <w:t>ИзображениеиосвоениевпрограммеPaintправиллинейнойивоздушнойперспективы:изображениелиниигоризонтаиточкисхода,перспективныхсокращений,цветовыхитональныхизменений.</w:t>
      </w:r>
    </w:p>
    <w:p w:rsidR="00281B16" w:rsidRPr="00281B16" w:rsidRDefault="00281B16" w:rsidP="00281B16">
      <w:pPr>
        <w:pStyle w:val="af7"/>
        <w:spacing w:before="12" w:line="266" w:lineRule="auto"/>
        <w:ind w:right="736"/>
      </w:pPr>
      <w:r w:rsidRPr="00281B16">
        <w:t>Моделированиевграфическомредактореспомощьюинструментовгеометрическихфигурконструкциитрадиционного крестьянского деревянного дома (избы) иразличных вариантовегоустройства.Моделированиеконструкцииразныхвидовтрадиционныхжилищразныхнародов(юрта, каркасныйдом идр., втомчислесучётомместных традиций).</w:t>
      </w:r>
    </w:p>
    <w:p w:rsidR="00281B16" w:rsidRPr="00281B16" w:rsidRDefault="00281B16" w:rsidP="00281B16">
      <w:pPr>
        <w:pStyle w:val="af7"/>
        <w:spacing w:before="9" w:line="266" w:lineRule="auto"/>
        <w:ind w:right="743"/>
      </w:pPr>
      <w:r w:rsidRPr="00281B16">
        <w:t>Моделированиевграфическомредактореспомощьюинструментовгеометрическихфигурконструкций храмовых зданий разных культур: каменный православный собор, готический илироманскийсобор, пагода, мечеть.</w:t>
      </w:r>
    </w:p>
    <w:p w:rsidR="00281B16" w:rsidRPr="00281B16" w:rsidRDefault="00281B16" w:rsidP="00281B16">
      <w:pPr>
        <w:pStyle w:val="af7"/>
        <w:spacing w:before="11" w:line="266" w:lineRule="auto"/>
        <w:ind w:right="737"/>
      </w:pPr>
      <w:r w:rsidRPr="00281B16">
        <w:t>Построениевграфическомредактореспомощьюгеометрическихфигурилиналинейнойосновепропорцийфигурычеловека,изображениеразличныхфаздвижения.Созданиеанимациисхематическогодвижениячеловека(присоответствующихтехническихусловиях).</w:t>
      </w:r>
    </w:p>
    <w:p w:rsidR="00281B16" w:rsidRPr="00281B16" w:rsidRDefault="00281B16" w:rsidP="00281B16">
      <w:pPr>
        <w:pStyle w:val="af7"/>
        <w:spacing w:before="11" w:line="266" w:lineRule="auto"/>
        <w:ind w:right="734"/>
      </w:pPr>
      <w:r w:rsidRPr="00281B16">
        <w:t>Анимация простого движения нарисованной фигурки: загрузить две фазы движения фигурки ввиртуальный редактор GIF-анимации и сохранить простое повторяющееся движение своегорисунка.</w:t>
      </w:r>
    </w:p>
    <w:p w:rsidR="00281B16" w:rsidRPr="00281B16" w:rsidRDefault="00281B16" w:rsidP="00281B16">
      <w:pPr>
        <w:pStyle w:val="af7"/>
        <w:spacing w:before="14" w:line="264" w:lineRule="auto"/>
        <w:ind w:right="739"/>
      </w:pPr>
      <w:r w:rsidRPr="00281B16">
        <w:t>СозданиекомпьютернойпрезентациивпрограммеPowerPointнатемуархитектуры,декоративного и изобразительного искусства выбранной эпохи или национальной культуры.Виртуальныетематическиепутешествияпо художественныммузеяммира.</w:t>
      </w:r>
    </w:p>
    <w:p w:rsidR="00281B16" w:rsidRPr="00281B16" w:rsidRDefault="00281B16" w:rsidP="00281B16">
      <w:pPr>
        <w:pStyle w:val="af7"/>
        <w:spacing w:before="8"/>
        <w:ind w:left="0"/>
        <w:jc w:val="left"/>
      </w:pPr>
    </w:p>
    <w:p w:rsidR="002F3964" w:rsidRPr="002F3964" w:rsidRDefault="002F3964" w:rsidP="002F3964">
      <w:pPr>
        <w:pStyle w:val="10"/>
        <w:spacing w:before="0"/>
        <w:ind w:left="1085" w:right="1410"/>
        <w:jc w:val="center"/>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ПЛАНИРУЕМЫЕОБРАЗОВАТЕЛЬНЫЕРЕЗУЛЬТАТЫ1КЛАСС</w:t>
      </w:r>
    </w:p>
    <w:p w:rsidR="002F3964" w:rsidRPr="002F3964" w:rsidRDefault="00D00A05" w:rsidP="002F3964">
      <w:pPr>
        <w:pStyle w:val="af7"/>
        <w:spacing w:before="3"/>
        <w:ind w:left="0"/>
        <w:jc w:val="left"/>
        <w:rPr>
          <w:b/>
        </w:rPr>
      </w:pPr>
      <w:r w:rsidRPr="00D00A05">
        <w:rPr>
          <w:noProof/>
          <w:lang w:eastAsia="ru-RU"/>
        </w:rPr>
        <w:pict>
          <v:rect id="Прямоугольник 11" o:spid="_x0000_s1032" style="position:absolute;margin-left:45pt;margin-top:14.2pt;width:498pt;height:.75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" fillcolor="black" stroked="f">
            <w10:wrap type="topAndBottom" anchorx="page"/>
          </v:rect>
        </w:pict>
      </w:r>
    </w:p>
    <w:p w:rsidR="002F3964" w:rsidRPr="002F3964" w:rsidRDefault="002F3964" w:rsidP="002F3964">
      <w:pPr>
        <w:pStyle w:val="22"/>
        <w:spacing w:before="49"/>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lastRenderedPageBreak/>
        <w:t>ЛИЧНОСТНЫЕРЕЗУЛЬТАТЫ</w:t>
      </w:r>
    </w:p>
    <w:p w:rsidR="002F3964" w:rsidRPr="002F3964" w:rsidRDefault="002F3964" w:rsidP="002F3964">
      <w:pPr>
        <w:pStyle w:val="af7"/>
        <w:spacing w:before="17" w:line="266" w:lineRule="auto"/>
        <w:ind w:right="742"/>
      </w:pPr>
      <w:r w:rsidRPr="002F3964">
        <w:t>ВцентрепрограммыпоизобразительномуискусствувсоответствиисФГОСначальногообразованиянаходитсяличностноеразвитиеобучающихся,приобщениеихкроссийскимтрадиционнымдуховнымценностям,атакже социализацияличности.</w:t>
      </w:r>
    </w:p>
    <w:p w:rsidR="002F3964" w:rsidRPr="002F3964" w:rsidRDefault="002F3964" w:rsidP="002F3964">
      <w:pPr>
        <w:pStyle w:val="af7"/>
        <w:spacing w:before="14" w:line="278" w:lineRule="auto"/>
        <w:ind w:right="1441"/>
        <w:jc w:val="left"/>
      </w:pPr>
      <w:r w:rsidRPr="002F3964">
        <w:t>Программапризванаобеспечитьдостижениеобучающимисяличностныхрезультатов:уваженияи ценностногоотношенияксвоей Родине—России;</w:t>
      </w:r>
    </w:p>
    <w:p w:rsidR="002F3964" w:rsidRPr="002F3964" w:rsidRDefault="002F3964" w:rsidP="002F3964">
      <w:pPr>
        <w:pStyle w:val="af7"/>
        <w:spacing w:line="278" w:lineRule="auto"/>
        <w:ind w:right="1394"/>
        <w:jc w:val="left"/>
      </w:pPr>
      <w:r w:rsidRPr="002F3964">
        <w:t>ценностно-смысловые ориентации и установки, отражающие индивидуально-личностныепозициии социально значимыеличностныекачества;</w:t>
      </w:r>
    </w:p>
    <w:p w:rsidR="002F3964" w:rsidRPr="002F3964" w:rsidRDefault="002F3964" w:rsidP="002F3964">
      <w:pPr>
        <w:pStyle w:val="af7"/>
        <w:spacing w:line="273" w:lineRule="exact"/>
        <w:jc w:val="left"/>
      </w:pPr>
      <w:r w:rsidRPr="002F3964">
        <w:t>духовно-нравственноеразвитиеобучающихся;</w:t>
      </w:r>
    </w:p>
    <w:p w:rsidR="002F3964" w:rsidRPr="002F3964" w:rsidRDefault="002F3964" w:rsidP="002F3964">
      <w:pPr>
        <w:pStyle w:val="af7"/>
        <w:spacing w:before="45" w:line="278" w:lineRule="auto"/>
        <w:ind w:right="1584"/>
        <w:jc w:val="left"/>
      </w:pPr>
      <w:r w:rsidRPr="002F3964">
        <w:t>мотивациюкпознаниюиобучению,готовностьксаморазвитиюиактивномуучастиювсоциально-значимойдеятельности;позитивныйопыт</w:t>
      </w:r>
    </w:p>
    <w:p w:rsidR="002F3964" w:rsidRPr="002F3964" w:rsidRDefault="002F3964" w:rsidP="002F3964">
      <w:pPr>
        <w:pStyle w:val="af7"/>
        <w:spacing w:line="259" w:lineRule="exact"/>
        <w:jc w:val="left"/>
      </w:pPr>
      <w:r w:rsidRPr="002F3964">
        <w:t>участиявтворческойдеятельности;</w:t>
      </w:r>
    </w:p>
    <w:p w:rsidR="002F3964" w:rsidRPr="002F3964" w:rsidRDefault="002F3964" w:rsidP="002F3964">
      <w:pPr>
        <w:pStyle w:val="af7"/>
        <w:spacing w:before="60" w:line="266" w:lineRule="auto"/>
        <w:ind w:right="742"/>
      </w:pPr>
      <w:r w:rsidRPr="002F3964">
        <w:t>интерескпроизведениямискусстваилитературы,построеннымнапринципахнравственностиигуманизма,уважительногоотношенияи интереса ккультурнымтрадициями творчествусвоегои другихнародов.</w:t>
      </w:r>
    </w:p>
    <w:p w:rsidR="002F3964" w:rsidRPr="002F3964" w:rsidRDefault="002F3964" w:rsidP="002F3964">
      <w:pPr>
        <w:pStyle w:val="af7"/>
        <w:spacing w:before="12" w:line="266" w:lineRule="auto"/>
        <w:ind w:right="737"/>
        <w:rPr>
          <w:spacing w:val="1"/>
        </w:rPr>
      </w:pPr>
      <w:r w:rsidRPr="002F3964">
        <w:rPr>
          <w:i/>
        </w:rPr>
        <w:t>Патриотическоевоспитание</w:t>
      </w:r>
      <w:r w:rsidRPr="002F3964">
        <w:t>осуществляетсячерезосвоениешкольникамисодержаниятрадицийотечественнойкультуры,выраженнойвеёархитектуре,народном,декоративноприкладномиизобразительномискусстве.Урокискусствавоспитываетпатриотизмневдекларативнойформе,авпроцессевосприятияиосвоениявличной</w:t>
      </w:r>
    </w:p>
    <w:p w:rsidR="002F3964" w:rsidRPr="002F3964" w:rsidRDefault="002F3964" w:rsidP="002F3964">
      <w:pPr>
        <w:pStyle w:val="af7"/>
        <w:spacing w:before="12" w:line="266" w:lineRule="auto"/>
        <w:ind w:right="737"/>
      </w:pPr>
    </w:p>
    <w:p w:rsidR="002F3964" w:rsidRPr="002F3964" w:rsidRDefault="002F3964" w:rsidP="002F3964">
      <w:pPr>
        <w:pStyle w:val="af7"/>
        <w:spacing w:before="12" w:line="266" w:lineRule="auto"/>
        <w:ind w:right="737"/>
      </w:pPr>
      <w:r w:rsidRPr="002F3964">
        <w:t>художественнойдеятельностиконкретныхзнанийокрасотеимудрости,заложенныхвкультурных традициях.</w:t>
      </w:r>
    </w:p>
    <w:p w:rsidR="002F3964" w:rsidRPr="002F3964" w:rsidRDefault="002F3964" w:rsidP="002F3964">
      <w:pPr>
        <w:pStyle w:val="af7"/>
        <w:spacing w:before="8" w:line="266" w:lineRule="auto"/>
        <w:ind w:right="736"/>
      </w:pPr>
      <w:r w:rsidRPr="002F3964">
        <w:rPr>
          <w:i/>
        </w:rPr>
        <w:t xml:space="preserve">Гражданское воспитание </w:t>
      </w:r>
      <w:r w:rsidRPr="002F3964">
        <w:t>формируется через развитие чувства личной причастности к жизниобществаисозидающихкачествличности,приобщениеобучающихсякценностямотечественной и мировой культуры. Учебный предмет способствует пониманию особенностейжизниразныхнародовикрасотынациональныхэстетическихидеалов.Коллективныетворческие работы создают условия для разных форм художественно-творческой деятельности,</w:t>
      </w:r>
    </w:p>
    <w:p w:rsidR="002F3964" w:rsidRPr="002F3964" w:rsidRDefault="002F3964" w:rsidP="002F3964">
      <w:pPr>
        <w:pStyle w:val="af7"/>
        <w:spacing w:before="8" w:line="266" w:lineRule="auto"/>
        <w:ind w:right="736"/>
      </w:pPr>
    </w:p>
    <w:p w:rsidR="002F3964" w:rsidRPr="002F3964" w:rsidRDefault="002F3964" w:rsidP="002F3964">
      <w:pPr>
        <w:pStyle w:val="af7"/>
        <w:spacing w:before="8" w:line="266" w:lineRule="auto"/>
        <w:ind w:right="736"/>
      </w:pPr>
      <w:r w:rsidRPr="002F3964">
        <w:t>способствуютпониманиюдругогочеловека, становлениючувстваличнойответственности.</w:t>
      </w:r>
    </w:p>
    <w:p w:rsidR="002F3964" w:rsidRPr="002F3964" w:rsidRDefault="002F3964" w:rsidP="002F3964">
      <w:pPr>
        <w:pStyle w:val="af7"/>
        <w:spacing w:before="11" w:line="266" w:lineRule="auto"/>
        <w:ind w:right="732"/>
      </w:pPr>
      <w:r w:rsidRPr="002F3964">
        <w:rPr>
          <w:i/>
        </w:rPr>
        <w:t>Духовно-нравственное</w:t>
      </w:r>
      <w:r w:rsidRPr="002F3964">
        <w:t>воспитаниеявляетсястержнемхудожественногоразвитияобучающегося,приобщенияегокискусствукаксфере,концентрирующейвсебедуховнонравственногопоискчеловечества.Учебныезаданиянаправленынаразвитиевнутреннегомираобучающегосяивоспитаниеегоэмоционально-образной,чувственнойсферы.Занятияискусствомпомогаютшкольникуобрестисоциальнозначимыезнания.Развитиетворческихспособностейспособствуетростусамосознания,осознаниясебякакличностии членаобщества.</w:t>
      </w:r>
    </w:p>
    <w:p w:rsidR="002F3964" w:rsidRPr="002F3964" w:rsidRDefault="002F3964" w:rsidP="002F3964">
      <w:pPr>
        <w:pStyle w:val="af7"/>
        <w:spacing w:before="6" w:line="266" w:lineRule="auto"/>
        <w:ind w:right="739"/>
      </w:pPr>
      <w:r w:rsidRPr="002F3964">
        <w:rPr>
          <w:i/>
        </w:rPr>
        <w:t xml:space="preserve">Эстетическое воспитание </w:t>
      </w:r>
      <w:r w:rsidRPr="002F3964">
        <w:t>— важнейший компонент и условие развития социально значимыхотношенийобучающихся,формированияпредставленийопрекрасномибезобразном,овысокоминизком.Эстетическоевоспитаниеспособствуетформированиюценностныхориентаций школьников в отношении к окружающим людям, в стремлении к их пониманию, атакжевотношенииксемье, природе, труду,искусству, культурномунаследию.</w:t>
      </w:r>
    </w:p>
    <w:p w:rsidR="002F3964" w:rsidRPr="002F3964" w:rsidRDefault="002F3964" w:rsidP="002F3964">
      <w:pPr>
        <w:pStyle w:val="af7"/>
        <w:spacing w:before="10" w:line="266" w:lineRule="auto"/>
        <w:ind w:right="735"/>
      </w:pPr>
      <w:r w:rsidRPr="002F3964">
        <w:rPr>
          <w:i/>
        </w:rPr>
        <w:t>Ценностипознавательнойдеятельности</w:t>
      </w:r>
      <w:r w:rsidRPr="002F3964">
        <w:t>воспитываютсякакэмоциональноокрашенныйинтерес к жизни людей и природы. Происходит это в процессе развития навыков восприятия ихудожественнойрефлексиисвоихнаблюденийвхудожественно-творческойдеятельности.Навыкиисследовательскойдеятельностиразвиваютсяпривыполнениизаданийкультурноисторическойнаправленности.</w:t>
      </w:r>
    </w:p>
    <w:p w:rsidR="002F3964" w:rsidRPr="002F3964" w:rsidRDefault="002F3964" w:rsidP="002F3964">
      <w:pPr>
        <w:pStyle w:val="af7"/>
        <w:spacing w:before="9" w:line="266" w:lineRule="auto"/>
        <w:ind w:right="736"/>
      </w:pPr>
      <w:r w:rsidRPr="002F3964">
        <w:rPr>
          <w:i/>
        </w:rPr>
        <w:t xml:space="preserve">Экологическое воспитание </w:t>
      </w:r>
      <w:r w:rsidRPr="002F3964">
        <w:t>происходит в процессе художественно-эстетического наблюденияприродыиеёобразавпроизведенияхискусства.Формированиеэстетическихчувствспос</w:t>
      </w:r>
      <w:r w:rsidRPr="002F3964">
        <w:lastRenderedPageBreak/>
        <w:t>обствуетактивномунеприятиюдействий,приносящихвредокружающейсреде.</w:t>
      </w:r>
    </w:p>
    <w:p w:rsidR="002F3964" w:rsidRPr="002F3964" w:rsidRDefault="002F3964" w:rsidP="002F3964">
      <w:pPr>
        <w:pStyle w:val="af7"/>
        <w:spacing w:before="12" w:line="266" w:lineRule="auto"/>
        <w:ind w:right="734"/>
      </w:pPr>
      <w:r w:rsidRPr="002F3964">
        <w:rPr>
          <w:i/>
        </w:rPr>
        <w:t xml:space="preserve">Трудовое воспитание </w:t>
      </w:r>
      <w:r w:rsidRPr="002F3964">
        <w:t>осуществляется в процессе личной художественно-творческой работы поосвоению художественных материалов и удовлетворения от создания реального, практическогопродукта.Воспитываютсястремлениедостичьрезультат,упорство,творческаяинициатива,пониманиеэстетикитрудовойдеятельности.Важнытакжеумениясотрудничатьсодноклассниками,работатьвкоманде,выполнятьколлективнуюработу—обязательныетребованияк определённымзаданиямпо программе.</w:t>
      </w:r>
    </w:p>
    <w:p w:rsidR="002F3964" w:rsidRPr="002F3964" w:rsidRDefault="002F3964" w:rsidP="002F3964">
      <w:pPr>
        <w:pStyle w:val="22"/>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МЕТАПРЕДМЕТНЫЕРЕЗУЛЬТАТЫ</w:t>
      </w:r>
    </w:p>
    <w:p w:rsidR="002F3964" w:rsidRPr="002F3964" w:rsidRDefault="002F3964" w:rsidP="002F3964">
      <w:pPr>
        <w:spacing w:before="21" w:line="276" w:lineRule="auto"/>
        <w:ind w:left="380" w:right="3880"/>
        <w:rPr>
          <w:rFonts w:ascii="Times New Roman" w:hAnsi="Times New Roman" w:cs="Times New Roman"/>
          <w:sz w:val="24"/>
          <w:szCs w:val="24"/>
          <w:lang w:val="ru-RU"/>
        </w:rPr>
      </w:pPr>
      <w:r w:rsidRPr="002F3964">
        <w:rPr>
          <w:rFonts w:ascii="Times New Roman" w:hAnsi="Times New Roman" w:cs="Times New Roman"/>
          <w:b/>
          <w:sz w:val="24"/>
          <w:szCs w:val="24"/>
          <w:lang w:val="ru-RU"/>
        </w:rPr>
        <w:t>Овладение универсальными познавательными действиями 1.</w:t>
      </w:r>
      <w:r w:rsidRPr="002F3964">
        <w:rPr>
          <w:rFonts w:ascii="Times New Roman" w:hAnsi="Times New Roman" w:cs="Times New Roman"/>
          <w:sz w:val="24"/>
          <w:szCs w:val="24"/>
          <w:lang w:val="ru-RU"/>
        </w:rPr>
        <w:t>Пространственные представления и сенсорные способности:характеризовать формупредмета,конструкции;</w:t>
      </w:r>
    </w:p>
    <w:p w:rsidR="002F3964" w:rsidRPr="002F3964" w:rsidRDefault="002F3964" w:rsidP="002F3964">
      <w:pPr>
        <w:pStyle w:val="af7"/>
        <w:spacing w:before="3" w:line="266" w:lineRule="auto"/>
        <w:ind w:right="1292"/>
        <w:jc w:val="left"/>
      </w:pPr>
      <w:r w:rsidRPr="002F3964">
        <w:t>выявлятьдоминантныечерты(характерныеособенности)ввизуальномобразе;сравниватьплоскостные и пространственные объекты по заданным основаниям; находитьассоциативные связи между визуальными образами разных форм и предметов;сопоставлятьчастиицелоеввидимомобразе,предмете, конструкции;</w:t>
      </w:r>
    </w:p>
    <w:p w:rsidR="002F3964" w:rsidRPr="002F3964" w:rsidRDefault="002F3964" w:rsidP="002F3964">
      <w:pPr>
        <w:pStyle w:val="af7"/>
        <w:spacing w:before="10"/>
        <w:jc w:val="left"/>
      </w:pPr>
      <w:r w:rsidRPr="002F3964">
        <w:t>анализироватьпропорциональныеотношениячастейвнутрицелогоипредметовмежду</w:t>
      </w:r>
    </w:p>
    <w:p w:rsidR="002F3964" w:rsidRPr="002F3964" w:rsidRDefault="002F3964" w:rsidP="002F3964">
      <w:pPr>
        <w:pStyle w:val="af7"/>
        <w:spacing w:before="60"/>
        <w:jc w:val="left"/>
      </w:pPr>
      <w:r w:rsidRPr="002F3964">
        <w:t>собой;</w:t>
      </w:r>
    </w:p>
    <w:p w:rsidR="002F3964" w:rsidRPr="002F3964" w:rsidRDefault="002F3964" w:rsidP="002F3964">
      <w:pPr>
        <w:pStyle w:val="af7"/>
        <w:spacing w:before="46" w:line="266" w:lineRule="auto"/>
        <w:ind w:right="671"/>
        <w:jc w:val="left"/>
      </w:pPr>
      <w:r w:rsidRPr="002F3964">
        <w:t>обобщатьформусоставнойконструкции;выявлятьианализироватьритмическиеотношениявпространствеи визображении</w:t>
      </w:r>
    </w:p>
    <w:p w:rsidR="002F3964" w:rsidRPr="002F3964" w:rsidRDefault="002F3964" w:rsidP="002F3964">
      <w:pPr>
        <w:pStyle w:val="af7"/>
        <w:spacing w:before="13" w:line="264" w:lineRule="auto"/>
        <w:ind w:right="2731"/>
        <w:jc w:val="left"/>
        <w:rPr>
          <w:spacing w:val="-57"/>
        </w:rPr>
      </w:pPr>
      <w:r w:rsidRPr="002F3964">
        <w:t>(визуальномобразе)на установленных основаниях;абстрагироватьобраз</w:t>
      </w:r>
    </w:p>
    <w:p w:rsidR="002F3964" w:rsidRPr="002F3964" w:rsidRDefault="002F3964" w:rsidP="002F3964">
      <w:pPr>
        <w:pStyle w:val="af7"/>
        <w:spacing w:before="13" w:line="264" w:lineRule="auto"/>
        <w:ind w:right="2731"/>
        <w:jc w:val="left"/>
      </w:pPr>
      <w:r w:rsidRPr="002F3964">
        <w:t>реальности при построенииплоской композиции;</w:t>
      </w:r>
    </w:p>
    <w:p w:rsidR="002F3964" w:rsidRPr="002F3964" w:rsidRDefault="002F3964" w:rsidP="002F3964">
      <w:pPr>
        <w:pStyle w:val="af7"/>
        <w:spacing w:before="19" w:line="278" w:lineRule="auto"/>
        <w:ind w:right="1349"/>
        <w:jc w:val="left"/>
      </w:pPr>
      <w:r w:rsidRPr="002F3964">
        <w:t>соотносить тональные отношения (тёмное — светлое) в пространственных и плоскостныхобъектах;</w:t>
      </w:r>
    </w:p>
    <w:p w:rsidR="002F3964" w:rsidRPr="002F3964" w:rsidRDefault="002F3964" w:rsidP="002F3964">
      <w:pPr>
        <w:pStyle w:val="af7"/>
        <w:tabs>
          <w:tab w:val="left" w:pos="1846"/>
          <w:tab w:val="left" w:pos="2269"/>
          <w:tab w:val="left" w:pos="4052"/>
          <w:tab w:val="left" w:pos="5918"/>
          <w:tab w:val="left" w:pos="7457"/>
          <w:tab w:val="left" w:pos="8719"/>
          <w:tab w:val="left" w:pos="10231"/>
        </w:tabs>
        <w:spacing w:line="276" w:lineRule="auto"/>
        <w:ind w:right="679" w:firstLine="228"/>
        <w:jc w:val="left"/>
      </w:pPr>
      <w:r w:rsidRPr="002F3964">
        <w:t>выявлять</w:t>
      </w:r>
      <w:r w:rsidRPr="002F3964">
        <w:tab/>
        <w:t>и</w:t>
      </w:r>
      <w:r w:rsidRPr="002F3964">
        <w:tab/>
        <w:t>анализировать</w:t>
      </w:r>
      <w:r w:rsidRPr="002F3964">
        <w:tab/>
        <w:t>эмоциональное</w:t>
      </w:r>
      <w:r w:rsidRPr="002F3964">
        <w:tab/>
        <w:t>воздействие</w:t>
      </w:r>
      <w:r w:rsidRPr="002F3964">
        <w:tab/>
        <w:t>цветовых</w:t>
      </w:r>
      <w:r w:rsidRPr="002F3964">
        <w:tab/>
        <w:t>отношений</w:t>
      </w:r>
      <w:r w:rsidRPr="002F3964">
        <w:tab/>
      </w:r>
      <w:r w:rsidRPr="002F3964">
        <w:rPr>
          <w:spacing w:val="-2"/>
        </w:rPr>
        <w:t>в</w:t>
      </w:r>
      <w:r w:rsidRPr="002F3964">
        <w:t>пространственнойсредеиплоскостномизображении.</w:t>
      </w:r>
      <w:r w:rsidRPr="002F3964">
        <w:rPr>
          <w:i/>
        </w:rPr>
        <w:t xml:space="preserve">Базовыелогическиеиисследовательскиедействия: </w:t>
      </w:r>
      <w:r w:rsidRPr="002F3964">
        <w:t>проявлять исследовательские, экспериментальные действия в процессе освоениявыразительныхсвойств различныххудожественныхматериалов;</w:t>
      </w:r>
    </w:p>
    <w:p w:rsidR="002F3964" w:rsidRPr="002F3964" w:rsidRDefault="002F3964" w:rsidP="002F3964">
      <w:pPr>
        <w:pStyle w:val="af7"/>
        <w:spacing w:before="2" w:line="266" w:lineRule="auto"/>
        <w:ind w:right="741"/>
        <w:rPr>
          <w:spacing w:val="1"/>
        </w:rPr>
      </w:pPr>
      <w:r w:rsidRPr="002F3964">
        <w:t>проявлять творческие экспериментальные действия в процессе самостоятельного выполнения</w:t>
      </w:r>
    </w:p>
    <w:p w:rsidR="002F3964" w:rsidRPr="002F3964" w:rsidRDefault="002F3964" w:rsidP="002F3964">
      <w:pPr>
        <w:pStyle w:val="af7"/>
        <w:spacing w:before="2" w:line="266" w:lineRule="auto"/>
        <w:ind w:right="741"/>
      </w:pPr>
      <w:r w:rsidRPr="002F3964">
        <w:t>художественных заданий;</w:t>
      </w:r>
    </w:p>
    <w:p w:rsidR="002F3964" w:rsidRPr="002F3964" w:rsidRDefault="002F3964" w:rsidP="002F3964">
      <w:pPr>
        <w:pStyle w:val="af7"/>
        <w:spacing w:before="13" w:line="266" w:lineRule="auto"/>
        <w:ind w:right="739"/>
      </w:pPr>
      <w:r w:rsidRPr="002F3964">
        <w:t>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 архитектуры ипродуктовдетского художественного творчества;</w:t>
      </w:r>
    </w:p>
    <w:p w:rsidR="002F3964" w:rsidRPr="002F3964" w:rsidRDefault="002F3964" w:rsidP="002F3964">
      <w:pPr>
        <w:pStyle w:val="af7"/>
        <w:spacing w:before="12" w:line="278" w:lineRule="auto"/>
        <w:ind w:right="1017"/>
        <w:jc w:val="left"/>
      </w:pPr>
      <w:r w:rsidRPr="002F3964">
        <w:t>использовать наблюдения для получения информации об особенностях объектов и состоянияприроды,предметногомирачеловека, городской среды;</w:t>
      </w:r>
    </w:p>
    <w:p w:rsidR="002F3964" w:rsidRPr="002F3964" w:rsidRDefault="002F3964" w:rsidP="002F3964">
      <w:pPr>
        <w:pStyle w:val="af7"/>
        <w:spacing w:line="278" w:lineRule="auto"/>
        <w:ind w:right="1007"/>
        <w:jc w:val="left"/>
      </w:pPr>
      <w:r w:rsidRPr="002F3964">
        <w:t>анализировать и оценивать с позиций эстетических категорий явления природы и предметно-пространственнуюсредужизни человека;</w:t>
      </w:r>
    </w:p>
    <w:p w:rsidR="002F3964" w:rsidRPr="002F3964" w:rsidRDefault="002F3964" w:rsidP="002F3964">
      <w:pPr>
        <w:pStyle w:val="af7"/>
        <w:spacing w:line="278" w:lineRule="auto"/>
        <w:ind w:right="671"/>
        <w:jc w:val="left"/>
      </w:pPr>
      <w:r w:rsidRPr="002F3964">
        <w:t>формулироватьвыводы,соответствующиеэстетическим,аналитическимидругимучебнымустановкампо результатампроведённого наблюдения;</w:t>
      </w:r>
    </w:p>
    <w:p w:rsidR="002F3964" w:rsidRPr="002F3964" w:rsidRDefault="002F3964" w:rsidP="002F3964">
      <w:pPr>
        <w:pStyle w:val="af7"/>
        <w:spacing w:line="271" w:lineRule="auto"/>
        <w:ind w:right="671"/>
        <w:jc w:val="left"/>
      </w:pPr>
      <w:r w:rsidRPr="002F3964">
        <w:t>использовать знаково-символические средства для составления орнаментов и декоративныхкомпозиций;классифицироватьпроизведенияискусстваповидами,соответственно,поназначениюв</w:t>
      </w:r>
    </w:p>
    <w:p w:rsidR="002F3964" w:rsidRPr="002F3964" w:rsidRDefault="002F3964" w:rsidP="002F3964">
      <w:pPr>
        <w:pStyle w:val="af7"/>
        <w:spacing w:before="4"/>
        <w:jc w:val="left"/>
      </w:pPr>
      <w:r w:rsidRPr="002F3964">
        <w:t>жизнилюдей;</w:t>
      </w:r>
    </w:p>
    <w:p w:rsidR="002F3964" w:rsidRPr="002F3964" w:rsidRDefault="002F3964" w:rsidP="002F3964">
      <w:pPr>
        <w:pStyle w:val="af7"/>
        <w:tabs>
          <w:tab w:val="left" w:pos="1887"/>
          <w:tab w:val="left" w:pos="2879"/>
          <w:tab w:val="left" w:pos="4294"/>
          <w:tab w:val="left" w:pos="6961"/>
        </w:tabs>
        <w:spacing w:before="46" w:line="271" w:lineRule="auto"/>
        <w:ind w:right="2069"/>
        <w:jc w:val="left"/>
      </w:pPr>
      <w:r w:rsidRPr="002F3964">
        <w:t>классифицироватьпроизведенияизобразительногоискусствапожанрамвкачествеинструмента</w:t>
      </w:r>
      <w:r w:rsidRPr="002F3964">
        <w:tab/>
        <w:t>анализа</w:t>
      </w:r>
      <w:r w:rsidRPr="002F3964">
        <w:tab/>
        <w:t>содержания</w:t>
      </w:r>
      <w:r w:rsidRPr="002F3964">
        <w:tab/>
        <w:t>произведений;  ставить</w:t>
      </w:r>
      <w:r w:rsidRPr="002F3964">
        <w:tab/>
        <w:t>ииспользоватьвопросыкак исследовательскийинструментпознания.</w:t>
      </w:r>
    </w:p>
    <w:p w:rsidR="002F3964" w:rsidRPr="002F3964" w:rsidRDefault="002F3964" w:rsidP="002F3964">
      <w:pPr>
        <w:spacing w:before="9" w:line="266" w:lineRule="auto"/>
        <w:ind w:left="380" w:right="3651"/>
        <w:rPr>
          <w:rFonts w:ascii="Times New Roman" w:hAnsi="Times New Roman" w:cs="Times New Roman"/>
          <w:sz w:val="24"/>
          <w:szCs w:val="24"/>
          <w:lang w:val="ru-RU"/>
        </w:rPr>
      </w:pPr>
      <w:r w:rsidRPr="002F3964">
        <w:rPr>
          <w:rFonts w:ascii="Times New Roman" w:hAnsi="Times New Roman" w:cs="Times New Roman"/>
          <w:i/>
          <w:sz w:val="24"/>
          <w:szCs w:val="24"/>
          <w:lang w:val="ru-RU"/>
        </w:rPr>
        <w:lastRenderedPageBreak/>
        <w:t>Работасинформацией:</w:t>
      </w:r>
      <w:r w:rsidRPr="002F3964">
        <w:rPr>
          <w:rFonts w:ascii="Times New Roman" w:hAnsi="Times New Roman" w:cs="Times New Roman"/>
          <w:sz w:val="24"/>
          <w:szCs w:val="24"/>
          <w:lang w:val="ru-RU"/>
        </w:rPr>
        <w:t>использоватьэлектронныеобразовательныересурсы;</w:t>
      </w:r>
    </w:p>
    <w:p w:rsidR="002F3964" w:rsidRPr="002F3964" w:rsidRDefault="002F3964" w:rsidP="002F3964">
      <w:pPr>
        <w:pStyle w:val="af7"/>
        <w:spacing w:before="13"/>
        <w:jc w:val="left"/>
      </w:pPr>
      <w:r w:rsidRPr="002F3964">
        <w:t>уметьработатьсэлектронными учебникамииучебнымипособиями;</w:t>
      </w:r>
    </w:p>
    <w:p w:rsidR="002F3964" w:rsidRPr="002F3964" w:rsidRDefault="002F3964" w:rsidP="002F3964">
      <w:pPr>
        <w:pStyle w:val="af7"/>
        <w:spacing w:before="45" w:line="278" w:lineRule="auto"/>
        <w:ind w:right="1292"/>
        <w:jc w:val="left"/>
      </w:pPr>
      <w:r w:rsidRPr="002F3964">
        <w:t>выбирать источник для получения информации: поисковые системы Интернета, цифровыеэлектронныесредства,справочники,художественныеальбомыидетскиекниги;</w:t>
      </w:r>
    </w:p>
    <w:p w:rsidR="002F3964" w:rsidRPr="002F3964" w:rsidRDefault="002F3964" w:rsidP="002F3964">
      <w:pPr>
        <w:pStyle w:val="af7"/>
        <w:tabs>
          <w:tab w:val="left" w:pos="2504"/>
          <w:tab w:val="left" w:pos="4763"/>
          <w:tab w:val="left" w:pos="6102"/>
          <w:tab w:val="left" w:pos="6580"/>
          <w:tab w:val="left" w:pos="8935"/>
        </w:tabs>
        <w:spacing w:line="278" w:lineRule="auto"/>
        <w:ind w:right="682" w:firstLine="228"/>
        <w:jc w:val="left"/>
      </w:pPr>
      <w:r w:rsidRPr="002F3964">
        <w:t>анализировать,</w:t>
      </w:r>
      <w:r w:rsidRPr="002F3964">
        <w:tab/>
        <w:t>интерпретировать,</w:t>
      </w:r>
      <w:r w:rsidRPr="002F3964">
        <w:tab/>
        <w:t>обобщать</w:t>
      </w:r>
      <w:r w:rsidRPr="002F3964">
        <w:tab/>
        <w:t>и</w:t>
      </w:r>
      <w:r w:rsidRPr="002F3964">
        <w:tab/>
        <w:t>систематизировать</w:t>
      </w:r>
      <w:r w:rsidRPr="002F3964">
        <w:tab/>
      </w:r>
      <w:r w:rsidRPr="002F3964">
        <w:rPr>
          <w:spacing w:val="-1"/>
        </w:rPr>
        <w:t>информацию,</w:t>
      </w:r>
      <w:r w:rsidRPr="002F3964">
        <w:t>представленнуювпроизведенияхискусства,текстах, таблицахисхемах;</w:t>
      </w:r>
    </w:p>
    <w:p w:rsidR="002F3964" w:rsidRPr="002F3964" w:rsidRDefault="002F3964" w:rsidP="002F3964">
      <w:pPr>
        <w:pStyle w:val="af7"/>
        <w:spacing w:line="278" w:lineRule="auto"/>
        <w:ind w:right="671"/>
        <w:jc w:val="left"/>
      </w:pPr>
      <w:r w:rsidRPr="002F3964">
        <w:t>самостоятельноготовитьинформациюназаданнуюиливыбраннуютемуипредставлятьеёвразличныхвидах:рисункахи эскизах,электронныхпрезентациях;</w:t>
      </w:r>
    </w:p>
    <w:p w:rsidR="002F3964" w:rsidRPr="002F3964" w:rsidRDefault="002F3964" w:rsidP="002F3964">
      <w:pPr>
        <w:pStyle w:val="af7"/>
        <w:spacing w:line="266" w:lineRule="auto"/>
        <w:ind w:right="738"/>
      </w:pPr>
      <w:r w:rsidRPr="002F3964">
        <w:t>осуществлятьвиртуальныепутешествияпоархитектурнымпамятникам,вотечественныехудожественные музеи и зарубежные художественные музеи (галереи) на основе установок иквестов,предложенныхучителем;соблюдатьправилаинформационнойбезопасностиприработевсетиИнтернет.</w:t>
      </w:r>
    </w:p>
    <w:p w:rsidR="002F3964" w:rsidRPr="002F3964" w:rsidRDefault="002F3964" w:rsidP="002F3964">
      <w:pPr>
        <w:pStyle w:val="10"/>
        <w:spacing w:before="12"/>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Овладениеуниверсальнымикоммуникативнымидействиями2.</w:t>
      </w:r>
    </w:p>
    <w:p w:rsidR="002F3964" w:rsidRPr="002F3964" w:rsidRDefault="002F3964" w:rsidP="002F3964">
      <w:pPr>
        <w:pStyle w:val="af7"/>
        <w:spacing w:before="34" w:line="266" w:lineRule="auto"/>
        <w:ind w:right="745"/>
      </w:pPr>
      <w:r w:rsidRPr="002F3964">
        <w:t>Обучающиесядолжныовладетьследующимидействиями:пониматьискусствовкачествеособогоязыка общения— межличностного (автор—</w:t>
      </w:r>
    </w:p>
    <w:p w:rsidR="002F3964" w:rsidRPr="002F3964" w:rsidRDefault="002F3964" w:rsidP="002F3964">
      <w:pPr>
        <w:pStyle w:val="af7"/>
        <w:spacing w:before="13"/>
      </w:pPr>
      <w:r w:rsidRPr="002F3964">
        <w:t>зритель),междупоколениями,международами;</w:t>
      </w:r>
    </w:p>
    <w:p w:rsidR="002F3964" w:rsidRPr="002F3964" w:rsidRDefault="002F3964" w:rsidP="002F3964">
      <w:pPr>
        <w:pStyle w:val="af7"/>
        <w:spacing w:before="15" w:line="266" w:lineRule="auto"/>
        <w:ind w:right="742"/>
      </w:pPr>
      <w:r w:rsidRPr="002F3964">
        <w:t>вести диалог иучаствовать в дискуссии, проявляя уважительное отношение к оппонентам,сопоставлятьсвоисужденияссуждениямиучастниковобщения,выявляяикорректноотстаиваясвои позициивоценкеипониманииобсуждаемогоявления;</w:t>
      </w:r>
    </w:p>
    <w:p w:rsidR="002F3964" w:rsidRPr="002F3964" w:rsidRDefault="002F3964" w:rsidP="002F3964">
      <w:pPr>
        <w:pStyle w:val="af7"/>
        <w:spacing w:before="60" w:line="278" w:lineRule="auto"/>
        <w:ind w:right="2026"/>
        <w:jc w:val="left"/>
      </w:pPr>
      <w:r w:rsidRPr="002F3964">
        <w:t>находить общее решение и разрешать конфликты на основе общих позиций и учётаинтересоввпроцессесовместной художественной деятельности;</w:t>
      </w:r>
    </w:p>
    <w:p w:rsidR="002F3964" w:rsidRPr="002F3964" w:rsidRDefault="002F3964" w:rsidP="002F3964">
      <w:pPr>
        <w:pStyle w:val="af7"/>
        <w:spacing w:line="278" w:lineRule="auto"/>
        <w:ind w:right="2004"/>
        <w:jc w:val="left"/>
      </w:pPr>
      <w:r w:rsidRPr="002F3964">
        <w:t>демонстрировать и объяснять результаты своего творческого, художественного илиисследовательскогоопыта;</w:t>
      </w:r>
    </w:p>
    <w:p w:rsidR="002F3964" w:rsidRPr="002F3964" w:rsidRDefault="002F3964" w:rsidP="002F3964">
      <w:pPr>
        <w:pStyle w:val="af7"/>
        <w:spacing w:line="278" w:lineRule="auto"/>
        <w:ind w:right="1035"/>
        <w:jc w:val="left"/>
      </w:pPr>
      <w:r w:rsidRPr="002F3964">
        <w:t>анализировать произведения детского художественного творчества с позиций их содержанияивсоответствиисучебной задачей,поставленнойучителем;</w:t>
      </w:r>
    </w:p>
    <w:p w:rsidR="002F3964" w:rsidRPr="002F3964" w:rsidRDefault="002F3964" w:rsidP="002F3964">
      <w:pPr>
        <w:pStyle w:val="af7"/>
        <w:spacing w:line="278" w:lineRule="auto"/>
        <w:ind w:right="1441"/>
        <w:jc w:val="left"/>
      </w:pPr>
      <w:r w:rsidRPr="002F3964">
        <w:t>признаватьсвоёичужоеправонаошибку,развиватьсвоиспособностисопереживать,пониматьнамерения ипереживания свои идругихлюдей;</w:t>
      </w:r>
    </w:p>
    <w:p w:rsidR="002F3964" w:rsidRPr="002F3964" w:rsidRDefault="002F3964" w:rsidP="002F3964">
      <w:pPr>
        <w:pStyle w:val="af7"/>
        <w:spacing w:line="266" w:lineRule="auto"/>
        <w:ind w:right="742"/>
        <w:rPr>
          <w:spacing w:val="1"/>
        </w:rPr>
      </w:pPr>
      <w:r w:rsidRPr="002F3964">
        <w:t>взаимодействовать, сотрудничать в процессе коллективной работы, принимать цель совместнойдеятельности и строить действия по её достижению, договариваться, выполнять поручения,</w:t>
      </w:r>
    </w:p>
    <w:p w:rsidR="002F3964" w:rsidRPr="002F3964" w:rsidRDefault="002F3964" w:rsidP="002F3964">
      <w:pPr>
        <w:pStyle w:val="af7"/>
        <w:spacing w:line="266" w:lineRule="auto"/>
        <w:ind w:right="742"/>
      </w:pPr>
      <w:r w:rsidRPr="002F3964">
        <w:t>подчиняться,ответственноотноситьсяксвоейзадачеподостижениюобщегорезультата.</w:t>
      </w:r>
    </w:p>
    <w:p w:rsidR="002F3964" w:rsidRPr="002F3964" w:rsidRDefault="002F3964" w:rsidP="002F3964">
      <w:pPr>
        <w:pStyle w:val="af7"/>
        <w:spacing w:line="266" w:lineRule="auto"/>
        <w:ind w:right="742"/>
      </w:pPr>
    </w:p>
    <w:p w:rsidR="002F3964" w:rsidRPr="002F3964" w:rsidRDefault="002F3964" w:rsidP="002F3964">
      <w:pPr>
        <w:spacing w:before="11" w:line="266" w:lineRule="auto"/>
        <w:ind w:left="380" w:right="2690"/>
        <w:rPr>
          <w:rFonts w:ascii="Times New Roman" w:hAnsi="Times New Roman" w:cs="Times New Roman"/>
          <w:sz w:val="24"/>
          <w:szCs w:val="24"/>
          <w:lang w:val="ru-RU"/>
        </w:rPr>
      </w:pPr>
      <w:r w:rsidRPr="002F3964">
        <w:rPr>
          <w:rFonts w:ascii="Times New Roman" w:hAnsi="Times New Roman" w:cs="Times New Roman"/>
          <w:b/>
          <w:sz w:val="24"/>
          <w:szCs w:val="24"/>
          <w:lang w:val="ru-RU"/>
        </w:rPr>
        <w:t>Овладение универсальными регулятивными действиями 3.</w:t>
      </w:r>
      <w:r w:rsidRPr="002F3964">
        <w:rPr>
          <w:rFonts w:ascii="Times New Roman" w:hAnsi="Times New Roman" w:cs="Times New Roman"/>
          <w:sz w:val="24"/>
          <w:szCs w:val="24"/>
          <w:lang w:val="ru-RU"/>
        </w:rPr>
        <w:t>Обучающиеся должны овладеть следующими действиями: внимательноотноситьсяивыполнятьучебныезадачи,поставленныеучителем;соблюдатьпоследовательностьучебных действийпривыполнениизадания;</w:t>
      </w:r>
    </w:p>
    <w:p w:rsidR="002F3964" w:rsidRPr="002F3964" w:rsidRDefault="002F3964" w:rsidP="002F3964">
      <w:pPr>
        <w:pStyle w:val="af7"/>
        <w:spacing w:before="10"/>
        <w:jc w:val="left"/>
      </w:pPr>
      <w:r w:rsidRPr="002F3964">
        <w:t>уметьорганизовыватьсвоёрабочееместодляпрактическойработы,сохраняяпорядокв</w:t>
      </w:r>
    </w:p>
    <w:p w:rsidR="002F3964" w:rsidRPr="002F3964" w:rsidRDefault="002F3964" w:rsidP="002F3964">
      <w:pPr>
        <w:pStyle w:val="af7"/>
        <w:spacing w:before="48" w:line="264" w:lineRule="auto"/>
        <w:ind w:right="734"/>
      </w:pPr>
      <w:r w:rsidRPr="002F3964">
        <w:t>окружающем пространстве и бережно относясь к используемым материалам; соотносить своидействия с планируемыми результатами, осуществлять контроль своей деятельности в процесседостижениярезультата.</w:t>
      </w:r>
    </w:p>
    <w:p w:rsidR="002F3964" w:rsidRPr="002F3964" w:rsidRDefault="002F3964" w:rsidP="002F3964">
      <w:pPr>
        <w:pStyle w:val="22"/>
        <w:spacing w:before="2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ПРЕДМЕТНЫЕРЕЗУЛЬТАТЫ</w:t>
      </w:r>
    </w:p>
    <w:p w:rsidR="002F3964" w:rsidRPr="002F3964" w:rsidRDefault="002F3964" w:rsidP="002F3964">
      <w:pPr>
        <w:pStyle w:val="af7"/>
        <w:spacing w:before="17" w:line="266" w:lineRule="auto"/>
        <w:ind w:right="771"/>
        <w:jc w:val="left"/>
      </w:pPr>
      <w:r w:rsidRPr="002F3964">
        <w:t xml:space="preserve">Предметные результаты сформулированы по годам обучения на основе модульного построениясодержания в соответствии с Приложением № 8 к Федеральному </w:t>
      </w:r>
      <w:r w:rsidRPr="002F3964">
        <w:lastRenderedPageBreak/>
        <w:t>государственномуобразовательному стандарту начального общего образования, утверждённому приказомМинистерствапросвещения Российской Федерации.</w:t>
      </w:r>
    </w:p>
    <w:p w:rsidR="002F3964" w:rsidRPr="002F3964" w:rsidRDefault="002F3964" w:rsidP="002F3964">
      <w:pPr>
        <w:pStyle w:val="10"/>
        <w:spacing w:before="12"/>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Модуль«Графика»</w:t>
      </w:r>
    </w:p>
    <w:p w:rsidR="002F3964" w:rsidRPr="002F3964" w:rsidRDefault="002F3964" w:rsidP="002F3964">
      <w:pPr>
        <w:pStyle w:val="af7"/>
        <w:spacing w:before="34" w:line="266" w:lineRule="auto"/>
        <w:ind w:right="671"/>
        <w:jc w:val="left"/>
      </w:pPr>
      <w:r w:rsidRPr="002F3964">
        <w:t>Осваиватьнавыкиприменениясвойствпростыхграфическихматериаловвсамостоятельнойтворческойработевусловияхурока.</w:t>
      </w:r>
    </w:p>
    <w:p w:rsidR="002F3964" w:rsidRPr="002F3964" w:rsidRDefault="002F3964" w:rsidP="002F3964">
      <w:pPr>
        <w:pStyle w:val="af7"/>
        <w:spacing w:before="13" w:line="264" w:lineRule="auto"/>
        <w:ind w:right="671"/>
        <w:jc w:val="left"/>
      </w:pPr>
      <w:r w:rsidRPr="002F3964">
        <w:t>Приобретатьпервичныйопытвсозданииграфическогорисунканаосновезнакомствасосредствамиизобразительного языка.</w:t>
      </w:r>
    </w:p>
    <w:p w:rsidR="002F3964" w:rsidRPr="002F3964" w:rsidRDefault="002F3964" w:rsidP="002F3964">
      <w:pPr>
        <w:pStyle w:val="af7"/>
        <w:tabs>
          <w:tab w:val="left" w:pos="1910"/>
          <w:tab w:val="left" w:pos="2639"/>
          <w:tab w:val="left" w:pos="4462"/>
          <w:tab w:val="left" w:pos="5927"/>
          <w:tab w:val="left" w:pos="6849"/>
          <w:tab w:val="left" w:pos="8068"/>
          <w:tab w:val="left" w:pos="8797"/>
          <w:tab w:val="left" w:pos="10152"/>
        </w:tabs>
        <w:spacing w:before="18" w:line="264" w:lineRule="auto"/>
        <w:ind w:right="742"/>
        <w:jc w:val="left"/>
      </w:pPr>
      <w:r w:rsidRPr="002F3964">
        <w:t>Приобретать</w:t>
      </w:r>
      <w:r w:rsidRPr="002F3964">
        <w:tab/>
        <w:t>опыт</w:t>
      </w:r>
      <w:r w:rsidRPr="002F3964">
        <w:tab/>
        <w:t>аналитического</w:t>
      </w:r>
      <w:r w:rsidRPr="002F3964">
        <w:tab/>
        <w:t>наблюдения</w:t>
      </w:r>
      <w:r w:rsidRPr="002F3964">
        <w:tab/>
        <w:t>формы</w:t>
      </w:r>
      <w:r w:rsidRPr="002F3964">
        <w:tab/>
        <w:t>предмета,</w:t>
      </w:r>
      <w:r w:rsidRPr="002F3964">
        <w:tab/>
        <w:t>опыт</w:t>
      </w:r>
      <w:r w:rsidRPr="002F3964">
        <w:tab/>
        <w:t>обобщения</w:t>
      </w:r>
      <w:r w:rsidRPr="002F3964">
        <w:tab/>
      </w:r>
      <w:r w:rsidRPr="002F3964">
        <w:rPr>
          <w:spacing w:val="-1"/>
        </w:rPr>
        <w:t>и</w:t>
      </w:r>
      <w:r w:rsidRPr="002F3964">
        <w:t>геометризациинаблюдаемой формыкак основы обучениярисунку.</w:t>
      </w:r>
    </w:p>
    <w:p w:rsidR="002F3964" w:rsidRPr="002F3964" w:rsidRDefault="002F3964" w:rsidP="002F3964">
      <w:pPr>
        <w:pStyle w:val="af7"/>
        <w:spacing w:before="16"/>
        <w:jc w:val="left"/>
      </w:pPr>
      <w:r w:rsidRPr="002F3964">
        <w:t>Приобретатьопытсозданиярисункапростого(плоского)предметаснатуры.</w:t>
      </w:r>
    </w:p>
    <w:p w:rsidR="002F3964" w:rsidRPr="002F3964" w:rsidRDefault="002F3964" w:rsidP="002F3964">
      <w:pPr>
        <w:pStyle w:val="af7"/>
        <w:spacing w:before="48" w:line="264" w:lineRule="auto"/>
        <w:ind w:right="743"/>
      </w:pPr>
      <w:r w:rsidRPr="002F3964">
        <w:t>Учитьсяанализироватьсоотношенияпропорций,визуальносравниватьпространственныевеличины.</w:t>
      </w:r>
    </w:p>
    <w:p w:rsidR="002F3964" w:rsidRPr="002F3964" w:rsidRDefault="002F3964" w:rsidP="002F3964">
      <w:pPr>
        <w:pStyle w:val="af7"/>
        <w:spacing w:before="17" w:line="266" w:lineRule="auto"/>
        <w:ind w:right="747"/>
      </w:pPr>
      <w:r w:rsidRPr="002F3964">
        <w:t>Приобретатьпервичныезнанияинавыкикомпозиционногорасположенияизображенияналисте.</w:t>
      </w:r>
    </w:p>
    <w:p w:rsidR="002F3964" w:rsidRPr="002F3964" w:rsidRDefault="002F3964" w:rsidP="002F3964">
      <w:pPr>
        <w:pStyle w:val="af7"/>
        <w:spacing w:before="13" w:line="264" w:lineRule="auto"/>
        <w:ind w:right="743"/>
      </w:pPr>
      <w:r w:rsidRPr="002F3964">
        <w:t>Уметьвыбиратьвертикальныйилигоризонтальныйформатлистадлявыполнениясоответствующихзадачрисунка.</w:t>
      </w:r>
    </w:p>
    <w:p w:rsidR="002F3964" w:rsidRPr="002F3964" w:rsidRDefault="002F3964" w:rsidP="002F3964">
      <w:pPr>
        <w:pStyle w:val="af7"/>
        <w:spacing w:before="16" w:line="266" w:lineRule="auto"/>
        <w:ind w:right="744"/>
      </w:pPr>
      <w:r w:rsidRPr="002F3964">
        <w:t>Воспринимать учебную задачу, поставленную учителем, и решать её в своей практическойхудожественнойдеятельности.</w:t>
      </w:r>
    </w:p>
    <w:p w:rsidR="002F3964" w:rsidRPr="002F3964" w:rsidRDefault="002F3964" w:rsidP="002F3964">
      <w:pPr>
        <w:pStyle w:val="af7"/>
        <w:spacing w:before="13" w:line="266" w:lineRule="auto"/>
        <w:ind w:right="739"/>
      </w:pPr>
      <w:r w:rsidRPr="002F3964">
        <w:t>Уметьобсуждатьрезультатысвоейпрактическойработыиработытоварищейспозицийсоответствия их поставленной учебной задаче, с позиций выраженного в рисунке содержания играфическихсредств еговыражения (врамкахпрограммногоматериала).</w:t>
      </w:r>
    </w:p>
    <w:p w:rsidR="002F3964" w:rsidRPr="00403810" w:rsidRDefault="002F3964" w:rsidP="002F3964">
      <w:pPr>
        <w:pStyle w:val="10"/>
        <w:rPr>
          <w:rFonts w:ascii="Times New Roman" w:hAnsi="Times New Roman" w:cs="Times New Roman"/>
          <w:color w:val="auto"/>
          <w:sz w:val="24"/>
          <w:szCs w:val="24"/>
          <w:lang w:val="ru-RU"/>
        </w:rPr>
      </w:pPr>
      <w:r w:rsidRPr="00403810">
        <w:rPr>
          <w:rFonts w:ascii="Times New Roman" w:hAnsi="Times New Roman" w:cs="Times New Roman"/>
          <w:color w:val="auto"/>
          <w:sz w:val="24"/>
          <w:szCs w:val="24"/>
          <w:lang w:val="ru-RU"/>
        </w:rPr>
        <w:t>Модуль«Живопись»</w:t>
      </w:r>
    </w:p>
    <w:p w:rsidR="002F3964" w:rsidRPr="002F3964" w:rsidRDefault="002F3964" w:rsidP="002F3964">
      <w:pPr>
        <w:pStyle w:val="af7"/>
        <w:spacing w:before="34"/>
      </w:pPr>
      <w:r w:rsidRPr="002F3964">
        <w:t>Осваиватьнавыкиработыкрасками«гуашь»вусловиях урока.</w:t>
      </w:r>
    </w:p>
    <w:p w:rsidR="002F3964" w:rsidRPr="002F3964" w:rsidRDefault="002F3964" w:rsidP="002F3964">
      <w:pPr>
        <w:pStyle w:val="af7"/>
        <w:spacing w:before="45" w:line="266" w:lineRule="auto"/>
        <w:ind w:right="743"/>
      </w:pPr>
      <w:r w:rsidRPr="002F3964">
        <w:t>Знатьтриосновныхцвета;обсуждатьиназыватьассоциативныепредставления,которыерождаеткаждый цвет.</w:t>
      </w:r>
    </w:p>
    <w:p w:rsidR="002F3964" w:rsidRPr="002F3964" w:rsidRDefault="002F3964" w:rsidP="002F3964">
      <w:pPr>
        <w:pStyle w:val="af7"/>
        <w:spacing w:before="14" w:line="264" w:lineRule="auto"/>
        <w:ind w:right="745"/>
      </w:pPr>
      <w:r w:rsidRPr="002F3964">
        <w:t>Осознавать эмоциональное звучание цвета и уметь формулировать своё мнение с опорой наопытжизненныхассоциаций.</w:t>
      </w:r>
    </w:p>
    <w:p w:rsidR="002F3964" w:rsidRPr="002F3964" w:rsidRDefault="002F3964" w:rsidP="002F3964">
      <w:pPr>
        <w:pStyle w:val="af7"/>
        <w:spacing w:before="60" w:line="264" w:lineRule="auto"/>
        <w:ind w:right="671"/>
        <w:jc w:val="left"/>
      </w:pPr>
      <w:r w:rsidRPr="002F3964">
        <w:t>Приобретатьопытэкспериментирования,исследованиярезультатовсмешениякрасокиполучениянового цвета.</w:t>
      </w:r>
    </w:p>
    <w:p w:rsidR="002F3964" w:rsidRPr="002F3964" w:rsidRDefault="002F3964" w:rsidP="002F3964">
      <w:pPr>
        <w:pStyle w:val="af7"/>
        <w:spacing w:before="19" w:line="264" w:lineRule="auto"/>
        <w:ind w:right="671"/>
        <w:jc w:val="left"/>
        <w:rPr>
          <w:b/>
        </w:rPr>
      </w:pPr>
      <w:r w:rsidRPr="002F3964">
        <w:t>Веститворческуюработуназаданнуютемусопоройназрительныевпечатления,организованныепедагогом.</w:t>
      </w:r>
      <w:r w:rsidRPr="002F3964">
        <w:rPr>
          <w:b/>
        </w:rPr>
        <w:t>Модуль «Скульптура»</w:t>
      </w:r>
    </w:p>
    <w:p w:rsidR="002F3964" w:rsidRPr="002F3964" w:rsidRDefault="002F3964" w:rsidP="002F3964">
      <w:pPr>
        <w:pStyle w:val="af7"/>
        <w:spacing w:before="17" w:line="264" w:lineRule="auto"/>
        <w:ind w:right="671"/>
        <w:jc w:val="left"/>
      </w:pPr>
      <w:r w:rsidRPr="002F3964">
        <w:t>Приобретатьопытаналитическогонаблюдения,поискавыразительныхобразныхобъёмныхформвприроде(облака, камни, коряги,формы плодови др.).</w:t>
      </w:r>
    </w:p>
    <w:p w:rsidR="002F3964" w:rsidRPr="002F3964" w:rsidRDefault="002F3964" w:rsidP="002F3964">
      <w:pPr>
        <w:pStyle w:val="af7"/>
        <w:spacing w:before="16" w:line="266" w:lineRule="auto"/>
        <w:ind w:right="671"/>
        <w:jc w:val="left"/>
      </w:pPr>
      <w:r w:rsidRPr="002F3964">
        <w:t>Осваиватьпервичныеприёмылепкиизпластилина,приобретатьпредставленияоцелостнойформевобъёмномизображении.</w:t>
      </w:r>
    </w:p>
    <w:p w:rsidR="002F3964" w:rsidRPr="00403810" w:rsidRDefault="002F3964" w:rsidP="002F3964">
      <w:pPr>
        <w:spacing w:before="13" w:line="268" w:lineRule="auto"/>
        <w:ind w:left="380" w:right="737"/>
        <w:jc w:val="both"/>
        <w:rPr>
          <w:rFonts w:ascii="Times New Roman" w:hAnsi="Times New Roman" w:cs="Times New Roman"/>
          <w:b/>
          <w:sz w:val="24"/>
          <w:szCs w:val="24"/>
          <w:lang w:val="ru-RU"/>
        </w:rPr>
      </w:pPr>
      <w:r w:rsidRPr="002F3964">
        <w:rPr>
          <w:rFonts w:ascii="Times New Roman" w:hAnsi="Times New Roman" w:cs="Times New Roman"/>
          <w:sz w:val="24"/>
          <w:szCs w:val="24"/>
          <w:lang w:val="ru-RU"/>
        </w:rPr>
        <w:t xml:space="preserve">Овладеватьпервичныминавыкамибумагопластики—создания объёмныхформ избумагипутём её складывания, надрезания, закручивания и др. </w:t>
      </w:r>
      <w:r w:rsidRPr="00403810">
        <w:rPr>
          <w:rFonts w:ascii="Times New Roman" w:hAnsi="Times New Roman" w:cs="Times New Roman"/>
          <w:b/>
          <w:sz w:val="24"/>
          <w:szCs w:val="24"/>
          <w:lang w:val="ru-RU"/>
        </w:rPr>
        <w:t>Модуль «Декоративно-прикладноеискусство»</w:t>
      </w:r>
    </w:p>
    <w:p w:rsidR="002F3964" w:rsidRPr="002F3964" w:rsidRDefault="002F3964" w:rsidP="002F3964">
      <w:pPr>
        <w:pStyle w:val="af7"/>
        <w:spacing w:before="2" w:line="266" w:lineRule="auto"/>
        <w:ind w:right="742"/>
      </w:pPr>
      <w:r w:rsidRPr="002F3964">
        <w:t>Уметь рассматривать и эстетически характеризовать различные примеры узоров в природе (вусловиях урока на основе фотографий); приводить примеры, сопоставлять и искать ассоциациисорнаментами впроизведенияхдекоративно-прикладного искусства.</w:t>
      </w:r>
    </w:p>
    <w:p w:rsidR="002F3964" w:rsidRPr="002F3964" w:rsidRDefault="002F3964" w:rsidP="002F3964">
      <w:pPr>
        <w:pStyle w:val="af7"/>
        <w:spacing w:before="12" w:line="264" w:lineRule="auto"/>
        <w:ind w:right="743"/>
      </w:pPr>
      <w:r w:rsidRPr="002F3964">
        <w:t>Различатьвидыорнаментовпоизобразительныммотивам:растительные,геометрические,анималистические.</w:t>
      </w:r>
    </w:p>
    <w:p w:rsidR="002F3964" w:rsidRPr="002F3964" w:rsidRDefault="002F3964" w:rsidP="002F3964">
      <w:pPr>
        <w:pStyle w:val="af7"/>
        <w:spacing w:before="19"/>
      </w:pPr>
      <w:r w:rsidRPr="002F3964">
        <w:t>Учитьсяиспользоватьправиласимметриивсвоейхудожественнойдеятельности.</w:t>
      </w:r>
    </w:p>
    <w:p w:rsidR="002F3964" w:rsidRPr="002F3964" w:rsidRDefault="002F3964" w:rsidP="002F3964">
      <w:pPr>
        <w:pStyle w:val="af7"/>
        <w:spacing w:before="45" w:line="264" w:lineRule="auto"/>
        <w:ind w:right="744"/>
      </w:pPr>
      <w:r w:rsidRPr="002F3964">
        <w:t>Приобретатьопытсозданияорнаментальнойдекоративнойкомпозиции(стилизованной:декоративныйцветокилиптица).</w:t>
      </w:r>
    </w:p>
    <w:p w:rsidR="002F3964" w:rsidRPr="002F3964" w:rsidRDefault="002F3964" w:rsidP="002F3964">
      <w:pPr>
        <w:pStyle w:val="af7"/>
        <w:spacing w:before="16"/>
      </w:pPr>
      <w:r w:rsidRPr="002F3964">
        <w:t>Приобретатьзнанияозначениииназначении украшенийвжизнилюдей.</w:t>
      </w:r>
    </w:p>
    <w:p w:rsidR="002F3964" w:rsidRPr="002F3964" w:rsidRDefault="002F3964" w:rsidP="002F3964">
      <w:pPr>
        <w:pStyle w:val="af7"/>
        <w:spacing w:before="49" w:line="266" w:lineRule="auto"/>
        <w:ind w:right="743"/>
      </w:pPr>
      <w:r w:rsidRPr="002F3964">
        <w:lastRenderedPageBreak/>
        <w:t>Приобретать представления о глиняных игрушках отечественных народных художественныхпромыслов (дымковская, каргопольская игрушки или по выбору учителя с учётом местныхпромыслов)иопытпрактическойхудожественнойдеятельностипомотивамигрушкивыбранногопромысла.</w:t>
      </w:r>
    </w:p>
    <w:p w:rsidR="002F3964" w:rsidRPr="002F3964" w:rsidRDefault="002F3964" w:rsidP="002F3964">
      <w:pPr>
        <w:pStyle w:val="af7"/>
        <w:spacing w:before="9"/>
      </w:pPr>
      <w:r w:rsidRPr="002F3964">
        <w:t>Иметьопытисоответствующиевозрастунавыкиподготовкииоформленияобщегопраздника.</w:t>
      </w:r>
    </w:p>
    <w:p w:rsidR="002F3964" w:rsidRPr="00403810" w:rsidRDefault="002F3964" w:rsidP="002F3964">
      <w:pPr>
        <w:pStyle w:val="10"/>
        <w:spacing w:before="51"/>
        <w:rPr>
          <w:rFonts w:ascii="Times New Roman" w:hAnsi="Times New Roman" w:cs="Times New Roman"/>
          <w:color w:val="auto"/>
          <w:sz w:val="24"/>
          <w:szCs w:val="24"/>
          <w:lang w:val="ru-RU"/>
        </w:rPr>
      </w:pPr>
      <w:r w:rsidRPr="00403810">
        <w:rPr>
          <w:rFonts w:ascii="Times New Roman" w:hAnsi="Times New Roman" w:cs="Times New Roman"/>
          <w:color w:val="auto"/>
          <w:sz w:val="24"/>
          <w:szCs w:val="24"/>
          <w:lang w:val="ru-RU"/>
        </w:rPr>
        <w:t>Модуль«Архитектура»</w:t>
      </w:r>
    </w:p>
    <w:p w:rsidR="002F3964" w:rsidRPr="002F3964" w:rsidRDefault="002F3964" w:rsidP="002F3964">
      <w:pPr>
        <w:pStyle w:val="af7"/>
        <w:spacing w:before="33" w:line="266" w:lineRule="auto"/>
        <w:ind w:right="740"/>
      </w:pPr>
      <w:r w:rsidRPr="002F3964">
        <w:t>Рассматривать различные произведения архитектуры в окружающем мире (по фотографиям вусловияхурока);анализироватьихарактеризоватьособенностиисоставныечастирассматриваемых зданий.</w:t>
      </w:r>
    </w:p>
    <w:p w:rsidR="002F3964" w:rsidRPr="002F3964" w:rsidRDefault="002F3964" w:rsidP="002F3964">
      <w:pPr>
        <w:pStyle w:val="af7"/>
        <w:spacing w:before="11" w:line="266" w:lineRule="auto"/>
        <w:ind w:right="743"/>
      </w:pPr>
      <w:r w:rsidRPr="002F3964">
        <w:t>Осваиватьприёмыконструированияизбумаги,складыванияобъёмныхпростыхгеометрическихтел.</w:t>
      </w:r>
    </w:p>
    <w:p w:rsidR="002F3964" w:rsidRPr="002F3964" w:rsidRDefault="002F3964" w:rsidP="002F3964">
      <w:pPr>
        <w:pStyle w:val="af7"/>
        <w:spacing w:before="13" w:line="266" w:lineRule="auto"/>
        <w:ind w:right="743"/>
      </w:pPr>
      <w:r w:rsidRPr="002F3964">
        <w:t>Приобретать опыт пространственного макетирования (сказочный город) в форме коллективнойигровойдеятельности.</w:t>
      </w:r>
    </w:p>
    <w:p w:rsidR="002F3964" w:rsidRPr="002F3964" w:rsidRDefault="002F3964" w:rsidP="002F3964">
      <w:pPr>
        <w:pStyle w:val="af7"/>
        <w:spacing w:before="13" w:line="264" w:lineRule="auto"/>
        <w:ind w:right="745"/>
      </w:pPr>
      <w:r w:rsidRPr="002F3964">
        <w:t>Приобретать представления о конструктивной основе любого предмета и первичные навыкианализаегостроения.</w:t>
      </w:r>
    </w:p>
    <w:p w:rsidR="002F3964" w:rsidRPr="00403810" w:rsidRDefault="002F3964" w:rsidP="002F3964">
      <w:pPr>
        <w:pStyle w:val="10"/>
        <w:spacing w:before="21"/>
        <w:rPr>
          <w:rFonts w:ascii="Times New Roman" w:hAnsi="Times New Roman" w:cs="Times New Roman"/>
          <w:color w:val="auto"/>
          <w:sz w:val="24"/>
          <w:szCs w:val="24"/>
          <w:lang w:val="ru-RU"/>
        </w:rPr>
      </w:pPr>
      <w:r w:rsidRPr="00403810">
        <w:rPr>
          <w:rFonts w:ascii="Times New Roman" w:hAnsi="Times New Roman" w:cs="Times New Roman"/>
          <w:color w:val="auto"/>
          <w:sz w:val="24"/>
          <w:szCs w:val="24"/>
          <w:lang w:val="ru-RU"/>
        </w:rPr>
        <w:t>Модуль«Восприятиепроизведенийискусства»</w:t>
      </w:r>
    </w:p>
    <w:p w:rsidR="002F3964" w:rsidRPr="002F3964" w:rsidRDefault="002F3964" w:rsidP="002F3964">
      <w:pPr>
        <w:pStyle w:val="af7"/>
        <w:spacing w:before="34" w:line="266" w:lineRule="auto"/>
        <w:ind w:right="741"/>
      </w:pPr>
      <w:r w:rsidRPr="002F3964">
        <w:t>Приобретать умения рассматривать, анализировать детские рисунки с позиций их содержания исюжета, настроения, композиции (расположения на листе), цвета, а также соответствия учебнойзадаче,поставленнойучителем.</w:t>
      </w:r>
    </w:p>
    <w:p w:rsidR="002F3964" w:rsidRPr="002F3964" w:rsidRDefault="002F3964" w:rsidP="002F3964">
      <w:pPr>
        <w:pStyle w:val="af7"/>
        <w:spacing w:before="12" w:line="266" w:lineRule="auto"/>
        <w:ind w:right="743"/>
      </w:pPr>
      <w:r w:rsidRPr="002F3964">
        <w:t>Приобретатьопытэстетическогонаблюденияприродынаосновеэмоциональныхвпечатленийс учётомучебных задачи визуальнойустановкиучителя.</w:t>
      </w:r>
    </w:p>
    <w:p w:rsidR="002F3964" w:rsidRPr="002F3964" w:rsidRDefault="002F3964" w:rsidP="002F3964">
      <w:pPr>
        <w:pStyle w:val="af7"/>
        <w:spacing w:before="13" w:line="266" w:lineRule="auto"/>
        <w:ind w:right="744"/>
      </w:pPr>
      <w:r w:rsidRPr="002F3964">
        <w:t>Приобретатьопытхудожественногонаблюденияпредметнойсредыжизничеловекавзависимости отпоставленнойаналитической иэстетическойзадачи (установки).</w:t>
      </w:r>
    </w:p>
    <w:p w:rsidR="002F3964" w:rsidRPr="002F3964" w:rsidRDefault="002F3964" w:rsidP="002F3964">
      <w:pPr>
        <w:pStyle w:val="af7"/>
        <w:spacing w:before="13" w:line="264" w:lineRule="auto"/>
        <w:ind w:right="743"/>
      </w:pPr>
      <w:r w:rsidRPr="002F3964">
        <w:t>Осваиватьопытэстетическоговосприятияианалитическогонаблюденияархитектурныхпостроек.</w:t>
      </w:r>
    </w:p>
    <w:p w:rsidR="002F3964" w:rsidRPr="002F3964" w:rsidRDefault="002F3964" w:rsidP="002F3964">
      <w:pPr>
        <w:pStyle w:val="af7"/>
        <w:spacing w:before="16" w:line="266" w:lineRule="auto"/>
        <w:ind w:right="742"/>
      </w:pPr>
      <w:r w:rsidRPr="002F3964">
        <w:t>Осваиватьопытэстетического,эмоциональногообщениясостанковойкартиной,пониматьзначение зрительских умений и специальных знаний; приобретать опыт восприятия картин сосказочнымсюжетом(В.М.Васнецова,М.А.Врубеляидругиххудожниковповыбору</w:t>
      </w:r>
    </w:p>
    <w:p w:rsidR="002F3964" w:rsidRPr="002F3964" w:rsidRDefault="002F3964" w:rsidP="002F3964">
      <w:pPr>
        <w:pStyle w:val="af7"/>
        <w:spacing w:before="60" w:line="264" w:lineRule="auto"/>
        <w:ind w:right="671"/>
        <w:jc w:val="left"/>
      </w:pPr>
      <w:r w:rsidRPr="002F3964">
        <w:t>учителя),атакжепроизведенийсярковыраженнымэмоциональнымнастроением(например,натюрмортыВ. Ван ГогаилиА.Матисса).</w:t>
      </w:r>
    </w:p>
    <w:p w:rsidR="002F3964" w:rsidRPr="002F3964" w:rsidRDefault="002F3964" w:rsidP="002F3964">
      <w:pPr>
        <w:pStyle w:val="af7"/>
        <w:spacing w:before="19" w:line="264" w:lineRule="auto"/>
        <w:ind w:right="1441"/>
        <w:jc w:val="left"/>
      </w:pPr>
      <w:r w:rsidRPr="002F3964">
        <w:t>Осваиватьновыйопытвосприятияхудожественныхиллюстрацийвдетскихкнигахиотношенияк нимвсоответствии сучебнойустановкой.</w:t>
      </w:r>
    </w:p>
    <w:p w:rsidR="002F3964" w:rsidRPr="002F3964" w:rsidRDefault="002F3964" w:rsidP="002F3964">
      <w:pPr>
        <w:pStyle w:val="10"/>
        <w:spacing w:before="21"/>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Модуль«Азбукацифровойграфики»</w:t>
      </w:r>
    </w:p>
    <w:p w:rsidR="002F3964" w:rsidRPr="002F3964" w:rsidRDefault="002F3964" w:rsidP="002F3964">
      <w:pPr>
        <w:pStyle w:val="af7"/>
        <w:tabs>
          <w:tab w:val="left" w:pos="1898"/>
          <w:tab w:val="left" w:pos="2615"/>
          <w:tab w:val="left" w:pos="3732"/>
          <w:tab w:val="left" w:pos="5476"/>
          <w:tab w:val="left" w:pos="6323"/>
          <w:tab w:val="left" w:pos="7966"/>
          <w:tab w:val="left" w:pos="8297"/>
        </w:tabs>
        <w:spacing w:before="34" w:line="266" w:lineRule="auto"/>
        <w:ind w:right="743"/>
        <w:jc w:val="left"/>
      </w:pPr>
      <w:r w:rsidRPr="002F3964">
        <w:t>Приобретать</w:t>
      </w:r>
      <w:r w:rsidRPr="002F3964">
        <w:tab/>
        <w:t>опыт</w:t>
      </w:r>
      <w:r w:rsidRPr="002F3964">
        <w:tab/>
        <w:t>создания</w:t>
      </w:r>
      <w:r w:rsidRPr="002F3964">
        <w:tab/>
        <w:t>фотографий  с</w:t>
      </w:r>
      <w:r w:rsidRPr="002F3964">
        <w:tab/>
        <w:t>целью</w:t>
      </w:r>
      <w:r w:rsidRPr="002F3964">
        <w:tab/>
        <w:t>эстетического</w:t>
      </w:r>
      <w:r w:rsidRPr="002F3964">
        <w:tab/>
        <w:t>и</w:t>
      </w:r>
      <w:r w:rsidRPr="002F3964">
        <w:tab/>
      </w:r>
      <w:r w:rsidRPr="002F3964">
        <w:rPr>
          <w:spacing w:val="-1"/>
        </w:rPr>
        <w:t>целенаправленного</w:t>
      </w:r>
      <w:r w:rsidRPr="002F3964">
        <w:t>наблюденияприроды.</w:t>
      </w:r>
    </w:p>
    <w:p w:rsidR="002F3964" w:rsidRPr="002F3964" w:rsidRDefault="002F3964" w:rsidP="002F3964">
      <w:pPr>
        <w:pStyle w:val="af7"/>
        <w:spacing w:before="13" w:line="264" w:lineRule="auto"/>
        <w:ind w:right="671"/>
        <w:jc w:val="left"/>
      </w:pPr>
      <w:r w:rsidRPr="002F3964">
        <w:t>Приобретатьопытобсужденияфотографийсточкизрениятого,скакойцельюсделанснимок,насколькозначимо егосодержаниеикаковакомпозициявкадре.</w:t>
      </w:r>
    </w:p>
    <w:p w:rsidR="00281B16" w:rsidRPr="002F3964" w:rsidRDefault="00281B16" w:rsidP="00281B16">
      <w:pPr>
        <w:pStyle w:val="af7"/>
        <w:spacing w:before="2"/>
        <w:ind w:left="0"/>
        <w:jc w:val="left"/>
      </w:pPr>
    </w:p>
    <w:p w:rsidR="00281B16" w:rsidRPr="002F3964" w:rsidRDefault="00281B16" w:rsidP="00281B16">
      <w:pPr>
        <w:pStyle w:val="10"/>
        <w:spacing w:before="0"/>
        <w:ind w:left="1203" w:right="1410"/>
        <w:jc w:val="center"/>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ПЛАНИРУЕМЫЕОБРАЗОВАТЕЛЬНЫЕРЕЗУЛЬТАТЫ2КЛАСС</w:t>
      </w:r>
    </w:p>
    <w:p w:rsidR="00281B16" w:rsidRPr="002F3964" w:rsidRDefault="00D00A05" w:rsidP="00281B16">
      <w:pPr>
        <w:pStyle w:val="af7"/>
        <w:spacing w:before="4"/>
        <w:ind w:left="0"/>
        <w:jc w:val="left"/>
        <w:rPr>
          <w:b/>
        </w:rPr>
      </w:pPr>
      <w:r w:rsidRPr="00D00A05">
        <w:rPr>
          <w:noProof/>
          <w:lang w:eastAsia="ru-RU"/>
        </w:rPr>
        <w:pict>
          <v:rect id="Прямоугольник 5" o:spid="_x0000_s1031" style="position:absolute;margin-left:45pt;margin-top:14.2pt;width:498pt;height:.75pt;z-index:-2516592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" fillcolor="black" stroked="f">
            <w10:wrap type="topAndBottom" anchorx="page"/>
          </v:rect>
        </w:pict>
      </w:r>
    </w:p>
    <w:p w:rsidR="00281B16" w:rsidRPr="002F3964" w:rsidRDefault="00281B16" w:rsidP="00281B16">
      <w:pPr>
        <w:pStyle w:val="22"/>
        <w:spacing w:before="49"/>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ЛИЧНОСТНЫЕРЕЗУЛЬТАТЫ</w:t>
      </w:r>
    </w:p>
    <w:p w:rsidR="00281B16" w:rsidRPr="002F3964" w:rsidRDefault="00281B16" w:rsidP="00281B16">
      <w:pPr>
        <w:pStyle w:val="af7"/>
        <w:spacing w:before="16" w:line="266" w:lineRule="auto"/>
        <w:ind w:right="742"/>
      </w:pPr>
      <w:r w:rsidRPr="002F3964">
        <w:t>ВцентрепрограммыпоизобразительномуискусствувсоответствиисФГОСначальногообразованиянаходитсяличностноеразвитиеобучающихся,приобщениеихкроссийскимтрадиционнымдуховнымценностям,атакже социализацияличности.</w:t>
      </w:r>
    </w:p>
    <w:p w:rsidR="00281B16" w:rsidRPr="002F3964" w:rsidRDefault="00281B16" w:rsidP="00281B16">
      <w:pPr>
        <w:pStyle w:val="af7"/>
        <w:spacing w:before="15" w:line="278" w:lineRule="auto"/>
        <w:ind w:right="1719"/>
        <w:jc w:val="left"/>
      </w:pPr>
      <w:r w:rsidRPr="002F3964">
        <w:t>Программа призвана обеспечить достижение обучающимися личностных результатов:уваженияи ценностногоотношенияксвоей Родине—России;</w:t>
      </w:r>
    </w:p>
    <w:p w:rsidR="00281B16" w:rsidRPr="002F3964" w:rsidRDefault="00281B16" w:rsidP="00281B16">
      <w:pPr>
        <w:pStyle w:val="af7"/>
        <w:spacing w:line="278" w:lineRule="auto"/>
        <w:ind w:right="1394"/>
        <w:jc w:val="left"/>
      </w:pPr>
      <w:r w:rsidRPr="002F3964">
        <w:t>ценностно-смысловые ориентации и установки, отражающие индивидуально-</w:t>
      </w:r>
      <w:r w:rsidRPr="002F3964">
        <w:lastRenderedPageBreak/>
        <w:t>личностныепозициии социально значимыеличностныекачества;</w:t>
      </w:r>
    </w:p>
    <w:p w:rsidR="00281B16" w:rsidRPr="002F3964" w:rsidRDefault="00281B16" w:rsidP="00281B16">
      <w:pPr>
        <w:pStyle w:val="af7"/>
        <w:spacing w:line="273" w:lineRule="exact"/>
        <w:jc w:val="left"/>
      </w:pPr>
      <w:r w:rsidRPr="002F3964">
        <w:t>духовно-нравственноеразвитиеобучающихся;</w:t>
      </w:r>
    </w:p>
    <w:p w:rsidR="00281B16" w:rsidRPr="002F3964" w:rsidRDefault="00281B16" w:rsidP="00281B16">
      <w:pPr>
        <w:pStyle w:val="af7"/>
        <w:spacing w:before="45" w:line="278" w:lineRule="auto"/>
        <w:ind w:right="1584"/>
        <w:jc w:val="left"/>
      </w:pPr>
      <w:r w:rsidRPr="002F3964">
        <w:t>мотивациюкпознаниюиобучению,готовностьксаморазвитиюиактивномуучастиювсоциально-значимойдеятельности;позитивныйопыт</w:t>
      </w:r>
    </w:p>
    <w:p w:rsidR="00281B16" w:rsidRPr="002F3964" w:rsidRDefault="00281B16" w:rsidP="00281B16">
      <w:pPr>
        <w:pStyle w:val="af7"/>
        <w:spacing w:line="259" w:lineRule="exact"/>
        <w:jc w:val="left"/>
      </w:pPr>
      <w:r w:rsidRPr="002F3964">
        <w:t>участиявтворческойдеятельности;</w:t>
      </w:r>
    </w:p>
    <w:p w:rsidR="00281B16" w:rsidRPr="002F3964" w:rsidRDefault="00281B16" w:rsidP="00281B16">
      <w:pPr>
        <w:pStyle w:val="af7"/>
        <w:spacing w:before="48" w:line="264" w:lineRule="auto"/>
        <w:ind w:right="740"/>
      </w:pPr>
      <w:r w:rsidRPr="002F3964">
        <w:t>интерескпроизведениямискусстваилитературы,построеннымнапринципахнравственностиигуманизма,уважительногоотношенияи интереса ккультурнымтрадициями творчествусвоегои другихнародов.</w:t>
      </w:r>
    </w:p>
    <w:p w:rsidR="00281B16" w:rsidRPr="002F3964" w:rsidRDefault="00281B16" w:rsidP="00281B16">
      <w:pPr>
        <w:pStyle w:val="af7"/>
        <w:spacing w:before="20" w:line="266" w:lineRule="auto"/>
        <w:ind w:right="737"/>
      </w:pPr>
      <w:r w:rsidRPr="002F3964">
        <w:rPr>
          <w:i/>
        </w:rPr>
        <w:t>Патриотическоевоспитание</w:t>
      </w:r>
      <w:r w:rsidRPr="002F3964">
        <w:t>осуществляетсячерезосвоениешкольникамисодержаниятрадицийотечественнойкультуры,выраженнойвеёархитектуре,народном,декоративноприкладномиизобразительномискусстве.Урокискусствавоспитываетпатриотизмневдекларативнойформе,авпроцессевосприятияиосвоениявличнойхудожественнойдеятельностиконкретныхзнанийокрасотеимудрости,заложенныхвкультурных традициях.</w:t>
      </w:r>
    </w:p>
    <w:p w:rsidR="00281B16" w:rsidRPr="002F3964" w:rsidRDefault="00281B16" w:rsidP="00281B16">
      <w:pPr>
        <w:pStyle w:val="af7"/>
        <w:spacing w:before="8" w:line="266" w:lineRule="auto"/>
        <w:ind w:right="736"/>
      </w:pPr>
      <w:r w:rsidRPr="002F3964">
        <w:rPr>
          <w:i/>
        </w:rPr>
        <w:t xml:space="preserve">Гражданское воспитание </w:t>
      </w:r>
      <w:r w:rsidRPr="002F3964">
        <w:t>формируется через развитие чувства личной причастности к жизниобществаисозидающихкачествличности,приобщениеобучающихсякценностямотечественной и мировой культуры. Учебный предмет способствует пониманию особенностейжизниразныхнародовикрасотынациональныхэстетическихидеалов.Коллективныетворческие работы создают условия для разных форм художественно-творческой деятельности,способствуютпониманиюдругогочеловека, становлениючувстваличнойответственности.</w:t>
      </w:r>
    </w:p>
    <w:p w:rsidR="00281B16" w:rsidRPr="002F3964" w:rsidRDefault="00281B16" w:rsidP="00281B16">
      <w:pPr>
        <w:pStyle w:val="af7"/>
        <w:spacing w:before="8" w:line="266" w:lineRule="auto"/>
        <w:ind w:right="732"/>
        <w:rPr>
          <w:spacing w:val="1"/>
        </w:rPr>
      </w:pPr>
      <w:r w:rsidRPr="002F3964">
        <w:rPr>
          <w:i/>
        </w:rPr>
        <w:t>Духовно-нравственное</w:t>
      </w:r>
      <w:r w:rsidRPr="002F3964">
        <w:t>воспитаниеявляетсястержнемхудожественногоразвитияобучающегося,приобщенияегокискусствукаксфере,концентрирующейвсебедуховнонравственногопоискчеловечества.Учебныезаданиянаправленынаразвитиевнутреннегомираобучающегосяивоспитаниеегоэмоционально-образной,чувственнойсферы.Занятияискусствомпомогаютшкольникуобрестисоциальнозначимыезнания.Развитиетворческихспособностейспособствуетростусамосознания,осознаниясебякак</w:t>
      </w:r>
    </w:p>
    <w:p w:rsidR="00281B16" w:rsidRPr="002F3964" w:rsidRDefault="00281B16" w:rsidP="00281B16">
      <w:pPr>
        <w:pStyle w:val="af7"/>
        <w:spacing w:before="8" w:line="266" w:lineRule="auto"/>
        <w:ind w:right="732"/>
      </w:pPr>
    </w:p>
    <w:p w:rsidR="00281B16" w:rsidRPr="002F3964" w:rsidRDefault="00281B16" w:rsidP="00281B16">
      <w:pPr>
        <w:pStyle w:val="af7"/>
        <w:spacing w:before="8" w:line="266" w:lineRule="auto"/>
        <w:ind w:right="732"/>
      </w:pPr>
      <w:r w:rsidRPr="002F3964">
        <w:t>личностии членаобщества.</w:t>
      </w:r>
    </w:p>
    <w:p w:rsidR="00281B16" w:rsidRPr="002F3964" w:rsidRDefault="00281B16" w:rsidP="00281B16">
      <w:pPr>
        <w:pStyle w:val="af7"/>
        <w:spacing w:before="8" w:line="266" w:lineRule="auto"/>
        <w:ind w:right="739"/>
        <w:rPr>
          <w:spacing w:val="1"/>
        </w:rPr>
      </w:pPr>
      <w:r w:rsidRPr="002F3964">
        <w:rPr>
          <w:i/>
        </w:rPr>
        <w:t xml:space="preserve">Эстетическое воспитание </w:t>
      </w:r>
      <w:r w:rsidRPr="002F3964">
        <w:t>— важнейший компонент и условие развития социально значимыхотношенийобучающихся,формированияпредставленийопрекрасномибезобразном,о</w:t>
      </w:r>
    </w:p>
    <w:p w:rsidR="00281B16" w:rsidRPr="002F3964" w:rsidRDefault="00281B16" w:rsidP="00281B16">
      <w:pPr>
        <w:pStyle w:val="af7"/>
        <w:spacing w:before="8" w:line="266" w:lineRule="auto"/>
        <w:ind w:right="739"/>
      </w:pPr>
      <w:r w:rsidRPr="002F3964">
        <w:t>высокоминизком.Эстетическоевоспитаниеспособствуетформированиюценностных</w:t>
      </w:r>
    </w:p>
    <w:p w:rsidR="00281B16" w:rsidRPr="002F3964" w:rsidRDefault="00281B16" w:rsidP="00281B16">
      <w:pPr>
        <w:pStyle w:val="af7"/>
        <w:spacing w:before="60" w:line="264" w:lineRule="auto"/>
        <w:ind w:right="745"/>
      </w:pPr>
      <w:r w:rsidRPr="002F3964">
        <w:t>ориентаций школьников в отношении к окружающим людям, в стремлении к их пониманию, атакжевотношенииксемье, природе, труду,искусству, культурномунаследию.</w:t>
      </w:r>
    </w:p>
    <w:p w:rsidR="00281B16" w:rsidRPr="002F3964" w:rsidRDefault="00281B16" w:rsidP="00281B16">
      <w:pPr>
        <w:pStyle w:val="af7"/>
        <w:spacing w:before="19" w:line="266" w:lineRule="auto"/>
        <w:ind w:right="735"/>
      </w:pPr>
      <w:r w:rsidRPr="002F3964">
        <w:rPr>
          <w:i/>
        </w:rPr>
        <w:t>Ценностипознавательнойдеятельности</w:t>
      </w:r>
      <w:r w:rsidRPr="002F3964">
        <w:t>воспитываютсякакэмоциональноокрашенныйинтерес к жизни людей и природы. Происходит это в процессе развития навыков восприятия ихудожественнойрефлексиисвоихнаблюденийвхудожественно-творческойдеятельности.Навыкиисследовательскойдеятельностиразвиваютсяпривыполнениизаданийкультурноисторическойнаправленности.</w:t>
      </w:r>
    </w:p>
    <w:p w:rsidR="00281B16" w:rsidRPr="002F3964" w:rsidRDefault="00281B16" w:rsidP="00281B16">
      <w:pPr>
        <w:pStyle w:val="af7"/>
        <w:spacing w:before="10" w:line="264" w:lineRule="auto"/>
        <w:ind w:right="736"/>
      </w:pPr>
      <w:r w:rsidRPr="002F3964">
        <w:rPr>
          <w:i/>
        </w:rPr>
        <w:t xml:space="preserve">Экологическое воспитание </w:t>
      </w:r>
      <w:r w:rsidRPr="002F3964">
        <w:t>происходит в процессе художественно-эстетического наблюденияприродыиеёобразавпроизведенияхискусства.Формированиеэстетическихчувствспособствуетактивномунеприятиюдействий,приносящихвредокружающейсреде.</w:t>
      </w:r>
    </w:p>
    <w:p w:rsidR="00281B16" w:rsidRPr="002F3964" w:rsidRDefault="00281B16" w:rsidP="00281B16">
      <w:pPr>
        <w:pStyle w:val="af7"/>
        <w:spacing w:before="19" w:line="266" w:lineRule="auto"/>
        <w:ind w:right="734"/>
      </w:pPr>
      <w:r w:rsidRPr="002F3964">
        <w:rPr>
          <w:i/>
        </w:rPr>
        <w:t xml:space="preserve">Трудовое воспитание </w:t>
      </w:r>
      <w:r w:rsidRPr="002F3964">
        <w:t>осуществляется в процессе личной художественно-творческой работы поосвоению художественных материалов и удовлетворения от создания реального, практическогопродукта.Воспитываютсястремлениедостичьрезультат,упорство,творческаяинициатива,пониманиеэстетикитрудовойдеятельности.Важнытакжеумениясотрудничатьсодноклассниками,работатьвкоманде,выполнятьколлективнуюработу—обязательныетребованияк определённымзаданиямпо программе.</w:t>
      </w:r>
    </w:p>
    <w:p w:rsidR="00281B16" w:rsidRPr="002F3964" w:rsidRDefault="00281B16" w:rsidP="00281B16">
      <w:pPr>
        <w:pStyle w:val="22"/>
        <w:spacing w:before="1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lastRenderedPageBreak/>
        <w:t>МЕТАПРЕДМЕТНЫЕРЕЗУЛЬТАТЫ</w:t>
      </w:r>
    </w:p>
    <w:p w:rsidR="00281B16" w:rsidRPr="002F3964" w:rsidRDefault="00281B16" w:rsidP="00281B16">
      <w:pPr>
        <w:spacing w:before="21" w:line="266" w:lineRule="auto"/>
        <w:ind w:left="380" w:right="2069"/>
        <w:rPr>
          <w:rFonts w:ascii="Times New Roman" w:hAnsi="Times New Roman" w:cs="Times New Roman"/>
          <w:sz w:val="24"/>
          <w:szCs w:val="24"/>
          <w:lang w:val="ru-RU"/>
        </w:rPr>
      </w:pPr>
      <w:r w:rsidRPr="002F3964">
        <w:rPr>
          <w:rFonts w:ascii="Times New Roman" w:hAnsi="Times New Roman" w:cs="Times New Roman"/>
          <w:b/>
          <w:sz w:val="24"/>
          <w:szCs w:val="24"/>
          <w:lang w:val="ru-RU"/>
        </w:rPr>
        <w:t>Овладение универсальными познавательными действиями 1.</w:t>
      </w:r>
      <w:r w:rsidRPr="002F3964">
        <w:rPr>
          <w:rFonts w:ascii="Times New Roman" w:hAnsi="Times New Roman" w:cs="Times New Roman"/>
          <w:sz w:val="24"/>
          <w:szCs w:val="24"/>
          <w:lang w:val="ru-RU"/>
        </w:rPr>
        <w:t>Пространственныепредставленияисенсорныеспособности:характеризоватьформупредмета, конструкции;</w:t>
      </w:r>
    </w:p>
    <w:p w:rsidR="00281B16" w:rsidRPr="002F3964" w:rsidRDefault="00281B16" w:rsidP="00281B16">
      <w:pPr>
        <w:pStyle w:val="af7"/>
        <w:spacing w:before="14" w:line="266" w:lineRule="auto"/>
        <w:ind w:right="1292"/>
        <w:jc w:val="left"/>
      </w:pPr>
      <w:r w:rsidRPr="002F3964">
        <w:t>выявлятьдоминантныечерты(характерныеособенности)ввизуальномобразе;сравниватьплоскостные и пространственные объекты по заданным основаниям; находитьассоциативные связи между визуальными образами разных форм и предметов;сопоставлятьчастиицелоеввидимомобразе,предмете, конструкции;</w:t>
      </w:r>
    </w:p>
    <w:p w:rsidR="00281B16" w:rsidRPr="002F3964" w:rsidRDefault="00281B16" w:rsidP="00281B16">
      <w:pPr>
        <w:pStyle w:val="af7"/>
        <w:spacing w:before="7" w:line="278" w:lineRule="auto"/>
        <w:ind w:right="1606"/>
        <w:jc w:val="left"/>
      </w:pPr>
      <w:r w:rsidRPr="002F3964">
        <w:t>анализировать пропорциональные отношения частей внутри целого и предметов междусобой;</w:t>
      </w:r>
    </w:p>
    <w:p w:rsidR="00281B16" w:rsidRPr="002F3964" w:rsidRDefault="00281B16" w:rsidP="00281B16">
      <w:pPr>
        <w:pStyle w:val="af7"/>
        <w:spacing w:line="264" w:lineRule="auto"/>
        <w:ind w:right="671"/>
        <w:jc w:val="left"/>
      </w:pPr>
      <w:r w:rsidRPr="002F3964">
        <w:t>обобщатьформусоставнойконструкции;выявлятьианализироватьритмическиеотношениявпространствеи визображении</w:t>
      </w:r>
    </w:p>
    <w:p w:rsidR="00281B16" w:rsidRPr="002F3964" w:rsidRDefault="00281B16" w:rsidP="00281B16">
      <w:pPr>
        <w:pStyle w:val="af7"/>
        <w:spacing w:before="16" w:line="266" w:lineRule="auto"/>
        <w:ind w:right="2731"/>
        <w:jc w:val="left"/>
      </w:pPr>
      <w:r w:rsidRPr="002F3964">
        <w:t>(визуальномобразе) наустановленныхоснованиях;абстрагироватьобразреальности при построенииплоской композиции;</w:t>
      </w:r>
    </w:p>
    <w:p w:rsidR="00281B16" w:rsidRPr="002F3964" w:rsidRDefault="00281B16" w:rsidP="00281B16">
      <w:pPr>
        <w:pStyle w:val="af7"/>
        <w:spacing w:before="13" w:line="278" w:lineRule="auto"/>
        <w:ind w:right="1349"/>
        <w:jc w:val="left"/>
      </w:pPr>
      <w:r w:rsidRPr="002F3964">
        <w:t>соотносить тональные отношения (тёмное — светлое) в пространственных и плоскостныхобъектах;</w:t>
      </w:r>
    </w:p>
    <w:p w:rsidR="00281B16" w:rsidRPr="002F3964" w:rsidRDefault="00281B16" w:rsidP="00281B16">
      <w:pPr>
        <w:pStyle w:val="af7"/>
        <w:tabs>
          <w:tab w:val="left" w:pos="1651"/>
          <w:tab w:val="left" w:pos="2109"/>
          <w:tab w:val="left" w:pos="3925"/>
          <w:tab w:val="left" w:pos="5822"/>
          <w:tab w:val="left" w:pos="7395"/>
          <w:tab w:val="left" w:pos="8697"/>
          <w:tab w:val="left" w:pos="10175"/>
        </w:tabs>
        <w:spacing w:line="268" w:lineRule="auto"/>
        <w:ind w:right="735"/>
        <w:jc w:val="left"/>
      </w:pPr>
      <w:r w:rsidRPr="002F3964">
        <w:t>выявлять</w:t>
      </w:r>
      <w:r w:rsidRPr="002F3964">
        <w:tab/>
        <w:t>и</w:t>
      </w:r>
      <w:r w:rsidRPr="002F3964">
        <w:tab/>
        <w:t>анализировать</w:t>
      </w:r>
      <w:r w:rsidRPr="002F3964">
        <w:tab/>
        <w:t>эмоциональное</w:t>
      </w:r>
      <w:r w:rsidRPr="002F3964">
        <w:tab/>
        <w:t>воздействие</w:t>
      </w:r>
      <w:r w:rsidRPr="002F3964">
        <w:tab/>
        <w:t>цветовых</w:t>
      </w:r>
      <w:r w:rsidRPr="002F3964">
        <w:tab/>
        <w:t>отношений</w:t>
      </w:r>
      <w:r w:rsidRPr="002F3964">
        <w:tab/>
      </w:r>
      <w:r w:rsidRPr="002F3964">
        <w:rPr>
          <w:spacing w:val="-2"/>
        </w:rPr>
        <w:t>в</w:t>
      </w:r>
      <w:r w:rsidRPr="002F3964">
        <w:t>пространственнойсредеиплоскостномизображении.</w:t>
      </w:r>
      <w:r w:rsidRPr="002F3964">
        <w:rPr>
          <w:i/>
        </w:rPr>
        <w:t xml:space="preserve">Базовыелогическиеиисследовательскиедействия: </w:t>
      </w:r>
      <w:r w:rsidRPr="002F3964">
        <w:t>проявлять исследовательские, экспериментальные действия в процессе освоениявыразительныхсвойств различныххудожественныхматериалов;</w:t>
      </w:r>
    </w:p>
    <w:p w:rsidR="00281B16" w:rsidRPr="002F3964" w:rsidRDefault="00281B16" w:rsidP="00281B16">
      <w:pPr>
        <w:pStyle w:val="af7"/>
        <w:spacing w:before="12" w:line="266" w:lineRule="auto"/>
        <w:ind w:right="671"/>
        <w:jc w:val="left"/>
      </w:pPr>
      <w:r w:rsidRPr="002F3964">
        <w:t>проявлятьтворческиеэкспериментальныедействиявпроцессесамостоятельноговыполненияхудожественных заданий;</w:t>
      </w:r>
    </w:p>
    <w:p w:rsidR="00281B16" w:rsidRPr="002F3964" w:rsidRDefault="00281B16" w:rsidP="00281B16">
      <w:pPr>
        <w:pStyle w:val="af7"/>
        <w:spacing w:before="12" w:line="266" w:lineRule="auto"/>
        <w:ind w:right="738"/>
      </w:pPr>
      <w:r w:rsidRPr="002F3964">
        <w:t>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 архитектуры ипродуктовдетского художественного творчества;</w:t>
      </w:r>
    </w:p>
    <w:p w:rsidR="00281B16" w:rsidRPr="002F3964" w:rsidRDefault="00281B16" w:rsidP="002F3964">
      <w:pPr>
        <w:pStyle w:val="af7"/>
        <w:spacing w:before="13" w:line="278" w:lineRule="auto"/>
        <w:ind w:right="1017"/>
        <w:jc w:val="left"/>
      </w:pPr>
      <w:r w:rsidRPr="002F3964">
        <w:t>использовать наблюдения для получения информации об особенностях объектов и состоянияприроды,предметногомирачеловека, г</w:t>
      </w:r>
      <w:r w:rsidR="002F3964">
        <w:t>ородской среды;</w:t>
      </w:r>
    </w:p>
    <w:p w:rsidR="00281B16" w:rsidRPr="002F3964" w:rsidRDefault="00281B16" w:rsidP="00281B16">
      <w:pPr>
        <w:pStyle w:val="af7"/>
        <w:spacing w:line="278" w:lineRule="auto"/>
        <w:ind w:right="1007"/>
        <w:jc w:val="left"/>
      </w:pPr>
      <w:r w:rsidRPr="002F3964">
        <w:t>анализировать и оценивать с позиций эстетических категорий явления природы и предметно-пространственнуюсредужизни человека;</w:t>
      </w:r>
    </w:p>
    <w:p w:rsidR="00281B16" w:rsidRPr="002F3964" w:rsidRDefault="00281B16" w:rsidP="00281B16">
      <w:pPr>
        <w:pStyle w:val="af7"/>
        <w:spacing w:line="278" w:lineRule="auto"/>
        <w:ind w:right="671"/>
        <w:jc w:val="left"/>
      </w:pPr>
      <w:r w:rsidRPr="002F3964">
        <w:t>формулироватьвыводы,соответствующиеэстетическим,аналитическимидругимучебнымустановкампо результатампроведённого наблюдения;</w:t>
      </w:r>
    </w:p>
    <w:p w:rsidR="00281B16" w:rsidRPr="002F3964" w:rsidRDefault="00281B16" w:rsidP="00281B16">
      <w:pPr>
        <w:pStyle w:val="af7"/>
        <w:jc w:val="left"/>
      </w:pPr>
      <w:r w:rsidRPr="002F3964">
        <w:t>использоватьзнаково-символическиесредствадлясоставленияорнаментовидекоративных</w:t>
      </w:r>
    </w:p>
    <w:p w:rsidR="00281B16" w:rsidRPr="002F3964" w:rsidRDefault="00281B16" w:rsidP="00281B16">
      <w:pPr>
        <w:pStyle w:val="af7"/>
        <w:spacing w:before="60" w:line="264" w:lineRule="auto"/>
        <w:ind w:right="671"/>
        <w:jc w:val="left"/>
      </w:pPr>
      <w:r w:rsidRPr="002F3964">
        <w:t>композиций;классифицироватьпроизведенияискусстваповидами,соответственно,поназначениюв</w:t>
      </w:r>
    </w:p>
    <w:p w:rsidR="00281B16" w:rsidRPr="002F3964" w:rsidRDefault="00281B16" w:rsidP="00281B16">
      <w:pPr>
        <w:pStyle w:val="af7"/>
        <w:spacing w:before="19"/>
        <w:jc w:val="left"/>
      </w:pPr>
      <w:r w:rsidRPr="002F3964">
        <w:t>жизнилюдей;</w:t>
      </w:r>
    </w:p>
    <w:p w:rsidR="00281B16" w:rsidRPr="002F3964" w:rsidRDefault="00281B16" w:rsidP="00281B16">
      <w:pPr>
        <w:pStyle w:val="af7"/>
        <w:tabs>
          <w:tab w:val="left" w:pos="1887"/>
          <w:tab w:val="left" w:pos="2880"/>
          <w:tab w:val="left" w:pos="4295"/>
          <w:tab w:val="left" w:pos="6959"/>
          <w:tab w:val="left" w:pos="7288"/>
        </w:tabs>
        <w:spacing w:before="46" w:line="271" w:lineRule="auto"/>
        <w:ind w:right="2069"/>
        <w:jc w:val="left"/>
      </w:pPr>
      <w:r w:rsidRPr="002F3964">
        <w:t>классифицироватьпроизведенияизобразительногоискусствапожанрамвкачествеинструмента</w:t>
      </w:r>
      <w:r w:rsidRPr="002F3964">
        <w:tab/>
        <w:t>анализа</w:t>
      </w:r>
      <w:r w:rsidRPr="002F3964">
        <w:tab/>
        <w:t>содержания</w:t>
      </w:r>
      <w:r w:rsidRPr="002F3964">
        <w:tab/>
        <w:t>произведений;  ставить</w:t>
      </w:r>
      <w:r w:rsidRPr="002F3964">
        <w:tab/>
        <w:t>и</w:t>
      </w:r>
      <w:r w:rsidRPr="002F3964">
        <w:tab/>
        <w:t>использоватьвопросыкак исследовательскийинструментпознания.</w:t>
      </w:r>
    </w:p>
    <w:p w:rsidR="00281B16" w:rsidRPr="002F3964" w:rsidRDefault="00281B16" w:rsidP="00281B16">
      <w:pPr>
        <w:spacing w:before="9" w:line="264" w:lineRule="auto"/>
        <w:ind w:left="380" w:right="3651"/>
        <w:rPr>
          <w:rFonts w:ascii="Times New Roman" w:hAnsi="Times New Roman" w:cs="Times New Roman"/>
          <w:sz w:val="24"/>
          <w:szCs w:val="24"/>
          <w:lang w:val="ru-RU"/>
        </w:rPr>
      </w:pPr>
      <w:r w:rsidRPr="002F3964">
        <w:rPr>
          <w:rFonts w:ascii="Times New Roman" w:hAnsi="Times New Roman" w:cs="Times New Roman"/>
          <w:i/>
          <w:sz w:val="24"/>
          <w:szCs w:val="24"/>
          <w:lang w:val="ru-RU"/>
        </w:rPr>
        <w:t>Работасинформацией:</w:t>
      </w:r>
      <w:r w:rsidRPr="002F3964">
        <w:rPr>
          <w:rFonts w:ascii="Times New Roman" w:hAnsi="Times New Roman" w:cs="Times New Roman"/>
          <w:sz w:val="24"/>
          <w:szCs w:val="24"/>
          <w:lang w:val="ru-RU"/>
        </w:rPr>
        <w:t>использоватьэлектронныеобразовательныересурсы;</w:t>
      </w:r>
    </w:p>
    <w:p w:rsidR="00281B16" w:rsidRPr="002F3964" w:rsidRDefault="00281B16" w:rsidP="00281B16">
      <w:pPr>
        <w:pStyle w:val="af7"/>
        <w:spacing w:before="16"/>
        <w:jc w:val="left"/>
      </w:pPr>
      <w:r w:rsidRPr="002F3964">
        <w:t>уметьработатьсэлектронными учебникамииучебнымипособиями;</w:t>
      </w:r>
    </w:p>
    <w:p w:rsidR="00281B16" w:rsidRPr="002F3964" w:rsidRDefault="00281B16" w:rsidP="00281B16">
      <w:pPr>
        <w:pStyle w:val="af7"/>
        <w:spacing w:before="48" w:line="278" w:lineRule="auto"/>
        <w:ind w:right="1292"/>
        <w:jc w:val="left"/>
      </w:pPr>
      <w:r w:rsidRPr="002F3964">
        <w:t>выбирать источник для получения информации: поисковые системы Интернета, цифровыеэлектронныесредства,справочники,художественныеальбомыидетскиекниги;</w:t>
      </w:r>
    </w:p>
    <w:p w:rsidR="00281B16" w:rsidRPr="002F3964" w:rsidRDefault="00281B16" w:rsidP="00281B16">
      <w:pPr>
        <w:pStyle w:val="af7"/>
        <w:tabs>
          <w:tab w:val="left" w:pos="2322"/>
          <w:tab w:val="left" w:pos="4629"/>
          <w:tab w:val="left" w:pos="6014"/>
          <w:tab w:val="left" w:pos="6539"/>
          <w:tab w:val="left" w:pos="8875"/>
        </w:tabs>
        <w:spacing w:line="266" w:lineRule="auto"/>
        <w:ind w:right="741"/>
        <w:jc w:val="left"/>
      </w:pPr>
      <w:r w:rsidRPr="002F3964">
        <w:t>анализировать,</w:t>
      </w:r>
      <w:r w:rsidRPr="002F3964">
        <w:tab/>
        <w:t>интерпретировать,</w:t>
      </w:r>
      <w:r w:rsidRPr="002F3964">
        <w:tab/>
        <w:t>обобщать</w:t>
      </w:r>
      <w:r w:rsidRPr="002F3964">
        <w:tab/>
        <w:t>и</w:t>
      </w:r>
      <w:r w:rsidRPr="002F3964">
        <w:tab/>
        <w:t>систематизировать</w:t>
      </w:r>
      <w:r w:rsidRPr="002F3964">
        <w:tab/>
      </w:r>
      <w:r w:rsidRPr="002F3964">
        <w:rPr>
          <w:spacing w:val="-1"/>
        </w:rPr>
        <w:t>информацию,</w:t>
      </w:r>
      <w:r w:rsidRPr="002F3964">
        <w:t>представленнуювпроизведенияхискусства,текстах, таблицахи схемах;</w:t>
      </w:r>
    </w:p>
    <w:p w:rsidR="00281B16" w:rsidRPr="002F3964" w:rsidRDefault="00281B16" w:rsidP="00281B16">
      <w:pPr>
        <w:pStyle w:val="af7"/>
        <w:spacing w:before="11" w:line="278" w:lineRule="auto"/>
        <w:ind w:right="671"/>
        <w:jc w:val="left"/>
      </w:pPr>
      <w:r w:rsidRPr="002F3964">
        <w:lastRenderedPageBreak/>
        <w:t>самостоятельноготовитьинформациюназаданнуюиливыбраннуютемуипредставлятьеёвразличныхвидах:рисункахи эскизах,электронныхпрезентациях;</w:t>
      </w:r>
    </w:p>
    <w:p w:rsidR="00281B16" w:rsidRPr="002F3964" w:rsidRDefault="00281B16" w:rsidP="00281B16">
      <w:pPr>
        <w:pStyle w:val="af7"/>
        <w:spacing w:line="266" w:lineRule="auto"/>
        <w:ind w:right="735"/>
      </w:pPr>
      <w:r w:rsidRPr="002F3964">
        <w:t>осуществлятьвиртуальныепутешествияпоархитектурнымпамятникам,вотечественныехудожественные музеи и зарубежные художественные музеи (галереи) на основе установок иквестов,предложенныхучителем;соблюдатьправилаинформационнойбезопасностиприработевсетиИнтернет.</w:t>
      </w:r>
    </w:p>
    <w:p w:rsidR="00281B16" w:rsidRPr="002F3964" w:rsidRDefault="00281B16" w:rsidP="00281B16">
      <w:pPr>
        <w:pStyle w:val="10"/>
        <w:spacing w:before="1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Овладениеуниверсальнымикоммуникативнымидействиями2.</w:t>
      </w:r>
    </w:p>
    <w:p w:rsidR="00281B16" w:rsidRPr="002F3964" w:rsidRDefault="00281B16" w:rsidP="00281B16">
      <w:pPr>
        <w:pStyle w:val="af7"/>
        <w:spacing w:before="34" w:line="264" w:lineRule="auto"/>
        <w:ind w:right="745"/>
      </w:pPr>
      <w:r w:rsidRPr="002F3964">
        <w:t>Обучающиесядолжныовладетьследующимидействиями:пониматьискусствовкачествеособогоязыка общения— межличностного (автор—</w:t>
      </w:r>
    </w:p>
    <w:p w:rsidR="00281B16" w:rsidRPr="002F3964" w:rsidRDefault="00281B16" w:rsidP="00281B16">
      <w:pPr>
        <w:pStyle w:val="af7"/>
        <w:spacing w:before="16"/>
      </w:pPr>
      <w:r w:rsidRPr="002F3964">
        <w:t>зритель),междупоколениями,международами;</w:t>
      </w:r>
    </w:p>
    <w:p w:rsidR="00281B16" w:rsidRPr="002F3964" w:rsidRDefault="00281B16" w:rsidP="00281B16">
      <w:pPr>
        <w:pStyle w:val="af7"/>
        <w:spacing w:before="48" w:line="266" w:lineRule="auto"/>
        <w:ind w:right="739"/>
      </w:pPr>
      <w:r w:rsidRPr="002F3964">
        <w:t>вести диалог иучаствовать в дискуссии, проявляя уважительноеотношение к оппонентам,сопоставлятьсвоисужденияссуждениямиучастниковобщения,выявляяикорректноотстаиваясвои позициивоценкеипониманииобсуждаемогоявления;</w:t>
      </w:r>
    </w:p>
    <w:p w:rsidR="00281B16" w:rsidRPr="002F3964" w:rsidRDefault="00281B16" w:rsidP="00281B16">
      <w:pPr>
        <w:pStyle w:val="af7"/>
        <w:spacing w:before="11" w:line="278" w:lineRule="auto"/>
        <w:ind w:right="1441"/>
        <w:jc w:val="left"/>
      </w:pPr>
      <w:r w:rsidRPr="002F3964">
        <w:t>находитьобщеерешениеиразрешатьконфликтынаосновеобщих позицийи учётаинтересоввпроцессесовместнойхудожественной деятельности;</w:t>
      </w:r>
    </w:p>
    <w:p w:rsidR="00281B16" w:rsidRPr="002F3964" w:rsidRDefault="00281B16" w:rsidP="00281B16">
      <w:pPr>
        <w:pStyle w:val="af7"/>
        <w:spacing w:line="278" w:lineRule="auto"/>
        <w:ind w:right="2004"/>
        <w:jc w:val="left"/>
      </w:pPr>
      <w:r w:rsidRPr="002F3964">
        <w:t>демонстрировать и объяснять результаты своего творческого, художественного илиисследовательскогоопыта;</w:t>
      </w:r>
    </w:p>
    <w:p w:rsidR="00281B16" w:rsidRPr="002F3964" w:rsidRDefault="00281B16" w:rsidP="00281B16">
      <w:pPr>
        <w:pStyle w:val="af7"/>
        <w:spacing w:line="278" w:lineRule="auto"/>
        <w:ind w:right="1035"/>
        <w:jc w:val="left"/>
      </w:pPr>
      <w:r w:rsidRPr="002F3964">
        <w:t>анализировать произведения детского художественного творчества с позиций их содержанияивсоответствиисучебной задачей,поставленнойучителем;</w:t>
      </w:r>
    </w:p>
    <w:p w:rsidR="00281B16" w:rsidRPr="002F3964" w:rsidRDefault="00281B16" w:rsidP="00281B16">
      <w:pPr>
        <w:pStyle w:val="af7"/>
        <w:spacing w:line="278" w:lineRule="auto"/>
        <w:ind w:right="1441"/>
        <w:jc w:val="left"/>
      </w:pPr>
      <w:r w:rsidRPr="002F3964">
        <w:t>признаватьсвоёичужоеправонаошибку,развиватьсвоиспособностисопереживать,пониматьнамерения ипереживания свои идругихлюдей;</w:t>
      </w:r>
    </w:p>
    <w:p w:rsidR="00281B16" w:rsidRPr="002F3964" w:rsidRDefault="00281B16" w:rsidP="00281B16">
      <w:pPr>
        <w:pStyle w:val="af7"/>
        <w:spacing w:line="266" w:lineRule="auto"/>
        <w:ind w:right="736"/>
        <w:rPr>
          <w:b/>
        </w:rPr>
      </w:pPr>
      <w:r w:rsidRPr="002F3964">
        <w:t>взаимодействовать, сотрудничать в процессе коллективной работы, принимать цель совместнойдеятельности и строить действия по её достижению, договариваться, выполнять поручения,подчиняться,ответственноотноситьсяксвоейзадачеподостижениюобщегорезультата.</w:t>
      </w:r>
      <w:r w:rsidRPr="002F3964">
        <w:rPr>
          <w:b/>
        </w:rPr>
        <w:t>Овладениеуниверсальными регулятивными действиями 3.</w:t>
      </w:r>
    </w:p>
    <w:p w:rsidR="00281B16" w:rsidRPr="002F3964" w:rsidRDefault="00281B16" w:rsidP="00281B16">
      <w:pPr>
        <w:pStyle w:val="af7"/>
        <w:spacing w:before="5"/>
      </w:pPr>
      <w:r w:rsidRPr="002F3964">
        <w:t>Обучающиесядолжныовладетьследующими действиями:</w:t>
      </w:r>
    </w:p>
    <w:p w:rsidR="00281B16" w:rsidRPr="002F3964" w:rsidRDefault="00281B16" w:rsidP="00281B16">
      <w:pPr>
        <w:pStyle w:val="af7"/>
        <w:spacing w:before="45" w:line="266" w:lineRule="auto"/>
        <w:ind w:right="1110"/>
      </w:pPr>
      <w:r w:rsidRPr="002F3964">
        <w:t>внимательно относиться и выполнять учебные задачи, поставленные учителем; соблюдатьпоследовательностьучебныхдействийпри выполнениизадания;</w:t>
      </w:r>
    </w:p>
    <w:p w:rsidR="00281B16" w:rsidRPr="002F3964" w:rsidRDefault="00281B16" w:rsidP="00281B16">
      <w:pPr>
        <w:pStyle w:val="af7"/>
        <w:spacing w:before="13"/>
      </w:pPr>
      <w:r w:rsidRPr="002F3964">
        <w:t>уметьорганизовыватьсвоёрабочееместодляпрактическойработы,сохраняяпорядокв</w:t>
      </w:r>
    </w:p>
    <w:p w:rsidR="00281B16" w:rsidRPr="002F3964" w:rsidRDefault="00281B16" w:rsidP="00281B16">
      <w:pPr>
        <w:pStyle w:val="af7"/>
        <w:spacing w:before="46" w:line="266" w:lineRule="auto"/>
        <w:ind w:right="736"/>
      </w:pPr>
    </w:p>
    <w:p w:rsidR="00281B16" w:rsidRPr="002F3964" w:rsidRDefault="00281B16" w:rsidP="00281B16">
      <w:pPr>
        <w:pStyle w:val="af7"/>
        <w:spacing w:before="46" w:line="266" w:lineRule="auto"/>
        <w:ind w:right="736"/>
      </w:pPr>
      <w:r w:rsidRPr="002F3964">
        <w:t>окружающем пространстве и бережно относясь к используемым материалам; соотносить своидействия с планируемыми результатами, осуществлять контроль своей деятельности в процесседостижениярезультата.</w:t>
      </w:r>
    </w:p>
    <w:p w:rsidR="00281B16" w:rsidRPr="002F3964" w:rsidRDefault="00281B16" w:rsidP="00281B16">
      <w:pPr>
        <w:pStyle w:val="22"/>
        <w:spacing w:before="16"/>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ПРЕДМЕТНЫЕРЕЗУЛЬТАТЫ</w:t>
      </w:r>
    </w:p>
    <w:p w:rsidR="00281B16" w:rsidRPr="002F3964" w:rsidRDefault="00281B16" w:rsidP="00281B16">
      <w:pPr>
        <w:pStyle w:val="af7"/>
        <w:spacing w:before="16" w:line="266" w:lineRule="auto"/>
        <w:ind w:right="741"/>
      </w:pPr>
      <w:r w:rsidRPr="002F3964">
        <w:t>Предметные результаты сформулированы по годам обучения на основе модульного построениясодержаниявсоответствиисПриложением№8кФедеральномугосударственному</w:t>
      </w:r>
    </w:p>
    <w:p w:rsidR="00281B16" w:rsidRPr="002F3964" w:rsidRDefault="00281B16" w:rsidP="00281B16">
      <w:pPr>
        <w:pStyle w:val="af7"/>
        <w:spacing w:before="60" w:line="264" w:lineRule="auto"/>
        <w:ind w:right="739"/>
      </w:pPr>
      <w:r w:rsidRPr="002F3964">
        <w:t>образовательномустандартуначальногообщегообразования,утверждённомуприказомМинистерствапросвещения Российской Федерации.</w:t>
      </w:r>
    </w:p>
    <w:p w:rsidR="00281B16" w:rsidRPr="002F3964" w:rsidRDefault="00281B16" w:rsidP="00281B16">
      <w:pPr>
        <w:pStyle w:val="10"/>
        <w:spacing w:before="2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Модуль«Графика»</w:t>
      </w:r>
    </w:p>
    <w:p w:rsidR="00281B16" w:rsidRPr="002F3964" w:rsidRDefault="00281B16" w:rsidP="00281B16">
      <w:pPr>
        <w:pStyle w:val="af7"/>
        <w:spacing w:before="34" w:line="266" w:lineRule="auto"/>
        <w:ind w:right="743"/>
      </w:pPr>
      <w:r w:rsidRPr="002F3964">
        <w:t>Осваиватьособенностииприёмыработыновымиграфическимихудожественнымиматериалами;осваиватьвыразительныесвойстватвёрдых,сухих,мягкихижидкихграфическихматериалов.</w:t>
      </w:r>
    </w:p>
    <w:p w:rsidR="00281B16" w:rsidRPr="002F3964" w:rsidRDefault="00281B16" w:rsidP="00281B16">
      <w:pPr>
        <w:pStyle w:val="af7"/>
        <w:tabs>
          <w:tab w:val="left" w:pos="2931"/>
        </w:tabs>
        <w:spacing w:before="11" w:line="271" w:lineRule="auto"/>
        <w:ind w:right="771"/>
        <w:jc w:val="left"/>
      </w:pPr>
      <w:r w:rsidRPr="002F3964">
        <w:t>Приобретать навыки изображения на основе разной по характеру и способу наложения линии.Овладевать  понятием</w:t>
      </w:r>
      <w:r w:rsidRPr="002F3964">
        <w:tab/>
        <w:t>«ритм»инавыкамиритмическойорганизацииизображениякакнеобходимойкомпозиционной основывыражения содержания.</w:t>
      </w:r>
    </w:p>
    <w:p w:rsidR="00281B16" w:rsidRPr="002F3964" w:rsidRDefault="00281B16" w:rsidP="00281B16">
      <w:pPr>
        <w:pStyle w:val="af7"/>
        <w:spacing w:before="9" w:line="266" w:lineRule="auto"/>
        <w:ind w:right="741"/>
      </w:pPr>
      <w:r w:rsidRPr="002F3964">
        <w:t>Осваиватьнавыквизуальногосравненияпространственныхвеличин,приобретатьумениясоотносить пропорции в рисунках птиц и животных (с опорой на зрительские впечатления ианализ).</w:t>
      </w:r>
    </w:p>
    <w:p w:rsidR="00281B16" w:rsidRPr="002F3964" w:rsidRDefault="00281B16" w:rsidP="00281B16">
      <w:pPr>
        <w:pStyle w:val="af7"/>
        <w:spacing w:before="11" w:line="266" w:lineRule="auto"/>
        <w:ind w:right="734"/>
      </w:pPr>
      <w:r w:rsidRPr="002F3964">
        <w:lastRenderedPageBreak/>
        <w:t>Приобретать умение вести рисунок с натуры, видеть пропорции объекта, расположение его впространстве; располагать изображение на листе, соблюдая этапы ведения рисунка, осваиваянавыкштриховки.</w:t>
      </w:r>
    </w:p>
    <w:p w:rsidR="00281B16" w:rsidRPr="002F3964" w:rsidRDefault="00281B16" w:rsidP="00281B16">
      <w:pPr>
        <w:pStyle w:val="10"/>
        <w:spacing w:before="17"/>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Модуль«Живопись»</w:t>
      </w:r>
    </w:p>
    <w:p w:rsidR="00281B16" w:rsidRPr="002F3964" w:rsidRDefault="00281B16" w:rsidP="00281B16">
      <w:pPr>
        <w:pStyle w:val="af7"/>
        <w:spacing w:before="33" w:line="266" w:lineRule="auto"/>
        <w:ind w:right="738"/>
      </w:pPr>
      <w:r w:rsidRPr="002F3964">
        <w:t>Осваивать навыки работы цветом, навыки смешения красок, пастозное плотное и прозрачноенанесение краски; осваивать разный характер мазков и движений кистью, навыки созданиявыразительнойфактуры и кроющиекачествагуаши.</w:t>
      </w:r>
    </w:p>
    <w:p w:rsidR="00281B16" w:rsidRPr="002F3964" w:rsidRDefault="00281B16" w:rsidP="00281B16">
      <w:pPr>
        <w:pStyle w:val="af7"/>
        <w:spacing w:before="11" w:line="264" w:lineRule="auto"/>
        <w:ind w:right="745"/>
      </w:pPr>
      <w:r w:rsidRPr="002F3964">
        <w:t>Приобретать опыт работы акварельной краской и понимать особенности работы прозрачнойкраской.</w:t>
      </w:r>
    </w:p>
    <w:p w:rsidR="00281B16" w:rsidRPr="002F3964" w:rsidRDefault="00281B16" w:rsidP="00281B16">
      <w:pPr>
        <w:pStyle w:val="af7"/>
        <w:spacing w:before="19" w:line="264" w:lineRule="auto"/>
        <w:ind w:right="734"/>
      </w:pPr>
      <w:r w:rsidRPr="002F3964">
        <w:t>Знать названия основных и составных цветов и способы получения разных оттенков составногоцвета.</w:t>
      </w:r>
    </w:p>
    <w:p w:rsidR="00281B16" w:rsidRPr="002F3964" w:rsidRDefault="00281B16" w:rsidP="00281B16">
      <w:pPr>
        <w:pStyle w:val="af7"/>
        <w:spacing w:before="16" w:line="266" w:lineRule="auto"/>
        <w:ind w:right="746"/>
      </w:pPr>
      <w:r w:rsidRPr="002F3964">
        <w:t>Различать и сравнивать тёмные и светлые оттенки цвета; осваивать смешение цветных красок сбелой и чёрной (для изменения ихтона).</w:t>
      </w:r>
    </w:p>
    <w:p w:rsidR="00281B16" w:rsidRPr="002F3964" w:rsidRDefault="00281B16" w:rsidP="00281B16">
      <w:pPr>
        <w:pStyle w:val="af7"/>
        <w:spacing w:before="13" w:line="264" w:lineRule="auto"/>
        <w:ind w:right="746"/>
      </w:pPr>
      <w:r w:rsidRPr="002F3964">
        <w:t>Знатьоделениицветовнатёплыеихолодные;уметьразличатьисравниватьтёплыеихолодныеоттенки цвета.</w:t>
      </w:r>
    </w:p>
    <w:p w:rsidR="00281B16" w:rsidRPr="002F3964" w:rsidRDefault="00281B16" w:rsidP="00281B16">
      <w:pPr>
        <w:pStyle w:val="af7"/>
        <w:spacing w:before="16" w:line="266" w:lineRule="auto"/>
        <w:ind w:right="748"/>
      </w:pPr>
      <w:r w:rsidRPr="002F3964">
        <w:t>Осваиватьэмоциональнуювыразительностьцвета:цветзвонкийияркий,радостный;цветмягкий,«глухой»и мрачный и др.</w:t>
      </w:r>
    </w:p>
    <w:p w:rsidR="00281B16" w:rsidRPr="002F3964" w:rsidRDefault="00281B16" w:rsidP="00281B16">
      <w:pPr>
        <w:pStyle w:val="af7"/>
        <w:spacing w:before="13" w:line="266" w:lineRule="auto"/>
        <w:ind w:right="745"/>
      </w:pPr>
      <w:r w:rsidRPr="002F3964">
        <w:t>Приобретать опыт создания пейзажей, передающих разные состояния погоды (туман, грозу идр.)наосновеизменениятональногозвучанияцвета;приобретатьопытпередачиразногоцветовогосостояния моря.</w:t>
      </w:r>
    </w:p>
    <w:p w:rsidR="00281B16" w:rsidRPr="002F3964" w:rsidRDefault="00281B16" w:rsidP="00281B16">
      <w:pPr>
        <w:pStyle w:val="af7"/>
        <w:spacing w:before="12" w:line="266" w:lineRule="auto"/>
        <w:ind w:right="739"/>
      </w:pPr>
      <w:r w:rsidRPr="002F3964">
        <w:t>Уметьвизображениисказочныхперсонажейвыразитьиххарактер(героисказокдобрыеизлые, нежные и грозные); обсуждать, объяснять, какими художественными средствами удалосьпоказатьхарактер сказочныхперсонажей.</w:t>
      </w:r>
    </w:p>
    <w:p w:rsidR="00281B16" w:rsidRPr="002F3964" w:rsidRDefault="00281B16" w:rsidP="00281B16">
      <w:pPr>
        <w:pStyle w:val="10"/>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Модуль«Скульптура»</w:t>
      </w:r>
    </w:p>
    <w:p w:rsidR="00281B16" w:rsidRPr="002F3964" w:rsidRDefault="00281B16" w:rsidP="002F3964">
      <w:pPr>
        <w:pStyle w:val="af7"/>
        <w:spacing w:before="34" w:line="266" w:lineRule="auto"/>
        <w:ind w:right="734"/>
      </w:pPr>
      <w:r w:rsidRPr="002F3964">
        <w:t>Познакомиться с традиционными игрушками одного из народных художественных промыслов;освоитьприёмыипоследовательностьлепкиигрушкивтрадицияхвыбранногопромысла;выполнитьвтехникелепкифигуркусказочногозверяпомотивамтрадицийвыбранногопромысла (по выбору: филимоновская, абашевская, каргопольская, дымковская игрушки или сучётомместных</w:t>
      </w:r>
      <w:r w:rsidR="002F3964">
        <w:t>промыслов).</w:t>
      </w:r>
    </w:p>
    <w:p w:rsidR="00281B16" w:rsidRPr="002F3964" w:rsidRDefault="00281B16" w:rsidP="00281B16">
      <w:pPr>
        <w:pStyle w:val="af7"/>
        <w:spacing w:before="9" w:line="271" w:lineRule="auto"/>
        <w:ind w:right="671"/>
        <w:jc w:val="left"/>
      </w:pPr>
      <w:r w:rsidRPr="002F3964">
        <w:t>Знать об изменениях скульптурного образа при осмотре произведения с разных сторон.Приобретатьвпроцесселепкиизпластилинаопытпередачидвиженияцельнойлепнойформыиразногохарактерадвижения этой формы(изображения зверушки).</w:t>
      </w:r>
    </w:p>
    <w:p w:rsidR="00281B16" w:rsidRPr="002F3964" w:rsidRDefault="00281B16" w:rsidP="00281B16">
      <w:pPr>
        <w:pStyle w:val="10"/>
        <w:spacing w:before="1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Модуль«Декоративно-прикладноеискусство»</w:t>
      </w:r>
    </w:p>
    <w:p w:rsidR="00281B16" w:rsidRPr="002F3964" w:rsidRDefault="00281B16" w:rsidP="00281B16">
      <w:pPr>
        <w:pStyle w:val="af7"/>
        <w:spacing w:before="34" w:line="264" w:lineRule="auto"/>
        <w:ind w:right="671"/>
        <w:jc w:val="left"/>
      </w:pPr>
      <w:r w:rsidRPr="002F3964">
        <w:t>Рассматривать,анализироватьиэстетическиоцениватьразнообразиеформвприроде,воспринимаемых какузоры.</w:t>
      </w:r>
    </w:p>
    <w:p w:rsidR="00281B16" w:rsidRPr="002F3964" w:rsidRDefault="00281B16" w:rsidP="00281B16">
      <w:pPr>
        <w:pStyle w:val="af7"/>
        <w:spacing w:before="60" w:line="266" w:lineRule="auto"/>
        <w:ind w:right="737"/>
      </w:pPr>
      <w:r w:rsidRPr="002F3964">
        <w:t>Сравнивать, сопоставлять природные явления — узоры (капли, снежинки, паутинки, роса налистьях,серёжкивовремяцветениядеревьевидр.)—срукотворнымипроизведениямидекоративногоискусства(кружево,шитьё, ювелирныеизделияи др.).</w:t>
      </w:r>
    </w:p>
    <w:p w:rsidR="00281B16" w:rsidRPr="002F3964" w:rsidRDefault="00281B16" w:rsidP="00281B16">
      <w:pPr>
        <w:pStyle w:val="af7"/>
        <w:spacing w:before="12" w:line="266" w:lineRule="auto"/>
        <w:ind w:right="741"/>
      </w:pPr>
      <w:r w:rsidRPr="002F3964">
        <w:t>Приобретать опыт выполнения эскиза геометрического орнамента кружева или вышивки наосновеприродныхмотивов.</w:t>
      </w:r>
    </w:p>
    <w:p w:rsidR="00281B16" w:rsidRPr="002F3964" w:rsidRDefault="00281B16" w:rsidP="00281B16">
      <w:pPr>
        <w:pStyle w:val="af7"/>
        <w:spacing w:before="13" w:line="266" w:lineRule="auto"/>
        <w:ind w:right="739"/>
      </w:pPr>
      <w:r w:rsidRPr="002F3964">
        <w:t>Осваивать приёмы орнаментального оформления сказочных глиняных зверушек, созданных помотивамнародногохудожественногопромысла(повыбору:филимоновская,абашевская,каргопольская,дымковская игрушкиилис учётом местных промыслов).</w:t>
      </w:r>
    </w:p>
    <w:p w:rsidR="00281B16" w:rsidRPr="002F3964" w:rsidRDefault="00281B16" w:rsidP="00281B16">
      <w:pPr>
        <w:pStyle w:val="af7"/>
        <w:spacing w:before="11" w:line="264" w:lineRule="auto"/>
        <w:ind w:right="742"/>
      </w:pPr>
      <w:r w:rsidRPr="002F3964">
        <w:t>Приобретатьопытпреобразованиябытовыхподручныхнехудожественныхматериаловвхудожественныеизображения и поделки.</w:t>
      </w:r>
    </w:p>
    <w:p w:rsidR="00281B16" w:rsidRPr="002F3964" w:rsidRDefault="00281B16" w:rsidP="00281B16">
      <w:pPr>
        <w:pStyle w:val="af7"/>
        <w:spacing w:before="16" w:line="266" w:lineRule="auto"/>
        <w:ind w:right="741"/>
        <w:rPr>
          <w:spacing w:val="1"/>
        </w:rPr>
      </w:pPr>
      <w:r w:rsidRPr="002F3964">
        <w:lastRenderedPageBreak/>
        <w:t>Рассматривать, анализировать, сравнивать украшения человека на примерах иллюстраций к</w:t>
      </w:r>
    </w:p>
    <w:p w:rsidR="00281B16" w:rsidRPr="002F3964" w:rsidRDefault="00281B16" w:rsidP="00281B16">
      <w:pPr>
        <w:pStyle w:val="af7"/>
        <w:spacing w:before="16" w:line="266" w:lineRule="auto"/>
        <w:ind w:right="741"/>
        <w:rPr>
          <w:spacing w:val="1"/>
        </w:rPr>
      </w:pPr>
      <w:r w:rsidRPr="002F3964">
        <w:t>народнымсказкамлучшиххудожников-иллюстраторов(например,И.Я.Билибина),когда</w:t>
      </w:r>
    </w:p>
    <w:p w:rsidR="00281B16" w:rsidRPr="002F3964" w:rsidRDefault="00281B16" w:rsidP="00281B16">
      <w:pPr>
        <w:pStyle w:val="af7"/>
        <w:spacing w:before="16" w:line="266" w:lineRule="auto"/>
        <w:ind w:right="741"/>
      </w:pPr>
      <w:r w:rsidRPr="002F3964">
        <w:t>украшения не только соответствуют народным традициям, но и выражают характер персонажа;учиться понимать, что украшения человека рассказывают о нём, выявляют особенности егохарактера,егопредставления о красоте.</w:t>
      </w:r>
    </w:p>
    <w:p w:rsidR="00281B16" w:rsidRPr="002F3964" w:rsidRDefault="00281B16" w:rsidP="00281B16">
      <w:pPr>
        <w:pStyle w:val="af7"/>
        <w:spacing w:before="11" w:line="266" w:lineRule="auto"/>
        <w:ind w:right="745"/>
      </w:pPr>
      <w:r w:rsidRPr="002F3964">
        <w:t>Приобретатьопытвыполнениякраскамирисунковукрашенийнародныхбылинныхперсонажей.</w:t>
      </w:r>
    </w:p>
    <w:p w:rsidR="00281B16" w:rsidRPr="002F3964" w:rsidRDefault="00281B16" w:rsidP="00281B16">
      <w:pPr>
        <w:pStyle w:val="10"/>
        <w:spacing w:before="17"/>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Модуль«Архитектура»</w:t>
      </w:r>
    </w:p>
    <w:p w:rsidR="00281B16" w:rsidRPr="002F3964" w:rsidRDefault="00281B16" w:rsidP="00281B16">
      <w:pPr>
        <w:pStyle w:val="af7"/>
        <w:spacing w:before="34" w:line="264" w:lineRule="auto"/>
        <w:ind w:right="671"/>
        <w:jc w:val="left"/>
      </w:pPr>
      <w:r w:rsidRPr="002F3964">
        <w:t>Осваиватьприёмысозданияобъёмныхпредметовизбумагииобъёмногодекорированияпредметовиз бумаги.</w:t>
      </w:r>
    </w:p>
    <w:p w:rsidR="00281B16" w:rsidRPr="002F3964" w:rsidRDefault="00281B16" w:rsidP="00281B16">
      <w:pPr>
        <w:pStyle w:val="af7"/>
        <w:spacing w:before="19" w:line="264" w:lineRule="auto"/>
        <w:ind w:right="671"/>
        <w:jc w:val="left"/>
      </w:pPr>
      <w:r w:rsidRPr="002F3964">
        <w:t>Участвоватьвколлективнойработепопостроениюизбумагипространственногомакетасказочногогородаилидетскойплощадки.</w:t>
      </w:r>
    </w:p>
    <w:p w:rsidR="00281B16" w:rsidRPr="002F3964" w:rsidRDefault="00281B16" w:rsidP="00281B16">
      <w:pPr>
        <w:pStyle w:val="af7"/>
        <w:spacing w:before="16" w:line="266" w:lineRule="auto"/>
        <w:ind w:right="671"/>
        <w:jc w:val="left"/>
      </w:pPr>
      <w:r w:rsidRPr="002F3964">
        <w:t>Рассматривать,характеризоватьконструкциюархитектурныхстроений(пофотографиямвусловияхурока),указываясоставныечасти иихпропорциональныесоотношения.</w:t>
      </w:r>
    </w:p>
    <w:p w:rsidR="00281B16" w:rsidRPr="002F3964" w:rsidRDefault="00281B16" w:rsidP="00281B16">
      <w:pPr>
        <w:pStyle w:val="af7"/>
        <w:spacing w:before="13"/>
        <w:jc w:val="left"/>
      </w:pPr>
      <w:r w:rsidRPr="002F3964">
        <w:t>Осваиватьпониманиеобразаздания,тоестьегоэмоциональноговоздействия.</w:t>
      </w:r>
    </w:p>
    <w:p w:rsidR="00281B16" w:rsidRPr="002F3964" w:rsidRDefault="00281B16" w:rsidP="00281B16">
      <w:pPr>
        <w:pStyle w:val="af7"/>
        <w:spacing w:before="46" w:line="266" w:lineRule="auto"/>
        <w:ind w:right="746" w:firstLine="60"/>
      </w:pPr>
      <w:r w:rsidRPr="002F3964">
        <w:t>Рассматривать,приводитьпримерыиобсуждатьвидразныхжилищ,домиковсказочныхгероев в иллюстрациях известных художников детской книги, развивая фантазию и внимание кархитектурнымпостройкам.</w:t>
      </w:r>
    </w:p>
    <w:p w:rsidR="00281B16" w:rsidRPr="002F3964" w:rsidRDefault="00281B16" w:rsidP="00281B16">
      <w:pPr>
        <w:pStyle w:val="af7"/>
        <w:spacing w:before="11" w:line="266" w:lineRule="auto"/>
        <w:ind w:right="747"/>
      </w:pPr>
      <w:r w:rsidRPr="002F3964">
        <w:t>Приобретать опыт сочинения и изображения жилья для разных по своему характеру героевлитературных инародныхсказок.</w:t>
      </w:r>
    </w:p>
    <w:p w:rsidR="00281B16" w:rsidRPr="002F3964" w:rsidRDefault="00281B16" w:rsidP="00281B16">
      <w:pPr>
        <w:pStyle w:val="10"/>
        <w:spacing w:before="18"/>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Модуль«Восприятиепроизведенийискусства»</w:t>
      </w:r>
    </w:p>
    <w:p w:rsidR="00281B16" w:rsidRPr="002F3964" w:rsidRDefault="00281B16" w:rsidP="00281B16">
      <w:pPr>
        <w:pStyle w:val="af7"/>
        <w:spacing w:before="33" w:line="266" w:lineRule="auto"/>
        <w:ind w:right="744"/>
      </w:pPr>
      <w:r w:rsidRPr="002F3964">
        <w:t>Обсуждать примеры детского художественного творчества с точки зрения выражения в нихсодержания,настроения,расположенияизображениявлисте,цветаидругихсредствхудожественнойвыразительности,атакжеответанапоставленнуюучебнуюзадачу.</w:t>
      </w:r>
    </w:p>
    <w:p w:rsidR="00281B16" w:rsidRPr="002F3964" w:rsidRDefault="00281B16" w:rsidP="00281B16">
      <w:pPr>
        <w:pStyle w:val="af7"/>
        <w:spacing w:before="11" w:line="264" w:lineRule="auto"/>
        <w:ind w:right="747"/>
      </w:pPr>
      <w:r w:rsidRPr="002F3964">
        <w:t>Осваиватьиразвиватьумениявестиэстетическоенаблюдениеявленийприроды,атакжепотребность втакомнаблюдении.</w:t>
      </w:r>
    </w:p>
    <w:p w:rsidR="00281B16" w:rsidRPr="002F3964" w:rsidRDefault="00281B16" w:rsidP="00281B16">
      <w:pPr>
        <w:pStyle w:val="af7"/>
        <w:spacing w:before="19" w:line="264" w:lineRule="auto"/>
        <w:ind w:right="740"/>
      </w:pPr>
      <w:r w:rsidRPr="002F3964">
        <w:t>Приобретатьопытэстетическогонаблюденияихудожественногоанализапроизведенийдекоративного искусства и их орнаментальной организации (кружево, шитьё, резьба и росписьподеревуи ткани, чеканкаи др.).</w:t>
      </w:r>
    </w:p>
    <w:p w:rsidR="00281B16" w:rsidRPr="002F3964" w:rsidRDefault="00281B16" w:rsidP="002F3964">
      <w:pPr>
        <w:pStyle w:val="af7"/>
        <w:spacing w:before="20" w:line="268" w:lineRule="auto"/>
        <w:ind w:right="742"/>
        <w:rPr>
          <w:spacing w:val="-57"/>
        </w:rPr>
      </w:pPr>
      <w:r w:rsidRPr="002F3964">
        <w:t>Приобретатьопытвосприятия,эстетическогоанализапроизведенийотечественныххудожников-пейзажистов (И. И. Левитана, И. И. Шишкина, И. К. Айвазовского, А. И. Куинджи,</w:t>
      </w:r>
    </w:p>
    <w:p w:rsidR="00281B16" w:rsidRPr="002F3964" w:rsidRDefault="00281B16" w:rsidP="00281B16">
      <w:pPr>
        <w:pStyle w:val="af7"/>
        <w:spacing w:before="20" w:line="268" w:lineRule="auto"/>
        <w:ind w:right="742"/>
      </w:pPr>
      <w:r w:rsidRPr="002F3964">
        <w:t>Н. П. Крымова и других по выбору учителя), а также художников-анималистов (В. В. Ватагина,Е.И. Чарушинаи другихпо выборуучителя).</w:t>
      </w:r>
    </w:p>
    <w:p w:rsidR="00281B16" w:rsidRPr="002F3964" w:rsidRDefault="00281B16" w:rsidP="00281B16">
      <w:pPr>
        <w:pStyle w:val="af7"/>
        <w:spacing w:before="12" w:line="266" w:lineRule="auto"/>
        <w:ind w:right="738"/>
      </w:pPr>
      <w:r w:rsidRPr="002F3964">
        <w:t>Приобретатьопытвосприятия,эстетическогоанализапроизведенийживописизападноевропейских художников с активным, ярким выражением настроения (В. Ван Гога, К.Моне,А.Матиссаи другихпо выборуучителя).</w:t>
      </w:r>
    </w:p>
    <w:p w:rsidR="00281B16" w:rsidRPr="002F3964" w:rsidRDefault="00281B16" w:rsidP="00281B16">
      <w:pPr>
        <w:pStyle w:val="af7"/>
        <w:spacing w:before="12" w:line="266" w:lineRule="auto"/>
        <w:ind w:right="746"/>
      </w:pPr>
      <w:r w:rsidRPr="002F3964">
        <w:t>Знать имена и узнавать наиболее известные произведения художников И. И. Левитана, И. И.Шишкина, И. К. Айвазовского, В. М. Васнецова, В. В. Ватагина, Е. И. Чарушина (и других повыборуучителя).</w:t>
      </w:r>
    </w:p>
    <w:p w:rsidR="00281B16" w:rsidRPr="002F3964" w:rsidRDefault="00281B16" w:rsidP="00281B16">
      <w:pPr>
        <w:pStyle w:val="10"/>
        <w:spacing w:before="65"/>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Модуль«Азбукацифровойграфики»</w:t>
      </w:r>
    </w:p>
    <w:p w:rsidR="00281B16" w:rsidRPr="002F3964" w:rsidRDefault="00281B16" w:rsidP="00281B16">
      <w:pPr>
        <w:pStyle w:val="af7"/>
        <w:spacing w:before="34" w:line="266" w:lineRule="auto"/>
        <w:ind w:right="744"/>
      </w:pPr>
      <w:r w:rsidRPr="002F3964">
        <w:t>Осваивать возможности изображения с помощью разных видов линий в программе Paint (илидругомграфическомредакторе).</w:t>
      </w:r>
    </w:p>
    <w:p w:rsidR="00281B16" w:rsidRPr="002F3964" w:rsidRDefault="00281B16" w:rsidP="00281B16">
      <w:pPr>
        <w:pStyle w:val="af7"/>
        <w:spacing w:before="13" w:line="264" w:lineRule="auto"/>
        <w:ind w:right="746"/>
      </w:pPr>
      <w:r w:rsidRPr="002F3964">
        <w:t>Осваивать приёмы трансформации и копирования геометрических фигур в программе Paint, атакжепостроения изнихпростыхрисунков или орнаментов.</w:t>
      </w:r>
    </w:p>
    <w:p w:rsidR="00281B16" w:rsidRPr="002F3964" w:rsidRDefault="00281B16" w:rsidP="00281B16">
      <w:pPr>
        <w:pStyle w:val="af7"/>
        <w:spacing w:before="16" w:line="266" w:lineRule="auto"/>
        <w:ind w:right="735"/>
      </w:pPr>
      <w:r w:rsidRPr="002F3964">
        <w:t>Осваивать в компьютерном редакторе (например, Paint) инструменты и техники — карандаш,кисточка, ластик, заливка и др. — и создавать простые рисунки или композиции (например,образдерева).</w:t>
      </w:r>
    </w:p>
    <w:p w:rsidR="00281B16" w:rsidRPr="002F3964" w:rsidRDefault="00281B16" w:rsidP="00281B16">
      <w:pPr>
        <w:pStyle w:val="af7"/>
        <w:spacing w:before="12" w:line="266" w:lineRule="auto"/>
        <w:ind w:right="746"/>
        <w:rPr>
          <w:spacing w:val="1"/>
        </w:rPr>
      </w:pPr>
      <w:r w:rsidRPr="002F3964">
        <w:t>Осваивать композиционное построение кадра при фотографировании: расположение объекта в</w:t>
      </w:r>
    </w:p>
    <w:p w:rsidR="00281B16" w:rsidRPr="002F3964" w:rsidRDefault="00281B16" w:rsidP="00281B16">
      <w:pPr>
        <w:pStyle w:val="af7"/>
        <w:spacing w:before="12" w:line="266" w:lineRule="auto"/>
        <w:ind w:right="746"/>
      </w:pPr>
      <w:r w:rsidRPr="002F3964">
        <w:lastRenderedPageBreak/>
        <w:t>кадре, масштаб, доминанта. Участвовать в обсуждении композиционного построения кадра вфотографии.</w:t>
      </w:r>
    </w:p>
    <w:p w:rsidR="00281B16" w:rsidRPr="002F3964" w:rsidRDefault="00281B16" w:rsidP="00281B16">
      <w:pPr>
        <w:pStyle w:val="af7"/>
        <w:ind w:left="0"/>
        <w:jc w:val="left"/>
      </w:pPr>
    </w:p>
    <w:p w:rsidR="00281B16" w:rsidRPr="002F3964" w:rsidRDefault="00D00A05" w:rsidP="00281B16">
      <w:pPr>
        <w:pStyle w:val="af7"/>
        <w:spacing w:before="8"/>
        <w:ind w:left="0"/>
        <w:jc w:val="left"/>
      </w:pPr>
      <w:r>
        <w:rPr>
          <w:noProof/>
          <w:lang w:eastAsia="ru-RU"/>
        </w:rPr>
        <w:pict>
          <v:rect id="Прямоугольник 4" o:spid="_x0000_s1030" style="position:absolute;margin-left:45pt;margin-top:17.3pt;width:498pt;height:.7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" fillcolor="black" stroked="f">
            <w10:wrap type="topAndBottom" anchorx="page"/>
          </v:rect>
        </w:pict>
      </w:r>
    </w:p>
    <w:p w:rsidR="00281B16" w:rsidRPr="002F3964" w:rsidRDefault="00281B16" w:rsidP="00281B16">
      <w:pPr>
        <w:pStyle w:val="10"/>
        <w:spacing w:before="0"/>
        <w:ind w:left="1323" w:right="1410"/>
        <w:jc w:val="center"/>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ПЛАНИРУЕМЫЕ</w:t>
      </w:r>
      <w:r w:rsidR="00B41248">
        <w:rPr>
          <w:rFonts w:ascii="Times New Roman" w:hAnsi="Times New Roman" w:cs="Times New Roman"/>
          <w:color w:val="auto"/>
          <w:sz w:val="24"/>
          <w:szCs w:val="24"/>
          <w:lang w:val="ru-RU"/>
        </w:rPr>
        <w:t xml:space="preserve"> </w:t>
      </w:r>
      <w:r w:rsidRPr="002F3964">
        <w:rPr>
          <w:rFonts w:ascii="Times New Roman" w:hAnsi="Times New Roman" w:cs="Times New Roman"/>
          <w:color w:val="auto"/>
          <w:sz w:val="24"/>
          <w:szCs w:val="24"/>
          <w:lang w:val="ru-RU"/>
        </w:rPr>
        <w:t>ОБРАЗОВАТЕЛЬНЫЕ</w:t>
      </w:r>
      <w:r w:rsidR="00B41248">
        <w:rPr>
          <w:rFonts w:ascii="Times New Roman" w:hAnsi="Times New Roman" w:cs="Times New Roman"/>
          <w:color w:val="auto"/>
          <w:sz w:val="24"/>
          <w:szCs w:val="24"/>
          <w:lang w:val="ru-RU"/>
        </w:rPr>
        <w:t xml:space="preserve"> </w:t>
      </w:r>
      <w:r w:rsidRPr="002F3964">
        <w:rPr>
          <w:rFonts w:ascii="Times New Roman" w:hAnsi="Times New Roman" w:cs="Times New Roman"/>
          <w:color w:val="auto"/>
          <w:sz w:val="24"/>
          <w:szCs w:val="24"/>
          <w:lang w:val="ru-RU"/>
        </w:rPr>
        <w:t>РЕЗУЛЬТАТЫ</w:t>
      </w:r>
      <w:r w:rsidR="00B41248">
        <w:rPr>
          <w:rFonts w:ascii="Times New Roman" w:hAnsi="Times New Roman" w:cs="Times New Roman"/>
          <w:color w:val="auto"/>
          <w:sz w:val="24"/>
          <w:szCs w:val="24"/>
          <w:lang w:val="ru-RU"/>
        </w:rPr>
        <w:t xml:space="preserve"> </w:t>
      </w:r>
      <w:r w:rsidRPr="002F3964">
        <w:rPr>
          <w:rFonts w:ascii="Times New Roman" w:hAnsi="Times New Roman" w:cs="Times New Roman"/>
          <w:color w:val="auto"/>
          <w:sz w:val="24"/>
          <w:szCs w:val="24"/>
          <w:lang w:val="ru-RU"/>
        </w:rPr>
        <w:t>3</w:t>
      </w:r>
      <w:r w:rsidR="00B41248">
        <w:rPr>
          <w:rFonts w:ascii="Times New Roman" w:hAnsi="Times New Roman" w:cs="Times New Roman"/>
          <w:color w:val="auto"/>
          <w:sz w:val="24"/>
          <w:szCs w:val="24"/>
          <w:lang w:val="ru-RU"/>
        </w:rPr>
        <w:t xml:space="preserve"> </w:t>
      </w:r>
      <w:r w:rsidRPr="002F3964">
        <w:rPr>
          <w:rFonts w:ascii="Times New Roman" w:hAnsi="Times New Roman" w:cs="Times New Roman"/>
          <w:color w:val="auto"/>
          <w:sz w:val="24"/>
          <w:szCs w:val="24"/>
          <w:lang w:val="ru-RU"/>
        </w:rPr>
        <w:t>КЛАСС</w:t>
      </w:r>
    </w:p>
    <w:p w:rsidR="00281B16" w:rsidRPr="002F3964" w:rsidRDefault="00D00A05" w:rsidP="00281B16">
      <w:pPr>
        <w:pStyle w:val="af7"/>
        <w:spacing w:before="7"/>
        <w:ind w:left="0"/>
        <w:jc w:val="left"/>
        <w:rPr>
          <w:b/>
        </w:rPr>
      </w:pPr>
      <w:r w:rsidRPr="00D00A05">
        <w:rPr>
          <w:noProof/>
          <w:lang w:eastAsia="ru-RU"/>
        </w:rPr>
        <w:pict>
          <v:rect id="Прямоугольник 3" o:spid="_x0000_s1029" style="position:absolute;margin-left:45pt;margin-top:13.8pt;width:498pt;height:.7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" fillcolor="black" stroked="f">
            <w10:wrap type="topAndBottom" anchorx="page"/>
          </v:rect>
        </w:pict>
      </w:r>
    </w:p>
    <w:p w:rsidR="00281B16" w:rsidRPr="002F3964" w:rsidRDefault="00281B16" w:rsidP="00281B16">
      <w:pPr>
        <w:pStyle w:val="22"/>
        <w:spacing w:before="50"/>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ЛИЧНОСТНЫЕ</w:t>
      </w:r>
      <w:r w:rsidR="00B41248">
        <w:rPr>
          <w:rFonts w:ascii="Times New Roman" w:hAnsi="Times New Roman" w:cs="Times New Roman"/>
          <w:color w:val="auto"/>
          <w:sz w:val="24"/>
          <w:szCs w:val="24"/>
          <w:lang w:val="ru-RU"/>
        </w:rPr>
        <w:t xml:space="preserve"> </w:t>
      </w:r>
      <w:r w:rsidRPr="002F3964">
        <w:rPr>
          <w:rFonts w:ascii="Times New Roman" w:hAnsi="Times New Roman" w:cs="Times New Roman"/>
          <w:color w:val="auto"/>
          <w:sz w:val="24"/>
          <w:szCs w:val="24"/>
          <w:lang w:val="ru-RU"/>
        </w:rPr>
        <w:t>РЕЗУЛЬТАТЫ</w:t>
      </w:r>
    </w:p>
    <w:p w:rsidR="00281B16" w:rsidRPr="002F3964" w:rsidRDefault="00281B16" w:rsidP="00281B16">
      <w:pPr>
        <w:pStyle w:val="af7"/>
        <w:spacing w:before="17" w:line="266" w:lineRule="auto"/>
        <w:ind w:right="742"/>
      </w:pPr>
      <w:r w:rsidRPr="002F3964">
        <w:t>ВцентрепрограммыпоизобразительномуискусствувсоответствиисФГОСначальногообразованиянаходитсяличностноеразвитиеобучающихся,приобщениеихкроссийскимтрадиционнымдуховнымценностям,атакже социализацияличности.</w:t>
      </w:r>
    </w:p>
    <w:p w:rsidR="00281B16" w:rsidRPr="002F3964" w:rsidRDefault="00281B16" w:rsidP="00281B16">
      <w:pPr>
        <w:pStyle w:val="af7"/>
        <w:spacing w:before="11" w:line="278" w:lineRule="auto"/>
        <w:ind w:right="1441"/>
        <w:jc w:val="left"/>
      </w:pPr>
      <w:r w:rsidRPr="002F3964">
        <w:t>Программапризванаобеспечитьдостижениеобучающимисяличностныхрезультатов:уваженияи ценностногоотношенияксвоей Родине—России;</w:t>
      </w:r>
    </w:p>
    <w:p w:rsidR="00281B16" w:rsidRPr="002F3964" w:rsidRDefault="00281B16" w:rsidP="00281B16">
      <w:pPr>
        <w:pStyle w:val="af7"/>
        <w:spacing w:line="278" w:lineRule="auto"/>
        <w:ind w:right="1394"/>
        <w:jc w:val="left"/>
      </w:pPr>
      <w:r w:rsidRPr="002F3964">
        <w:t>ценностно-смысловые ориентации и установки, отражающие индивидуально-личностныепозициии социально значимыеличностныекачества;</w:t>
      </w:r>
    </w:p>
    <w:p w:rsidR="00281B16" w:rsidRPr="002F3964" w:rsidRDefault="00281B16" w:rsidP="00281B16">
      <w:pPr>
        <w:pStyle w:val="af7"/>
        <w:jc w:val="left"/>
      </w:pPr>
      <w:r w:rsidRPr="002F3964">
        <w:t>духовно-нравственноеразвитиеобучающихся;</w:t>
      </w:r>
    </w:p>
    <w:p w:rsidR="00281B16" w:rsidRPr="002F3964" w:rsidRDefault="00281B16" w:rsidP="00281B16">
      <w:pPr>
        <w:pStyle w:val="af7"/>
        <w:spacing w:before="43" w:line="278" w:lineRule="auto"/>
        <w:ind w:right="1584"/>
        <w:jc w:val="left"/>
      </w:pPr>
      <w:r w:rsidRPr="002F3964">
        <w:t>мотивациюкпознаниюиобучению,готовностьксаморазвитиюиактивномуучастиювсоциально-значимойдеятельности;позитивныйопыт</w:t>
      </w:r>
    </w:p>
    <w:p w:rsidR="00281B16" w:rsidRPr="002F3964" w:rsidRDefault="00281B16" w:rsidP="00281B16">
      <w:pPr>
        <w:pStyle w:val="af7"/>
        <w:spacing w:line="262" w:lineRule="exact"/>
        <w:jc w:val="left"/>
      </w:pPr>
      <w:r w:rsidRPr="002F3964">
        <w:t>участиявтворческойдеятельности;</w:t>
      </w:r>
    </w:p>
    <w:p w:rsidR="00281B16" w:rsidRPr="002F3964" w:rsidRDefault="00281B16" w:rsidP="00281B16">
      <w:pPr>
        <w:pStyle w:val="af7"/>
        <w:spacing w:before="46" w:line="266" w:lineRule="auto"/>
        <w:ind w:right="742"/>
      </w:pPr>
      <w:r w:rsidRPr="002F3964">
        <w:t>интерескпроизведениямискусстваилитературы,построеннымнапринципахнравственностиигуманизма,уважительногоотношенияи интереса ккультурнымтрадициями творчествусвоегои другихнародов.</w:t>
      </w:r>
    </w:p>
    <w:p w:rsidR="00281B16" w:rsidRPr="002F3964" w:rsidRDefault="00281B16" w:rsidP="00281B16">
      <w:pPr>
        <w:pStyle w:val="af7"/>
        <w:spacing w:before="11" w:line="266" w:lineRule="auto"/>
        <w:ind w:right="737"/>
      </w:pPr>
      <w:r w:rsidRPr="002F3964">
        <w:rPr>
          <w:i/>
        </w:rPr>
        <w:t>Патриотическоевоспитание</w:t>
      </w:r>
      <w:r w:rsidRPr="002F3964">
        <w:t>осуществляетсячерезосвоениешкольникамисодержаниятрадицийотечественнойкультуры,выраженнойвеёархитектуре,народном,декоративноприкладномиизобразительномискусстве.Урокискусствавоспитываетпатриотизмневдекларативнойформе,авпроцессевосприятияиосвоениявличнойхудожественнойдеятельностиконкретныхзнанийокрасотеимудрости,заложенныхвкультурных традициях.</w:t>
      </w:r>
    </w:p>
    <w:p w:rsidR="00281B16" w:rsidRPr="00281B16" w:rsidRDefault="00281B16" w:rsidP="00281B16">
      <w:pPr>
        <w:pStyle w:val="af7"/>
        <w:spacing w:before="8" w:line="266" w:lineRule="auto"/>
        <w:ind w:right="736"/>
        <w:rPr>
          <w:spacing w:val="1"/>
        </w:rPr>
      </w:pPr>
      <w:r w:rsidRPr="002F3964">
        <w:rPr>
          <w:i/>
        </w:rPr>
        <w:t xml:space="preserve">Гражданское воспитание </w:t>
      </w:r>
      <w:r w:rsidRPr="002F3964">
        <w:t>формируется через развитие чувства личной причастности к жизниобществаисозидающихкачествличности,приобщениеобучающихсякценностямотечественной и мировой культуры. Учебный предмет способствует пониманию особенностейжизниразныхнародовикрасотынациональныхэстетическихидеалов.Колле</w:t>
      </w:r>
      <w:r w:rsidRPr="00281B16">
        <w:t>ктивные</w:t>
      </w:r>
    </w:p>
    <w:p w:rsidR="00281B16" w:rsidRPr="00281B16" w:rsidRDefault="00281B16" w:rsidP="00281B16">
      <w:pPr>
        <w:pStyle w:val="af7"/>
        <w:spacing w:before="8" w:line="266" w:lineRule="auto"/>
        <w:ind w:right="736"/>
      </w:pPr>
    </w:p>
    <w:p w:rsidR="00281B16" w:rsidRPr="00281B16" w:rsidRDefault="00281B16" w:rsidP="00281B16">
      <w:pPr>
        <w:pStyle w:val="af7"/>
        <w:spacing w:before="8" w:line="266" w:lineRule="auto"/>
        <w:ind w:right="736"/>
      </w:pPr>
      <w:r w:rsidRPr="00281B16">
        <w:t>творческие работы создают условия для разных форм художественно-творческой деятельности,способствуютпониманиюдругогочеловека, становлениючувстваличнойответственности.</w:t>
      </w:r>
    </w:p>
    <w:p w:rsidR="00281B16" w:rsidRPr="00281B16" w:rsidRDefault="00281B16" w:rsidP="00281B16">
      <w:pPr>
        <w:pStyle w:val="af7"/>
        <w:spacing w:before="8" w:line="266" w:lineRule="auto"/>
        <w:ind w:right="732"/>
      </w:pPr>
      <w:r w:rsidRPr="00281B16">
        <w:rPr>
          <w:i/>
        </w:rPr>
        <w:t>Духовно-нравственное</w:t>
      </w:r>
      <w:r w:rsidRPr="00281B16">
        <w:t>воспитаниеявляетсястержнемхудожественногоразвитияобучающегося,приобщенияегокискусствукаксфере,концентрирующейвсебедуховнонравственногопоискчеловечества.Учебныезаданиянаправленынаразвитиевнутреннегомираобучающегосяивоспитаниеегоэмоционально-образной,чувственнойсферы.Занятияискусствомпомогаютшкольникуобрестисоциальнозначимыезнания.Развитиетворческихспособностейспособствуетростусамосознания,осознаниясебякакличностии членаобщества.</w:t>
      </w:r>
    </w:p>
    <w:p w:rsidR="00281B16" w:rsidRPr="00281B16" w:rsidRDefault="00281B16" w:rsidP="00281B16">
      <w:pPr>
        <w:pStyle w:val="af7"/>
        <w:spacing w:before="60" w:line="266" w:lineRule="auto"/>
        <w:ind w:right="740"/>
      </w:pPr>
      <w:r w:rsidRPr="00281B16">
        <w:rPr>
          <w:i/>
        </w:rPr>
        <w:t xml:space="preserve">Эстетическое воспитание </w:t>
      </w:r>
      <w:r w:rsidRPr="00281B16">
        <w:t>— важнейший компонент и условие развития социально значимыхотношенийобучающихся,формированияпредставленийопрекрасномибезобразном,овысокоминизком.Эстетическоевоспитаниеспособствуетформированиюценностныхориентаций школьников в отношении к окружающим людям, в стремлении к их пониманию, атакжевотношениик семье,природе, труду,искусству, культурномунаследию.</w:t>
      </w:r>
    </w:p>
    <w:p w:rsidR="00281B16" w:rsidRPr="00281B16" w:rsidRDefault="00281B16" w:rsidP="00281B16">
      <w:pPr>
        <w:pStyle w:val="af7"/>
        <w:spacing w:before="11" w:line="266" w:lineRule="auto"/>
        <w:ind w:right="736"/>
        <w:rPr>
          <w:spacing w:val="1"/>
        </w:rPr>
      </w:pPr>
      <w:r w:rsidRPr="00281B16">
        <w:rPr>
          <w:i/>
        </w:rPr>
        <w:lastRenderedPageBreak/>
        <w:t>Ценностипознавательнойдеятельности</w:t>
      </w:r>
      <w:r w:rsidRPr="00281B16">
        <w:t>воспитываютсякакэмоциональноокрашенныйинтерес к жизни людей и природы. Происходит это в процессе развития навыков восприятия ихудожественнойрефлексиисвоихнаблюденийвхудожественно-творческойдеятельности.</w:t>
      </w:r>
    </w:p>
    <w:p w:rsidR="00281B16" w:rsidRPr="00281B16" w:rsidRDefault="00281B16" w:rsidP="00281B16">
      <w:pPr>
        <w:pStyle w:val="af7"/>
        <w:spacing w:before="11" w:line="266" w:lineRule="auto"/>
        <w:ind w:right="736"/>
      </w:pPr>
      <w:r w:rsidRPr="00281B16">
        <w:t>Навыкиисследовательскойдеятельностиразвиваютсяпривыполнениизаданийкультурноисторическойнаправленности.</w:t>
      </w:r>
    </w:p>
    <w:p w:rsidR="00281B16" w:rsidRPr="00281B16" w:rsidRDefault="00281B16" w:rsidP="00281B16">
      <w:pPr>
        <w:pStyle w:val="af7"/>
        <w:spacing w:before="9" w:line="266" w:lineRule="auto"/>
        <w:ind w:right="736"/>
      </w:pPr>
      <w:r w:rsidRPr="00281B16">
        <w:rPr>
          <w:i/>
        </w:rPr>
        <w:t xml:space="preserve">Экологическое воспитание </w:t>
      </w:r>
      <w:r w:rsidRPr="00281B16">
        <w:t>происходит в процессе художественно-эстетического наблюденияприродыиеёобразавпроизведенияхискусства.Формированиеэстетическихчувствспособствуетактивномунеприятиюдействий,приносящихвредокружающейсреде.</w:t>
      </w:r>
    </w:p>
    <w:p w:rsidR="00281B16" w:rsidRPr="00281B16" w:rsidRDefault="00281B16" w:rsidP="00281B16">
      <w:pPr>
        <w:pStyle w:val="af7"/>
        <w:spacing w:before="11" w:line="266" w:lineRule="auto"/>
        <w:ind w:right="734"/>
      </w:pPr>
      <w:r w:rsidRPr="00281B16">
        <w:rPr>
          <w:i/>
        </w:rPr>
        <w:t xml:space="preserve">Трудовое воспитание </w:t>
      </w:r>
      <w:r w:rsidRPr="00281B16">
        <w:t>осуществляется в процессе личной художественно-творческой работы поосвоению художественных материалов и удовлетворения от создания реального, практическогопродукта.Воспитываютсястремлениедостичьрезультат,упорство,творческаяинициатива,пониманиеэстетикитрудовойдеятельности.Важнытакжеумениясотрудничатьсодноклассниками,работатьвкоманде,выполнятьколлективнуюработу—обязательныетребованияк определённымзаданиямпо программе.</w:t>
      </w:r>
    </w:p>
    <w:p w:rsidR="00281B16" w:rsidRPr="00281B16" w:rsidRDefault="00281B16" w:rsidP="00281B16">
      <w:pPr>
        <w:spacing w:before="14"/>
        <w:ind w:left="380"/>
        <w:jc w:val="both"/>
        <w:rPr>
          <w:rFonts w:ascii="Times New Roman" w:hAnsi="Times New Roman" w:cs="Times New Roman"/>
          <w:b/>
          <w:i/>
          <w:sz w:val="24"/>
          <w:szCs w:val="24"/>
          <w:lang w:val="ru-RU"/>
        </w:rPr>
      </w:pPr>
      <w:r w:rsidRPr="00281B16">
        <w:rPr>
          <w:rFonts w:ascii="Times New Roman" w:hAnsi="Times New Roman" w:cs="Times New Roman"/>
          <w:b/>
          <w:i/>
          <w:sz w:val="24"/>
          <w:szCs w:val="24"/>
          <w:lang w:val="ru-RU"/>
        </w:rPr>
        <w:t>МЕТАПРЕДМЕТНЫЕ</w:t>
      </w:r>
      <w:r w:rsidR="00B41248">
        <w:rPr>
          <w:rFonts w:ascii="Times New Roman" w:hAnsi="Times New Roman" w:cs="Times New Roman"/>
          <w:b/>
          <w:i/>
          <w:sz w:val="24"/>
          <w:szCs w:val="24"/>
          <w:lang w:val="ru-RU"/>
        </w:rPr>
        <w:t xml:space="preserve"> </w:t>
      </w:r>
      <w:r w:rsidRPr="00281B16">
        <w:rPr>
          <w:rFonts w:ascii="Times New Roman" w:hAnsi="Times New Roman" w:cs="Times New Roman"/>
          <w:b/>
          <w:i/>
          <w:sz w:val="24"/>
          <w:szCs w:val="24"/>
          <w:lang w:val="ru-RU"/>
        </w:rPr>
        <w:t>РЕЗУЛЬТАТЫ</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Овладениеуниверсальнымипознавательнымидействиями1.</w:t>
      </w:r>
    </w:p>
    <w:p w:rsidR="00281B16" w:rsidRPr="00281B16" w:rsidRDefault="00281B16" w:rsidP="00281B16">
      <w:pPr>
        <w:pStyle w:val="af7"/>
        <w:spacing w:before="34"/>
        <w:jc w:val="left"/>
      </w:pPr>
      <w:r w:rsidRPr="00281B16">
        <w:t>Пространственныепредставленияисенсорныеспособности:</w:t>
      </w:r>
    </w:p>
    <w:p w:rsidR="00281B16" w:rsidRPr="00281B16" w:rsidRDefault="00281B16" w:rsidP="00281B16">
      <w:pPr>
        <w:pStyle w:val="af7"/>
        <w:spacing w:before="46"/>
        <w:jc w:val="left"/>
      </w:pPr>
      <w:r w:rsidRPr="00281B16">
        <w:t>характеризоватьформупредмета,конструкции;</w:t>
      </w:r>
    </w:p>
    <w:p w:rsidR="00281B16" w:rsidRPr="00281B16" w:rsidRDefault="00281B16" w:rsidP="00281B16">
      <w:pPr>
        <w:pStyle w:val="af7"/>
        <w:spacing w:before="48" w:line="266" w:lineRule="auto"/>
        <w:ind w:right="1292"/>
        <w:jc w:val="left"/>
      </w:pPr>
      <w:r w:rsidRPr="00281B16">
        <w:t>выявлятьдоминантныечерты(характерныеособенности)ввизуальномобразе;сравниватьплоскостные и пространственные объекты по заданным основаниям; находитьассоциативные связи между визуальными образами разных форм и предметов;сопоставлятьчастиицелоеввидимомобразе,предмете, конструкции;</w:t>
      </w:r>
    </w:p>
    <w:p w:rsidR="00281B16" w:rsidRPr="00281B16" w:rsidRDefault="00281B16" w:rsidP="00281B16">
      <w:pPr>
        <w:pStyle w:val="af7"/>
        <w:spacing w:before="7" w:line="278" w:lineRule="auto"/>
        <w:ind w:right="1606"/>
        <w:jc w:val="left"/>
      </w:pPr>
      <w:r w:rsidRPr="00281B16">
        <w:t>анализировать пропорциональные отношения частей внутри целого и предметов междусобой;</w:t>
      </w:r>
    </w:p>
    <w:p w:rsidR="00281B16" w:rsidRPr="00281B16" w:rsidRDefault="00281B16" w:rsidP="00281B16">
      <w:pPr>
        <w:pStyle w:val="af7"/>
        <w:spacing w:line="264" w:lineRule="auto"/>
        <w:ind w:right="671"/>
        <w:jc w:val="left"/>
      </w:pPr>
      <w:r w:rsidRPr="00281B16">
        <w:t>обобщатьформусоставнойконструкции;выявлятьианализироватьритмическиеотношениявпространствеи визображении</w:t>
      </w:r>
    </w:p>
    <w:p w:rsidR="00281B16" w:rsidRPr="00281B16" w:rsidRDefault="00281B16" w:rsidP="00281B16">
      <w:pPr>
        <w:pStyle w:val="af7"/>
        <w:spacing w:before="16" w:line="266" w:lineRule="auto"/>
        <w:ind w:right="2731"/>
        <w:jc w:val="left"/>
      </w:pPr>
      <w:r w:rsidRPr="00281B16">
        <w:t>(визуальномобразе)наустановленныхоснованиях;абстрагироватьобразреальности при построенииплоской композиции;</w:t>
      </w:r>
    </w:p>
    <w:p w:rsidR="00281B16" w:rsidRPr="00281B16" w:rsidRDefault="00281B16" w:rsidP="00281B16">
      <w:pPr>
        <w:pStyle w:val="af7"/>
        <w:spacing w:before="13" w:line="278" w:lineRule="auto"/>
        <w:ind w:right="1349"/>
        <w:jc w:val="left"/>
      </w:pPr>
      <w:r w:rsidRPr="00281B16">
        <w:t>соотносить тональные отношения (тёмное — светлое) в пространственных и плоскостныхобъектах;</w:t>
      </w:r>
    </w:p>
    <w:p w:rsidR="00281B16" w:rsidRPr="00281B16" w:rsidRDefault="00281B16" w:rsidP="00281B16">
      <w:pPr>
        <w:pStyle w:val="af7"/>
        <w:tabs>
          <w:tab w:val="left" w:pos="1846"/>
          <w:tab w:val="left" w:pos="2269"/>
          <w:tab w:val="left" w:pos="4052"/>
          <w:tab w:val="left" w:pos="5918"/>
          <w:tab w:val="left" w:pos="7457"/>
          <w:tab w:val="left" w:pos="8719"/>
          <w:tab w:val="left" w:pos="10231"/>
        </w:tabs>
        <w:spacing w:line="276" w:lineRule="auto"/>
        <w:ind w:right="679" w:firstLine="228"/>
        <w:jc w:val="left"/>
      </w:pPr>
      <w:r w:rsidRPr="00281B16">
        <w:t>выявлять</w:t>
      </w:r>
      <w:r w:rsidRPr="00281B16">
        <w:tab/>
        <w:t>и</w:t>
      </w:r>
      <w:r w:rsidRPr="00281B16">
        <w:tab/>
        <w:t>анализировать</w:t>
      </w:r>
      <w:r w:rsidRPr="00281B16">
        <w:tab/>
        <w:t>эмоциональное</w:t>
      </w:r>
      <w:r w:rsidRPr="00281B16">
        <w:tab/>
        <w:t>воздействие</w:t>
      </w:r>
      <w:r w:rsidRPr="00281B16">
        <w:tab/>
        <w:t>цветовых</w:t>
      </w:r>
      <w:r w:rsidRPr="00281B16">
        <w:tab/>
        <w:t>отношений</w:t>
      </w:r>
      <w:r w:rsidRPr="00281B16">
        <w:tab/>
      </w:r>
      <w:r w:rsidRPr="00281B16">
        <w:rPr>
          <w:spacing w:val="-2"/>
        </w:rPr>
        <w:t>в</w:t>
      </w:r>
      <w:r w:rsidRPr="00281B16">
        <w:t>пространственнойсредеиплоскостномизображении.</w:t>
      </w:r>
      <w:r w:rsidRPr="00281B16">
        <w:rPr>
          <w:i/>
        </w:rPr>
        <w:t xml:space="preserve">Базовыелогическиеиисследовательскиедействия: </w:t>
      </w:r>
      <w:r w:rsidRPr="00281B16">
        <w:t>проявлять исследовательские, экспериментальные действия в процессе освоениявыразительныхсвойств различныххудожественныхматериалов;</w:t>
      </w:r>
    </w:p>
    <w:p w:rsidR="00281B16" w:rsidRPr="00281B16" w:rsidRDefault="00281B16" w:rsidP="00281B16">
      <w:pPr>
        <w:pStyle w:val="af7"/>
        <w:spacing w:before="5" w:line="278" w:lineRule="auto"/>
        <w:ind w:right="671"/>
        <w:jc w:val="left"/>
      </w:pPr>
    </w:p>
    <w:p w:rsidR="00281B16" w:rsidRPr="00281B16" w:rsidRDefault="00281B16" w:rsidP="00281B16">
      <w:pPr>
        <w:pStyle w:val="af7"/>
        <w:spacing w:before="5" w:line="278" w:lineRule="auto"/>
        <w:ind w:right="671"/>
        <w:jc w:val="left"/>
      </w:pPr>
      <w:r w:rsidRPr="00281B16">
        <w:t>проявлятьтворческиеэкспериментальныедействиявпроцессесамостоятельноговыполненияхудожественных заданий;</w:t>
      </w:r>
    </w:p>
    <w:p w:rsidR="00281B16" w:rsidRPr="00281B16" w:rsidRDefault="00281B16" w:rsidP="00281B16">
      <w:pPr>
        <w:pStyle w:val="af7"/>
        <w:spacing w:line="266" w:lineRule="auto"/>
        <w:ind w:right="742"/>
      </w:pPr>
      <w:r w:rsidRPr="00281B16">
        <w:t>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 архитектуры ипродуктовдетского художественного творчества;</w:t>
      </w:r>
    </w:p>
    <w:p w:rsidR="00281B16" w:rsidRPr="00281B16" w:rsidRDefault="00281B16" w:rsidP="00281B16">
      <w:pPr>
        <w:pStyle w:val="af7"/>
        <w:spacing w:before="9" w:line="278" w:lineRule="auto"/>
        <w:ind w:right="1017"/>
        <w:jc w:val="left"/>
      </w:pPr>
      <w:r w:rsidRPr="00281B16">
        <w:t>использовать наблюдения для получения информации об особенностях объектов и состоянияприроды,предметногомирачеловека, городской среды;</w:t>
      </w:r>
    </w:p>
    <w:p w:rsidR="00281B16" w:rsidRPr="00281B16" w:rsidRDefault="00281B16" w:rsidP="00281B16">
      <w:pPr>
        <w:pStyle w:val="af7"/>
        <w:spacing w:line="278" w:lineRule="auto"/>
        <w:ind w:right="1007"/>
        <w:jc w:val="left"/>
      </w:pPr>
      <w:r w:rsidRPr="00281B16">
        <w:t>анализировать и оценивать с позиций эстетических категорий явления природы и предметно-пространственнуюсредужизни человека;</w:t>
      </w:r>
    </w:p>
    <w:p w:rsidR="00281B16" w:rsidRPr="00281B16" w:rsidRDefault="00281B16" w:rsidP="00281B16">
      <w:pPr>
        <w:pStyle w:val="af7"/>
        <w:spacing w:line="274" w:lineRule="exact"/>
        <w:jc w:val="left"/>
      </w:pPr>
      <w:r w:rsidRPr="00281B16">
        <w:t>формулироватьвыводы,соответствующиеэстетическим,аналитическимидругимучебным</w:t>
      </w:r>
    </w:p>
    <w:p w:rsidR="00281B16" w:rsidRPr="00281B16" w:rsidRDefault="00281B16" w:rsidP="00281B16">
      <w:pPr>
        <w:pStyle w:val="af7"/>
        <w:spacing w:before="60"/>
        <w:jc w:val="left"/>
      </w:pPr>
      <w:r w:rsidRPr="00281B16">
        <w:t>установкампорезультатампроведённогонаблюдения;</w:t>
      </w:r>
    </w:p>
    <w:p w:rsidR="00281B16" w:rsidRPr="00281B16" w:rsidRDefault="00281B16" w:rsidP="00281B16">
      <w:pPr>
        <w:pStyle w:val="af7"/>
        <w:spacing w:before="46" w:line="271" w:lineRule="auto"/>
        <w:ind w:right="671"/>
        <w:jc w:val="left"/>
      </w:pPr>
      <w:r w:rsidRPr="00281B16">
        <w:t xml:space="preserve">использовать знаково-символические средства для составления орнаментов и </w:t>
      </w:r>
      <w:r w:rsidRPr="00281B16">
        <w:lastRenderedPageBreak/>
        <w:t>декоративныхкомпозиций;классифицироватьпроизведенияискусстваповидами,соответственно,поназначениюв</w:t>
      </w:r>
    </w:p>
    <w:p w:rsidR="00281B16" w:rsidRPr="00281B16" w:rsidRDefault="00281B16" w:rsidP="00281B16">
      <w:pPr>
        <w:pStyle w:val="af7"/>
        <w:spacing w:before="9"/>
        <w:jc w:val="left"/>
      </w:pPr>
      <w:r w:rsidRPr="00281B16">
        <w:t>жизнилюдей;</w:t>
      </w:r>
    </w:p>
    <w:p w:rsidR="00281B16" w:rsidRPr="00281B16" w:rsidRDefault="00281B16" w:rsidP="00281B16">
      <w:pPr>
        <w:pStyle w:val="af7"/>
        <w:tabs>
          <w:tab w:val="left" w:pos="1885"/>
          <w:tab w:val="left" w:pos="2878"/>
          <w:tab w:val="left" w:pos="4293"/>
          <w:tab w:val="left" w:pos="6957"/>
          <w:tab w:val="left" w:pos="7286"/>
        </w:tabs>
        <w:spacing w:before="46" w:line="271" w:lineRule="auto"/>
        <w:ind w:right="2069"/>
        <w:jc w:val="left"/>
      </w:pPr>
      <w:r w:rsidRPr="00281B16">
        <w:t>классифицироватьпроизведенияизобразительногоискусствапожанрамвкачествеинструмента</w:t>
      </w:r>
      <w:r w:rsidRPr="00281B16">
        <w:tab/>
        <w:t>анализа</w:t>
      </w:r>
      <w:r w:rsidRPr="00281B16">
        <w:tab/>
        <w:t>содержания</w:t>
      </w:r>
      <w:r w:rsidRPr="00281B16">
        <w:tab/>
        <w:t>произведений;  ставить</w:t>
      </w:r>
      <w:r w:rsidRPr="00281B16">
        <w:tab/>
        <w:t>и</w:t>
      </w:r>
      <w:r w:rsidRPr="00281B16">
        <w:tab/>
        <w:t>использоватьвопросыкак исследовательскийинструментпознания.</w:t>
      </w:r>
    </w:p>
    <w:p w:rsidR="00281B16" w:rsidRPr="00281B16" w:rsidRDefault="00281B16" w:rsidP="00281B16">
      <w:pPr>
        <w:spacing w:before="7"/>
        <w:ind w:left="380"/>
        <w:rPr>
          <w:rFonts w:ascii="Times New Roman" w:hAnsi="Times New Roman" w:cs="Times New Roman"/>
          <w:i/>
          <w:sz w:val="24"/>
          <w:szCs w:val="24"/>
          <w:lang w:val="ru-RU"/>
        </w:rPr>
      </w:pPr>
      <w:r w:rsidRPr="00281B16">
        <w:rPr>
          <w:rFonts w:ascii="Times New Roman" w:hAnsi="Times New Roman" w:cs="Times New Roman"/>
          <w:i/>
          <w:sz w:val="24"/>
          <w:szCs w:val="24"/>
          <w:lang w:val="ru-RU"/>
        </w:rPr>
        <w:t>Работа синформацией:</w:t>
      </w:r>
    </w:p>
    <w:p w:rsidR="00281B16" w:rsidRPr="00281B16" w:rsidRDefault="00281B16" w:rsidP="00281B16">
      <w:pPr>
        <w:pStyle w:val="af7"/>
        <w:spacing w:before="48"/>
        <w:jc w:val="left"/>
      </w:pPr>
      <w:r w:rsidRPr="00281B16">
        <w:t>использоватьэлектронныеобразовательныересурсы;</w:t>
      </w:r>
    </w:p>
    <w:p w:rsidR="00281B16" w:rsidRPr="00281B16" w:rsidRDefault="00281B16" w:rsidP="00281B16">
      <w:pPr>
        <w:pStyle w:val="af7"/>
        <w:spacing w:before="45"/>
        <w:jc w:val="left"/>
      </w:pPr>
      <w:r w:rsidRPr="00281B16">
        <w:t>уметьработатьсэлектронными учебникамииучебнымипособиями;</w:t>
      </w:r>
    </w:p>
    <w:p w:rsidR="00281B16" w:rsidRPr="00281B16" w:rsidRDefault="00281B16" w:rsidP="00281B16">
      <w:pPr>
        <w:pStyle w:val="af7"/>
        <w:spacing w:before="46" w:line="278" w:lineRule="auto"/>
        <w:ind w:right="1292"/>
        <w:jc w:val="left"/>
      </w:pPr>
      <w:r w:rsidRPr="00281B16">
        <w:t>выбирать источник для получения информации: поисковые системы Интернета, цифровыеэлектронныесредства,справочники,художественныеальбомыидетскиекниги;</w:t>
      </w:r>
    </w:p>
    <w:p w:rsidR="00281B16" w:rsidRPr="00281B16" w:rsidRDefault="00281B16" w:rsidP="00281B16">
      <w:pPr>
        <w:pStyle w:val="af7"/>
        <w:tabs>
          <w:tab w:val="left" w:pos="2322"/>
          <w:tab w:val="left" w:pos="4629"/>
          <w:tab w:val="left" w:pos="6014"/>
          <w:tab w:val="left" w:pos="6539"/>
          <w:tab w:val="left" w:pos="8875"/>
        </w:tabs>
        <w:spacing w:line="266" w:lineRule="auto"/>
        <w:ind w:right="741"/>
        <w:jc w:val="left"/>
      </w:pPr>
      <w:r w:rsidRPr="00281B16">
        <w:t>анализировать,</w:t>
      </w:r>
      <w:r w:rsidRPr="00281B16">
        <w:tab/>
        <w:t>интерпретировать,</w:t>
      </w:r>
      <w:r w:rsidRPr="00281B16">
        <w:tab/>
        <w:t>обобщать</w:t>
      </w:r>
      <w:r w:rsidRPr="00281B16">
        <w:tab/>
        <w:t>и</w:t>
      </w:r>
      <w:r w:rsidRPr="00281B16">
        <w:tab/>
        <w:t>систематизировать</w:t>
      </w:r>
      <w:r w:rsidRPr="00281B16">
        <w:tab/>
      </w:r>
      <w:r w:rsidRPr="00281B16">
        <w:rPr>
          <w:spacing w:val="-1"/>
        </w:rPr>
        <w:t>информацию,</w:t>
      </w:r>
      <w:r w:rsidRPr="00281B16">
        <w:t>представленнуювпроизведенияхискусства,текстах,таблицахисхемах;</w:t>
      </w:r>
    </w:p>
    <w:p w:rsidR="00281B16" w:rsidRPr="00281B16" w:rsidRDefault="00281B16" w:rsidP="00281B16">
      <w:pPr>
        <w:pStyle w:val="af7"/>
        <w:spacing w:before="13" w:line="278" w:lineRule="auto"/>
        <w:ind w:right="1039"/>
        <w:jc w:val="left"/>
      </w:pPr>
      <w:r w:rsidRPr="00281B16">
        <w:t>самостоятельно готовить информацию на заданную или выбранную тему и представлять её вразличныхвидах:рисункахи эскизах,электронныхпрезентациях;</w:t>
      </w:r>
    </w:p>
    <w:p w:rsidR="00281B16" w:rsidRPr="00281B16" w:rsidRDefault="00281B16" w:rsidP="00281B16">
      <w:pPr>
        <w:pStyle w:val="af7"/>
        <w:spacing w:line="266" w:lineRule="auto"/>
        <w:ind w:right="740"/>
      </w:pPr>
      <w:r w:rsidRPr="00281B16">
        <w:t>осуществлятьвиртуальныепутешествияпоархитектурнымпамятникам,вотечественныехудожественные музеи и зарубежные художественные музеи (галереи) на основе установок иквестов,предложенныхучителем;соблюдатьправилаинформационнойбезопасностиприработевсетиИнтернет.</w:t>
      </w:r>
    </w:p>
    <w:p w:rsidR="00281B16" w:rsidRPr="00281B16" w:rsidRDefault="00281B16" w:rsidP="00281B16">
      <w:pPr>
        <w:pStyle w:val="10"/>
        <w:spacing w:before="14"/>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Овладениеуниверсальнымикоммуникативнымидействиями2.</w:t>
      </w:r>
    </w:p>
    <w:p w:rsidR="00281B16" w:rsidRPr="00281B16" w:rsidRDefault="00281B16" w:rsidP="00281B16">
      <w:pPr>
        <w:pStyle w:val="af7"/>
        <w:spacing w:before="34"/>
      </w:pPr>
      <w:r w:rsidRPr="00281B16">
        <w:t>Обучающиесядолжныовладетьследующими действиями:</w:t>
      </w:r>
    </w:p>
    <w:p w:rsidR="00281B16" w:rsidRPr="00281B16" w:rsidRDefault="00281B16" w:rsidP="00281B16">
      <w:pPr>
        <w:pStyle w:val="af7"/>
        <w:spacing w:before="45" w:line="278" w:lineRule="auto"/>
        <w:ind w:right="1901"/>
      </w:pPr>
      <w:r w:rsidRPr="00281B16">
        <w:t>понимать искусство в качестве особого языка общения — межличностного (автор —зритель),междупоколениями, международами;</w:t>
      </w:r>
    </w:p>
    <w:p w:rsidR="00281B16" w:rsidRPr="00281B16" w:rsidRDefault="00281B16" w:rsidP="00281B16">
      <w:pPr>
        <w:pStyle w:val="af7"/>
        <w:spacing w:line="266" w:lineRule="auto"/>
        <w:ind w:right="736"/>
      </w:pPr>
      <w:r w:rsidRPr="00281B16">
        <w:t>вести диалог иучаствовать в дискуссии, проявляя уважительное отношение к оппонентам,сопоставлятьсвоисужденияссуждениямиучастниковобщения,выявляяикорректноотстаиваясвои позициивоценкеипониманииобсуждаемогоявления;</w:t>
      </w:r>
    </w:p>
    <w:p w:rsidR="00281B16" w:rsidRPr="00281B16" w:rsidRDefault="00281B16" w:rsidP="00281B16">
      <w:pPr>
        <w:pStyle w:val="af7"/>
        <w:spacing w:before="9" w:line="278" w:lineRule="auto"/>
        <w:ind w:right="1441"/>
        <w:jc w:val="left"/>
      </w:pPr>
      <w:r w:rsidRPr="00281B16">
        <w:t>находитьобщеерешениеиразрешатьконфликтынаосновеобщих позицийи учётаинтересоввпроцессесовместной художественной деятельности;</w:t>
      </w:r>
    </w:p>
    <w:p w:rsidR="00281B16" w:rsidRPr="00281B16" w:rsidRDefault="00281B16" w:rsidP="00281B16">
      <w:pPr>
        <w:pStyle w:val="af7"/>
        <w:spacing w:line="278" w:lineRule="auto"/>
        <w:ind w:right="2004"/>
        <w:jc w:val="left"/>
      </w:pPr>
      <w:r w:rsidRPr="00281B16">
        <w:t>демонстрировать и объяснять результаты своего творческого, художественного илиисследовательскогоопыта;</w:t>
      </w:r>
    </w:p>
    <w:p w:rsidR="00281B16" w:rsidRPr="00281B16" w:rsidRDefault="00281B16" w:rsidP="00281B16">
      <w:pPr>
        <w:pStyle w:val="af7"/>
        <w:spacing w:line="278" w:lineRule="auto"/>
        <w:ind w:right="1035"/>
        <w:jc w:val="left"/>
      </w:pPr>
      <w:r w:rsidRPr="00281B16">
        <w:t>анализировать произведения детского художественного творчества с позиций их содержанияивсоответствиисучебной задачей,поставленнойучителем;</w:t>
      </w:r>
    </w:p>
    <w:p w:rsidR="00281B16" w:rsidRPr="00281B16" w:rsidRDefault="00281B16" w:rsidP="00281B16">
      <w:pPr>
        <w:pStyle w:val="af7"/>
        <w:spacing w:line="278" w:lineRule="auto"/>
        <w:ind w:right="1772"/>
        <w:jc w:val="left"/>
      </w:pPr>
      <w:r w:rsidRPr="00281B16">
        <w:t>признавать своё и чужое право на ошибку, развивать свои способности сопереживать,пониматьнамерения ипереживания свои идругихлюдей;</w:t>
      </w:r>
    </w:p>
    <w:p w:rsidR="00281B16" w:rsidRPr="00281B16" w:rsidRDefault="00281B16" w:rsidP="002F3964">
      <w:pPr>
        <w:pStyle w:val="af7"/>
        <w:spacing w:line="274" w:lineRule="exact"/>
        <w:jc w:val="left"/>
      </w:pPr>
      <w:r w:rsidRPr="00281B16">
        <w:t>взаимодействовать,сотрудничатьвпроцессеколлективнойработы,принимать</w:t>
      </w:r>
      <w:r w:rsidR="002F3964">
        <w:t>цель</w:t>
      </w:r>
    </w:p>
    <w:p w:rsidR="00281B16" w:rsidRPr="00281B16" w:rsidRDefault="00281B16" w:rsidP="00281B16">
      <w:pPr>
        <w:spacing w:before="43" w:line="266" w:lineRule="auto"/>
        <w:ind w:left="380" w:right="737"/>
        <w:jc w:val="both"/>
        <w:rPr>
          <w:rFonts w:ascii="Times New Roman" w:hAnsi="Times New Roman" w:cs="Times New Roman"/>
          <w:spacing w:val="-1"/>
          <w:sz w:val="24"/>
          <w:szCs w:val="24"/>
          <w:lang w:val="ru-RU"/>
        </w:rPr>
      </w:pPr>
      <w:r w:rsidRPr="00281B16">
        <w:rPr>
          <w:rFonts w:ascii="Times New Roman" w:hAnsi="Times New Roman" w:cs="Times New Roman"/>
          <w:sz w:val="24"/>
          <w:szCs w:val="24"/>
          <w:lang w:val="ru-RU"/>
        </w:rPr>
        <w:t>совместной деятельности и строить действия по её достижению, договариваться, выполнятьпоручения,подчиняться,ответственноотноситьсяксвоейзадачеподостижениюобщегорезультата.</w:t>
      </w:r>
    </w:p>
    <w:p w:rsidR="00281B16" w:rsidRPr="00281B16" w:rsidRDefault="00281B16" w:rsidP="00281B16">
      <w:pPr>
        <w:spacing w:before="43" w:line="266" w:lineRule="auto"/>
        <w:ind w:left="380" w:right="737"/>
        <w:jc w:val="both"/>
        <w:rPr>
          <w:rFonts w:ascii="Times New Roman" w:hAnsi="Times New Roman" w:cs="Times New Roman"/>
          <w:b/>
          <w:sz w:val="24"/>
          <w:szCs w:val="24"/>
          <w:lang w:val="ru-RU"/>
        </w:rPr>
      </w:pPr>
      <w:r w:rsidRPr="00281B16">
        <w:rPr>
          <w:rFonts w:ascii="Times New Roman" w:hAnsi="Times New Roman" w:cs="Times New Roman"/>
          <w:b/>
          <w:sz w:val="24"/>
          <w:szCs w:val="24"/>
          <w:lang w:val="ru-RU"/>
        </w:rPr>
        <w:t>Овладениеуниверсальнымирегулятивными действиями 3.</w:t>
      </w:r>
    </w:p>
    <w:p w:rsidR="00281B16" w:rsidRPr="00281B16" w:rsidRDefault="00281B16" w:rsidP="00281B16">
      <w:pPr>
        <w:pStyle w:val="af7"/>
        <w:spacing w:before="14"/>
      </w:pPr>
      <w:r w:rsidRPr="00281B16">
        <w:t>Обучающиесядолжныовладетьследующими действиями:</w:t>
      </w:r>
    </w:p>
    <w:p w:rsidR="00281B16" w:rsidRPr="00281B16" w:rsidRDefault="00281B16" w:rsidP="00281B16">
      <w:pPr>
        <w:pStyle w:val="af7"/>
        <w:spacing w:before="45" w:line="264" w:lineRule="auto"/>
        <w:ind w:right="671"/>
        <w:jc w:val="left"/>
      </w:pPr>
      <w:r w:rsidRPr="00281B16">
        <w:t>внимательноотноситьсяивыполнятьучебныезадачи,поставленныеучителем;соблюдатьпоследовательностьучебныхдействийпри выполнениизадания;</w:t>
      </w:r>
    </w:p>
    <w:p w:rsidR="00281B16" w:rsidRPr="00281B16" w:rsidRDefault="00281B16" w:rsidP="00281B16">
      <w:pPr>
        <w:pStyle w:val="af7"/>
        <w:spacing w:before="16"/>
        <w:jc w:val="left"/>
      </w:pPr>
      <w:r w:rsidRPr="00281B16">
        <w:t>уметьорганизовыватьсвоёрабочееместодляпрактическойработы,сохраняяпорядокв</w:t>
      </w:r>
    </w:p>
    <w:p w:rsidR="00281B16" w:rsidRPr="00281B16" w:rsidRDefault="00281B16" w:rsidP="00281B16">
      <w:pPr>
        <w:pStyle w:val="af7"/>
        <w:spacing w:before="48" w:line="264" w:lineRule="auto"/>
        <w:ind w:right="671"/>
        <w:jc w:val="left"/>
      </w:pPr>
      <w:r w:rsidRPr="00281B16">
        <w:lastRenderedPageBreak/>
        <w:t>окружающемпространствеибережноотносяськиспользуемымматериалам;соотноситьсвоидействияспланируемымирезультатами, осуществлятьконтроль своей</w:t>
      </w:r>
    </w:p>
    <w:p w:rsidR="00281B16" w:rsidRPr="00281B16" w:rsidRDefault="00281B16" w:rsidP="00281B16">
      <w:pPr>
        <w:pStyle w:val="af7"/>
        <w:spacing w:before="16"/>
        <w:jc w:val="left"/>
      </w:pPr>
      <w:r w:rsidRPr="00281B16">
        <w:t>деятельностивпроцесседостижениярезультата.</w:t>
      </w:r>
    </w:p>
    <w:p w:rsidR="00281B16" w:rsidRPr="00281B16" w:rsidRDefault="00281B16" w:rsidP="00281B16">
      <w:pPr>
        <w:pStyle w:val="af7"/>
        <w:spacing w:before="16"/>
        <w:jc w:val="left"/>
      </w:pPr>
    </w:p>
    <w:p w:rsidR="00281B16" w:rsidRPr="00281B16" w:rsidRDefault="00281B16" w:rsidP="00281B16">
      <w:pPr>
        <w:pStyle w:val="22"/>
        <w:spacing w:before="6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ПРЕДМЕТНЫЕРЕЗУЛЬТАТЫ</w:t>
      </w:r>
    </w:p>
    <w:p w:rsidR="00281B16" w:rsidRPr="00281B16" w:rsidRDefault="00281B16" w:rsidP="00281B16">
      <w:pPr>
        <w:pStyle w:val="af7"/>
        <w:spacing w:before="17" w:line="266" w:lineRule="auto"/>
        <w:ind w:right="732"/>
      </w:pPr>
      <w:r w:rsidRPr="00281B16">
        <w:t>Предметные результаты сформулированы по годам обучения на основе модульного построениясодержаниявсоответствиисПриложением№8кФедеральномугосударственномуобразовательномустандартуначальногообщегообразования,утверждённомуприказомМинистерствапросвещения Российской Федерации.</w:t>
      </w:r>
    </w:p>
    <w:p w:rsidR="00281B16" w:rsidRPr="00281B16" w:rsidRDefault="00281B16" w:rsidP="00281B16">
      <w:pPr>
        <w:pStyle w:val="10"/>
        <w:spacing w:before="17"/>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Модуль«Графика»</w:t>
      </w:r>
    </w:p>
    <w:p w:rsidR="00281B16" w:rsidRPr="00281B16" w:rsidRDefault="00281B16" w:rsidP="00281B16">
      <w:pPr>
        <w:pStyle w:val="af7"/>
        <w:spacing w:before="34" w:line="264" w:lineRule="auto"/>
        <w:ind w:right="741"/>
      </w:pPr>
      <w:r w:rsidRPr="00281B16">
        <w:t>Приобретатьпредставлениеохудожественномоформлениикниги,одизайнекниги,многообразииформ детскихкниг,о работехудожников-иллюстраторов.</w:t>
      </w:r>
    </w:p>
    <w:p w:rsidR="00281B16" w:rsidRPr="00281B16" w:rsidRDefault="00281B16" w:rsidP="00281B16">
      <w:pPr>
        <w:pStyle w:val="af7"/>
        <w:spacing w:before="16" w:line="266" w:lineRule="auto"/>
        <w:ind w:right="741"/>
      </w:pPr>
      <w:r w:rsidRPr="00281B16">
        <w:t>Получать опыт создания эскиза книжки-игрушки на выбранный сюжет: рисунок обложки ссоединениемшрифта(текста)иизображения,рисунокзаглавнойбуквицы,созданиеиллюстраций,размещениетекста ииллюстраций наразвороте.</w:t>
      </w:r>
    </w:p>
    <w:p w:rsidR="00281B16" w:rsidRPr="00281B16" w:rsidRDefault="00281B16" w:rsidP="00281B16">
      <w:pPr>
        <w:pStyle w:val="af7"/>
        <w:spacing w:before="11" w:line="266" w:lineRule="auto"/>
        <w:ind w:right="744"/>
      </w:pPr>
      <w:r w:rsidRPr="00281B16">
        <w:t>Узнавать об искусстве шрифта и образных (изобразительных) возможностях надписи, о работехудожниканад шрифтовой композицией.</w:t>
      </w:r>
    </w:p>
    <w:p w:rsidR="00281B16" w:rsidRPr="00281B16" w:rsidRDefault="00281B16" w:rsidP="00281B16">
      <w:pPr>
        <w:pStyle w:val="af7"/>
        <w:spacing w:before="13" w:line="266" w:lineRule="auto"/>
        <w:ind w:right="738"/>
      </w:pPr>
      <w:r w:rsidRPr="00281B16">
        <w:t>Создавать практическую творческую работу — поздравительную открытку, совмещая в нейшрифтиизображение.</w:t>
      </w:r>
    </w:p>
    <w:p w:rsidR="00281B16" w:rsidRPr="00281B16" w:rsidRDefault="00281B16" w:rsidP="00281B16">
      <w:pPr>
        <w:pStyle w:val="af7"/>
        <w:spacing w:before="13"/>
      </w:pPr>
      <w:r w:rsidRPr="00281B16">
        <w:t>Узнаватьоработехудожниковнадплакатамииафишами.</w:t>
      </w:r>
    </w:p>
    <w:p w:rsidR="00281B16" w:rsidRPr="00281B16" w:rsidRDefault="00281B16" w:rsidP="00281B16">
      <w:pPr>
        <w:pStyle w:val="af7"/>
        <w:spacing w:before="46" w:line="278" w:lineRule="auto"/>
        <w:ind w:right="671"/>
        <w:jc w:val="left"/>
      </w:pPr>
      <w:r w:rsidRPr="00281B16">
        <w:t>Выполнятьтворческуюкомпозицию —эскизафишиквыбранномуспектаклюилифильму.Узнаватьосновныепропорциилицачеловека,взаимноерасположениечастейлица.</w:t>
      </w:r>
    </w:p>
    <w:p w:rsidR="00281B16" w:rsidRPr="00281B16" w:rsidRDefault="00281B16" w:rsidP="00281B16">
      <w:pPr>
        <w:pStyle w:val="af7"/>
        <w:spacing w:line="273" w:lineRule="exact"/>
        <w:jc w:val="left"/>
      </w:pPr>
      <w:r w:rsidRPr="00281B16">
        <w:t>Приобретатьопытрисованияпортрета(лица)человека.</w:t>
      </w:r>
    </w:p>
    <w:p w:rsidR="00281B16" w:rsidRPr="00281B16" w:rsidRDefault="00281B16" w:rsidP="00281B16">
      <w:pPr>
        <w:pStyle w:val="af7"/>
        <w:spacing w:before="48" w:line="264" w:lineRule="auto"/>
        <w:ind w:right="671"/>
        <w:jc w:val="left"/>
        <w:rPr>
          <w:b/>
        </w:rPr>
      </w:pPr>
      <w:r w:rsidRPr="00281B16">
        <w:t xml:space="preserve">Создаватьмаскусказочногоперсонажасярковыраженнымхарактеромлица(длякарнавалаили спектакля). </w:t>
      </w:r>
      <w:r w:rsidRPr="00281B16">
        <w:rPr>
          <w:b/>
        </w:rPr>
        <w:t>Модуль «Живопись»</w:t>
      </w:r>
    </w:p>
    <w:p w:rsidR="00281B16" w:rsidRPr="00281B16" w:rsidRDefault="00281B16" w:rsidP="00281B16">
      <w:pPr>
        <w:pStyle w:val="af7"/>
        <w:spacing w:before="16" w:line="266" w:lineRule="auto"/>
        <w:ind w:right="671"/>
        <w:jc w:val="left"/>
      </w:pPr>
      <w:r w:rsidRPr="00281B16">
        <w:t>Осваиватьприёмысозданияживописнойкомпозиции(натюрморта)понаблюдениюнатурыилипо представлению.</w:t>
      </w:r>
    </w:p>
    <w:p w:rsidR="00281B16" w:rsidRPr="00281B16" w:rsidRDefault="00281B16" w:rsidP="00281B16">
      <w:pPr>
        <w:pStyle w:val="af7"/>
        <w:spacing w:before="13" w:line="264" w:lineRule="auto"/>
        <w:ind w:right="671"/>
        <w:jc w:val="left"/>
      </w:pPr>
      <w:r w:rsidRPr="00281B16">
        <w:t>Рассматривать,эстетическианализироватьсюжетикомпозицию,эмоциональноенастроениевнатюрмортахизвестныхотечественныххудожников.</w:t>
      </w:r>
    </w:p>
    <w:p w:rsidR="00281B16" w:rsidRPr="00281B16" w:rsidRDefault="00281B16" w:rsidP="00281B16">
      <w:pPr>
        <w:pStyle w:val="af7"/>
        <w:tabs>
          <w:tab w:val="left" w:pos="1912"/>
          <w:tab w:val="left" w:pos="2644"/>
          <w:tab w:val="left" w:pos="3773"/>
          <w:tab w:val="left" w:pos="5149"/>
          <w:tab w:val="left" w:pos="6633"/>
          <w:tab w:val="left" w:pos="7584"/>
          <w:tab w:val="left" w:pos="8040"/>
          <w:tab w:val="left" w:pos="9498"/>
          <w:tab w:val="left" w:pos="9820"/>
        </w:tabs>
        <w:spacing w:before="19" w:line="264" w:lineRule="auto"/>
        <w:ind w:right="736"/>
        <w:jc w:val="left"/>
      </w:pPr>
      <w:r w:rsidRPr="00281B16">
        <w:t>Приобретать</w:t>
      </w:r>
      <w:r w:rsidRPr="00281B16">
        <w:tab/>
        <w:t>опыт</w:t>
      </w:r>
      <w:r w:rsidRPr="00281B16">
        <w:tab/>
        <w:t>создания</w:t>
      </w:r>
      <w:r w:rsidRPr="00281B16">
        <w:tab/>
        <w:t>творческой</w:t>
      </w:r>
      <w:r w:rsidRPr="00281B16">
        <w:tab/>
        <w:t>живописной</w:t>
      </w:r>
      <w:r w:rsidRPr="00281B16">
        <w:tab/>
        <w:t>работы</w:t>
      </w:r>
      <w:r w:rsidRPr="00281B16">
        <w:tab/>
        <w:t>—</w:t>
      </w:r>
      <w:r w:rsidRPr="00281B16">
        <w:tab/>
        <w:t>натюрморта</w:t>
      </w:r>
      <w:r w:rsidRPr="00281B16">
        <w:tab/>
        <w:t>с</w:t>
      </w:r>
      <w:r w:rsidRPr="00281B16">
        <w:tab/>
      </w:r>
      <w:r w:rsidRPr="00281B16">
        <w:rPr>
          <w:spacing w:val="-1"/>
        </w:rPr>
        <w:t>ярко</w:t>
      </w:r>
      <w:r w:rsidRPr="00281B16">
        <w:t>выраженнымнастроениемили«натюрморта-автопортрета».</w:t>
      </w:r>
    </w:p>
    <w:p w:rsidR="00281B16" w:rsidRPr="00281B16" w:rsidRDefault="00281B16" w:rsidP="00281B16">
      <w:pPr>
        <w:pStyle w:val="af7"/>
        <w:spacing w:before="16" w:line="278" w:lineRule="auto"/>
        <w:ind w:right="1441"/>
        <w:jc w:val="left"/>
      </w:pPr>
      <w:r w:rsidRPr="00281B16">
        <w:t>Изображатькраскамипортретчеловекасопоройнанатуруилипопредставлению.Создавать пейзаж,передавая внёмактивноесостояниеприроды.</w:t>
      </w:r>
    </w:p>
    <w:p w:rsidR="00281B16" w:rsidRPr="00281B16" w:rsidRDefault="00281B16" w:rsidP="00281B16">
      <w:pPr>
        <w:pStyle w:val="af7"/>
        <w:jc w:val="left"/>
      </w:pPr>
      <w:r w:rsidRPr="00281B16">
        <w:t>Приобрестипредставлениеодеятельностихудожникавтеатре.</w:t>
      </w:r>
    </w:p>
    <w:p w:rsidR="00281B16" w:rsidRPr="00281B16" w:rsidRDefault="00281B16" w:rsidP="00281B16">
      <w:pPr>
        <w:pStyle w:val="af7"/>
        <w:spacing w:before="46" w:line="278" w:lineRule="auto"/>
        <w:ind w:right="1441"/>
        <w:jc w:val="left"/>
      </w:pPr>
      <w:r w:rsidRPr="00281B16">
        <w:t>Создатькраскамиэскиззанавесаилиэскиздекорацийквыбранномусюжету.Познакомитьсясработойхудожниковпооформлениюпраздников.</w:t>
      </w:r>
    </w:p>
    <w:p w:rsidR="00281B16" w:rsidRPr="00281B16" w:rsidRDefault="00281B16" w:rsidP="00281B16">
      <w:pPr>
        <w:pStyle w:val="af7"/>
        <w:spacing w:line="266" w:lineRule="auto"/>
        <w:ind w:right="671"/>
        <w:jc w:val="left"/>
      </w:pPr>
      <w:r w:rsidRPr="00281B16">
        <w:t>Выполнитьтематическуюкомпозицию«Праздниквгороде»наосновенаблюдений,попамятиипо представлению.</w:t>
      </w:r>
    </w:p>
    <w:p w:rsidR="00281B16" w:rsidRPr="002F3964" w:rsidRDefault="00281B16" w:rsidP="002F3964">
      <w:pPr>
        <w:pStyle w:val="10"/>
        <w:spacing w:before="1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Модуль«Скульптура»</w:t>
      </w:r>
    </w:p>
    <w:p w:rsidR="00281B16" w:rsidRPr="00281B16" w:rsidRDefault="00281B16" w:rsidP="00281B16">
      <w:pPr>
        <w:pStyle w:val="af7"/>
        <w:spacing w:before="34" w:line="266" w:lineRule="auto"/>
        <w:ind w:right="671"/>
        <w:jc w:val="left"/>
      </w:pPr>
      <w:r w:rsidRPr="00281B16">
        <w:t>Приобрестиопыттворческойработы:лепкасказочногоперсонажанаосновесюжетаизвестнойсказки(илисозданиеэтогоперсонажавтехникебумагопластики,повыборуучителя).</w:t>
      </w:r>
    </w:p>
    <w:p w:rsidR="00281B16" w:rsidRPr="00281B16" w:rsidRDefault="00281B16" w:rsidP="00281B16">
      <w:pPr>
        <w:pStyle w:val="af7"/>
        <w:spacing w:before="13" w:line="264" w:lineRule="auto"/>
        <w:ind w:right="671"/>
        <w:jc w:val="left"/>
      </w:pPr>
      <w:r w:rsidRPr="00281B16">
        <w:t>Учитьсясоздаватьигрушкуизподручногонехудожественногоматериалапутёмдобавлениякнейнеобходимыхдеталейи темсамым«одушевленияобраза».</w:t>
      </w:r>
    </w:p>
    <w:p w:rsidR="00281B16" w:rsidRPr="00281B16" w:rsidRDefault="00281B16" w:rsidP="00281B16">
      <w:pPr>
        <w:pStyle w:val="af7"/>
        <w:spacing w:before="16" w:line="266" w:lineRule="auto"/>
        <w:ind w:right="742"/>
        <w:jc w:val="left"/>
      </w:pPr>
      <w:r w:rsidRPr="00281B16">
        <w:t>Узнавать о видах скульптуры: скульптурные памятники, парковая скульптура, мелкая пластика,рельеф(виды рельефа).</w:t>
      </w:r>
    </w:p>
    <w:p w:rsidR="00281B16" w:rsidRPr="00281B16" w:rsidRDefault="00281B16" w:rsidP="00281B16">
      <w:pPr>
        <w:pStyle w:val="af7"/>
        <w:spacing w:before="13"/>
        <w:jc w:val="left"/>
        <w:rPr>
          <w:b/>
        </w:rPr>
      </w:pPr>
      <w:r w:rsidRPr="00281B16">
        <w:t>Приобретатьопытлепкиэскизапарковойскульптуры.</w:t>
      </w:r>
      <w:r w:rsidRPr="00281B16">
        <w:rPr>
          <w:b/>
        </w:rPr>
        <w:t>Модуль</w:t>
      </w:r>
    </w:p>
    <w:p w:rsidR="00281B16" w:rsidRPr="00281B16" w:rsidRDefault="00281B16" w:rsidP="00281B16">
      <w:pPr>
        <w:pStyle w:val="10"/>
        <w:spacing w:before="36"/>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lastRenderedPageBreak/>
        <w:t>«Декоративно-прикладноеискусство»</w:t>
      </w:r>
    </w:p>
    <w:p w:rsidR="00281B16" w:rsidRPr="00281B16" w:rsidRDefault="00281B16" w:rsidP="00281B16">
      <w:pPr>
        <w:pStyle w:val="af7"/>
        <w:spacing w:before="44" w:line="264" w:lineRule="auto"/>
        <w:ind w:right="744"/>
      </w:pPr>
      <w:r w:rsidRPr="00281B16">
        <w:t>Узнавать о создании глиняной и деревянной посуды: народные художественные промыслыГжельи Хохлома.</w:t>
      </w:r>
    </w:p>
    <w:p w:rsidR="00281B16" w:rsidRPr="00281B16" w:rsidRDefault="00281B16" w:rsidP="00281B16">
      <w:pPr>
        <w:pStyle w:val="af7"/>
        <w:spacing w:before="16" w:line="266" w:lineRule="auto"/>
        <w:ind w:right="742"/>
      </w:pPr>
      <w:r w:rsidRPr="00281B16">
        <w:t>Знакомиться с приёмами исполнения традиционных орнаментов, украшающих посуду Гжели иХохломы;осваиватьпростые кистевые приёмы, свойственные этим промыслам;выполнитьэскизыорнаментов,украшающихпосуду(помотивамвыбранногохудожественногопромысла).</w:t>
      </w:r>
    </w:p>
    <w:p w:rsidR="00281B16" w:rsidRPr="00281B16" w:rsidRDefault="00281B16" w:rsidP="00281B16">
      <w:pPr>
        <w:pStyle w:val="af7"/>
        <w:spacing w:before="60" w:line="264" w:lineRule="auto"/>
        <w:ind w:right="671"/>
        <w:jc w:val="left"/>
      </w:pPr>
      <w:r w:rsidRPr="00281B16">
        <w:t>Узнатьосетчатыхвидахорнаментовиихприменениивросписитканей,стенидр.;уметьрассуждать сопоройназрительныйматериаловидахсимметриивсетчатоморнаменте.</w:t>
      </w:r>
    </w:p>
    <w:p w:rsidR="00281B16" w:rsidRPr="00281B16" w:rsidRDefault="00281B16" w:rsidP="00281B16">
      <w:pPr>
        <w:pStyle w:val="af7"/>
        <w:spacing w:before="19"/>
        <w:jc w:val="left"/>
      </w:pPr>
      <w:r w:rsidRPr="00281B16">
        <w:t>Осваиватьнавыкисозданияорнаментовприпомощиштамповитрафаретов.</w:t>
      </w:r>
    </w:p>
    <w:p w:rsidR="00281B16" w:rsidRPr="00281B16" w:rsidRDefault="00281B16" w:rsidP="00281B16">
      <w:pPr>
        <w:pStyle w:val="af7"/>
        <w:spacing w:before="46" w:line="264" w:lineRule="auto"/>
        <w:ind w:right="671"/>
        <w:jc w:val="left"/>
      </w:pPr>
      <w:r w:rsidRPr="00281B16">
        <w:t>Получитьопытсозданиякомпозицииорнаментавквадрате(вкачествеэскизаросписиженскогоплатка).</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Модуль«Архитектура»</w:t>
      </w:r>
    </w:p>
    <w:p w:rsidR="00281B16" w:rsidRPr="00281B16" w:rsidRDefault="00281B16" w:rsidP="00281B16">
      <w:pPr>
        <w:pStyle w:val="af7"/>
        <w:spacing w:before="34" w:line="264" w:lineRule="auto"/>
        <w:ind w:right="671"/>
        <w:jc w:val="left"/>
      </w:pPr>
      <w:r w:rsidRPr="00281B16">
        <w:t>Выполнитьзарисовкиилитворческиерисункипопамятиипопредставлениюнатемуисторических памятниковили архитектурныхдостопримечательностейсвоегогорода.</w:t>
      </w:r>
    </w:p>
    <w:p w:rsidR="00281B16" w:rsidRPr="00281B16" w:rsidRDefault="00281B16" w:rsidP="00281B16">
      <w:pPr>
        <w:pStyle w:val="af7"/>
        <w:spacing w:before="16" w:line="266" w:lineRule="auto"/>
        <w:ind w:right="671"/>
        <w:jc w:val="left"/>
      </w:pPr>
      <w:r w:rsidRPr="00281B16">
        <w:t>Создатьэскизмакетапарковогопространстваилиучаствоватьвколлективнойработепосозданиютакого макета.</w:t>
      </w:r>
    </w:p>
    <w:p w:rsidR="00281B16" w:rsidRPr="00281B16" w:rsidRDefault="00281B16" w:rsidP="00281B16">
      <w:pPr>
        <w:pStyle w:val="af7"/>
        <w:spacing w:before="13" w:line="264" w:lineRule="auto"/>
        <w:ind w:right="671"/>
        <w:jc w:val="left"/>
      </w:pPr>
      <w:r w:rsidRPr="00281B16">
        <w:t>Создатьввидерисунковилиобъёмныхаппликацийизцветнойбумагиэскизыразнообразныхмалых архитектурныхформ, наполняющихгородскоепространство.</w:t>
      </w:r>
    </w:p>
    <w:p w:rsidR="00281B16" w:rsidRPr="00281B16" w:rsidRDefault="00281B16" w:rsidP="00281B16">
      <w:pPr>
        <w:pStyle w:val="af7"/>
        <w:spacing w:before="19" w:line="271" w:lineRule="auto"/>
        <w:ind w:right="671"/>
        <w:jc w:val="left"/>
      </w:pPr>
      <w:r w:rsidRPr="00281B16">
        <w:t>Придумать и нарисовать (или выполнить в технике бумагопластики) транспортное средство.Выполнитьтворческийрисунок—создатьобразсвоегогородаилиселаилиучаствоватьвколлективнойработепосозданию образасвоегогородаилисела(ввидеколлажа).</w:t>
      </w:r>
    </w:p>
    <w:p w:rsidR="00281B16" w:rsidRPr="00281B16" w:rsidRDefault="00281B16" w:rsidP="00281B16">
      <w:pPr>
        <w:pStyle w:val="10"/>
        <w:spacing w:before="1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Модуль«Восприятиепроизведенийискусства»</w:t>
      </w:r>
    </w:p>
    <w:p w:rsidR="00281B16" w:rsidRPr="00281B16" w:rsidRDefault="00281B16" w:rsidP="00281B16">
      <w:pPr>
        <w:pStyle w:val="af7"/>
        <w:spacing w:before="33" w:line="266" w:lineRule="auto"/>
        <w:ind w:right="740"/>
      </w:pPr>
      <w:r w:rsidRPr="00281B16">
        <w:t>Рассматриватьиобсуждатьсодержаниеработыхудожника,ценностноиэстетическиотноситьсякиллюстрациямизвестныхотечественныххудожниковдетскихкниг,получаяразличнуювизуально-образнуюинформацию;знатьименанесколькиххудожниковдетскойкниги.</w:t>
      </w:r>
    </w:p>
    <w:p w:rsidR="00281B16" w:rsidRPr="00281B16" w:rsidRDefault="00281B16" w:rsidP="00281B16">
      <w:pPr>
        <w:pStyle w:val="af7"/>
        <w:spacing w:before="12" w:line="266" w:lineRule="auto"/>
        <w:ind w:right="737"/>
      </w:pPr>
      <w:r w:rsidRPr="00281B16">
        <w:t>Рассматривать и анализировать архитектурные постройки своего города (села), характерныеособенности улиц и площадей, выделять центральные по архитектуре здания и обсуждать ихархитектурныеособенности;приобретатьпредставления,аналитическийиэмоциональныйопыт восприятия наиболее известных памятников архитектуры Москвы и Санкт-Петербурга(для жителей регионов на основе фотографий, телепередач и виртуальных путешествий), уметьобсуждатьувиденныепамятники.</w:t>
      </w:r>
    </w:p>
    <w:p w:rsidR="00281B16" w:rsidRPr="00281B16" w:rsidRDefault="00281B16" w:rsidP="00281B16">
      <w:pPr>
        <w:pStyle w:val="af7"/>
        <w:spacing w:before="8" w:line="266" w:lineRule="auto"/>
        <w:ind w:right="741"/>
      </w:pPr>
      <w:r w:rsidRPr="00281B16">
        <w:t>Знатьиуметьобъяснятьназначениеосновныхвидовпространственныхискусств:изобразительных видов искусства — живописи, графики, скульптуры; архитектуры, дизайна,декоративно-прикладных видов искусства, а также деятельности художника в кино, в театре, напразднике.</w:t>
      </w:r>
    </w:p>
    <w:p w:rsidR="00281B16" w:rsidRPr="00281B16" w:rsidRDefault="00281B16" w:rsidP="00281B16">
      <w:pPr>
        <w:pStyle w:val="af7"/>
        <w:spacing w:before="12" w:line="264" w:lineRule="auto"/>
        <w:ind w:right="747"/>
      </w:pPr>
      <w:r w:rsidRPr="00281B16">
        <w:t>Знатьиуметьназыватьосновныежанрыживописи,графикиискульптуры,определяемыепредметомизображения.</w:t>
      </w:r>
    </w:p>
    <w:p w:rsidR="00281B16" w:rsidRPr="00281B16" w:rsidRDefault="00281B16" w:rsidP="00281B16">
      <w:pPr>
        <w:pStyle w:val="af7"/>
        <w:spacing w:before="16" w:line="266" w:lineRule="auto"/>
        <w:ind w:right="741"/>
      </w:pPr>
      <w:r w:rsidRPr="00281B16">
        <w:t>Знатьименакрупнейшихотечественныххудожников-пейзажистов:И.И.Шишкина,И.И.Левитана, А. К. Саврасова, В. Д. Поленова, А. И. Куинджи, И. К. Айвазовского и других (повыборуучителя), приобретатьпредставленияоб ихпроизведениях.</w:t>
      </w:r>
    </w:p>
    <w:p w:rsidR="00281B16" w:rsidRPr="00281B16" w:rsidRDefault="00281B16" w:rsidP="00281B16">
      <w:pPr>
        <w:pStyle w:val="af7"/>
        <w:spacing w:before="16" w:line="266" w:lineRule="auto"/>
        <w:ind w:right="741"/>
      </w:pPr>
    </w:p>
    <w:p w:rsidR="00281B16" w:rsidRPr="00281B16" w:rsidRDefault="00281B16" w:rsidP="00281B16">
      <w:pPr>
        <w:pStyle w:val="af7"/>
        <w:spacing w:before="11" w:line="266" w:lineRule="auto"/>
        <w:ind w:right="746"/>
      </w:pPr>
      <w:r w:rsidRPr="00281B16">
        <w:t>Осуществлятьвиртуальныеинтерактивныепутешествиявхудожественныемузеи,участвоватьвисследовательскихквестах,вобсуждениивпечатленийотвиртуальных путешествий.</w:t>
      </w:r>
    </w:p>
    <w:p w:rsidR="00281B16" w:rsidRPr="00281B16" w:rsidRDefault="00281B16" w:rsidP="00281B16">
      <w:pPr>
        <w:pStyle w:val="af7"/>
        <w:spacing w:before="14" w:line="264" w:lineRule="auto"/>
        <w:ind w:right="734"/>
      </w:pPr>
      <w:r w:rsidRPr="00281B16">
        <w:t>Знать имена крупнейших отечественных портретистов: В. И. Сурикова, И. Е. Репина, В. А.Сероваидругих(повыборуучителя),приобретать представленияобихпроизведениях.</w:t>
      </w:r>
    </w:p>
    <w:p w:rsidR="00281B16" w:rsidRPr="00281B16" w:rsidRDefault="00281B16" w:rsidP="00281B16">
      <w:pPr>
        <w:pStyle w:val="af7"/>
        <w:spacing w:before="18" w:line="266" w:lineRule="auto"/>
        <w:ind w:right="742"/>
      </w:pPr>
      <w:r w:rsidRPr="00281B16">
        <w:lastRenderedPageBreak/>
        <w:t>Пониматьзначениемузеевиназывать,указывать,гденаходятсяичемупосвященыихколлекции:ГосударственнаяТретьяковскаягалерея,ГосударственныйЭрмитаж,Государственный Русский музей, Государственный музей изобразительных искусств имени А.С.Пушкина.</w:t>
      </w:r>
    </w:p>
    <w:p w:rsidR="00281B16" w:rsidRPr="00281B16" w:rsidRDefault="00281B16" w:rsidP="00281B16">
      <w:pPr>
        <w:spacing w:before="9" w:line="266" w:lineRule="auto"/>
        <w:ind w:left="380" w:right="745"/>
        <w:jc w:val="both"/>
        <w:rPr>
          <w:rFonts w:ascii="Times New Roman" w:hAnsi="Times New Roman" w:cs="Times New Roman"/>
          <w:b/>
          <w:sz w:val="24"/>
          <w:szCs w:val="24"/>
          <w:lang w:val="ru-RU"/>
        </w:rPr>
      </w:pPr>
      <w:r w:rsidRPr="00281B16">
        <w:rPr>
          <w:rFonts w:ascii="Times New Roman" w:hAnsi="Times New Roman" w:cs="Times New Roman"/>
          <w:sz w:val="24"/>
          <w:szCs w:val="24"/>
          <w:lang w:val="ru-RU"/>
        </w:rPr>
        <w:t>Знать,чтовРоссиимногозамечательныххудожественныхмузеев,иметьпредставлениеоколлекцияхсвоихрегиональныхмузеев.</w:t>
      </w:r>
      <w:r w:rsidRPr="00281B16">
        <w:rPr>
          <w:rFonts w:ascii="Times New Roman" w:hAnsi="Times New Roman" w:cs="Times New Roman"/>
          <w:b/>
          <w:sz w:val="24"/>
          <w:szCs w:val="24"/>
          <w:lang w:val="ru-RU"/>
        </w:rPr>
        <w:t>Модуль«Азбукацифровойграфики»</w:t>
      </w:r>
    </w:p>
    <w:p w:rsidR="00281B16" w:rsidRPr="00281B16" w:rsidRDefault="00281B16" w:rsidP="00281B16">
      <w:pPr>
        <w:pStyle w:val="af7"/>
        <w:spacing w:before="13" w:line="264" w:lineRule="auto"/>
        <w:ind w:right="744"/>
      </w:pPr>
      <w:r w:rsidRPr="00281B16">
        <w:t>Осваивать приёмы работы в графическом редакторе с линиями, геометрическими фигурами,инструментамитрадиционного рисования.</w:t>
      </w:r>
    </w:p>
    <w:p w:rsidR="00281B16" w:rsidRPr="00281B16" w:rsidRDefault="00281B16" w:rsidP="00281B16">
      <w:pPr>
        <w:pStyle w:val="af7"/>
        <w:spacing w:before="16" w:line="266" w:lineRule="auto"/>
        <w:ind w:right="736"/>
      </w:pPr>
      <w:r w:rsidRPr="00281B16">
        <w:t>Применятьполучаемыенавыкидляусвоенияопределённыхучебныхтем,например:исследованиясвойствритмаипостроенияритмическихкомпозиций,составленияорнаментов</w:t>
      </w:r>
    </w:p>
    <w:p w:rsidR="00281B16" w:rsidRPr="00281B16" w:rsidRDefault="00281B16" w:rsidP="00281B16">
      <w:pPr>
        <w:pStyle w:val="af7"/>
        <w:spacing w:before="60" w:line="264" w:lineRule="auto"/>
        <w:ind w:right="750"/>
      </w:pPr>
      <w:r w:rsidRPr="00281B16">
        <w:t>путём различных повторений рисунка узора, простого повторения (раппорт), экспериментируянасвойствахсимметрии; созданиепаттернов.</w:t>
      </w:r>
    </w:p>
    <w:p w:rsidR="00281B16" w:rsidRPr="00281B16" w:rsidRDefault="00281B16" w:rsidP="00281B16">
      <w:pPr>
        <w:pStyle w:val="af7"/>
        <w:spacing w:before="19" w:line="264" w:lineRule="auto"/>
        <w:ind w:right="749"/>
      </w:pPr>
      <w:r w:rsidRPr="00281B16">
        <w:t>Осваивать с помощью создания схемы лица человека его конструкцию и пропорции; осваиватьспомощьюграфическогоредактора схематическоеизменениемимикилица.</w:t>
      </w:r>
    </w:p>
    <w:p w:rsidR="00281B16" w:rsidRPr="00281B16" w:rsidRDefault="00281B16" w:rsidP="00281B16">
      <w:pPr>
        <w:pStyle w:val="af7"/>
        <w:spacing w:before="17" w:line="266" w:lineRule="auto"/>
        <w:ind w:right="742"/>
      </w:pPr>
      <w:r w:rsidRPr="00281B16">
        <w:t>Осваиватьприёмысоединенияшрифтаивекторногоизображенияприсозданиипоздравительныхоткрыток, афишии др.</w:t>
      </w:r>
    </w:p>
    <w:p w:rsidR="00281B16" w:rsidRPr="00281B16" w:rsidRDefault="00281B16" w:rsidP="00281B16">
      <w:pPr>
        <w:pStyle w:val="af7"/>
        <w:spacing w:before="13" w:line="266" w:lineRule="auto"/>
        <w:ind w:right="744"/>
      </w:pPr>
      <w:r w:rsidRPr="00281B16">
        <w:t>Осваиватьприёмыредактированияцифровыхфотографийспомощьюкомпьютернойпрограммы Picture Manager (или другой): изменение яркости, контраста и насыщенности цвета;обрезкаизображения,поворот, отражение.</w:t>
      </w:r>
    </w:p>
    <w:p w:rsidR="00281B16" w:rsidRPr="00281B16" w:rsidRDefault="00281B16" w:rsidP="00281B16">
      <w:pPr>
        <w:pStyle w:val="af7"/>
        <w:spacing w:before="11" w:line="266" w:lineRule="auto"/>
        <w:ind w:right="742"/>
      </w:pPr>
      <w:r w:rsidRPr="00281B16">
        <w:t>Осуществлять виртуальные путешествия в отечественные художественные музеи и, возможно,знаменитые зарубежные художественные музеи на основе установок и квестов, предложенныхучителем.</w:t>
      </w:r>
    </w:p>
    <w:p w:rsidR="00281B16" w:rsidRPr="00281B16" w:rsidRDefault="00D00A05" w:rsidP="00281B16">
      <w:pPr>
        <w:pStyle w:val="10"/>
        <w:rPr>
          <w:rFonts w:ascii="Times New Roman" w:hAnsi="Times New Roman" w:cs="Times New Roman"/>
          <w:color w:val="auto"/>
          <w:sz w:val="24"/>
          <w:szCs w:val="24"/>
          <w:lang w:val="ru-RU"/>
        </w:rPr>
      </w:pPr>
      <w:r>
        <w:rPr>
          <w:rFonts w:ascii="Times New Roman" w:hAnsi="Times New Roman" w:cs="Times New Roman"/>
          <w:noProof/>
          <w:color w:val="auto"/>
          <w:sz w:val="24"/>
          <w:szCs w:val="24"/>
          <w:lang w:val="ru-RU" w:eastAsia="ru-RU"/>
        </w:rPr>
        <w:pict>
          <v:rect id="Прямоугольник 2" o:spid="_x0000_s1028" style="position:absolute;margin-left:43.55pt;margin-top:19.25pt;width:498pt;height:.7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" fillcolor="black" stroked="f">
            <w10:wrap type="topAndBottom" anchorx="page"/>
          </v:rect>
        </w:pict>
      </w:r>
      <w:r w:rsidR="00281B16" w:rsidRPr="00281B16">
        <w:rPr>
          <w:rFonts w:ascii="Times New Roman" w:hAnsi="Times New Roman" w:cs="Times New Roman"/>
          <w:color w:val="auto"/>
          <w:sz w:val="24"/>
          <w:szCs w:val="24"/>
          <w:lang w:val="ru-RU"/>
        </w:rPr>
        <w:t>ПЛАНИРУЕМЫЕОБРАЗОВАТЕЛЬНЫЕРЕЗУЛЬТАТЫ</w:t>
      </w:r>
    </w:p>
    <w:p w:rsidR="00281B16" w:rsidRPr="00281B16" w:rsidRDefault="00281B16" w:rsidP="00281B16">
      <w:pPr>
        <w:pStyle w:val="22"/>
        <w:spacing w:before="2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ЛИЧНОСТНЫЕРЕЗУЛЬТАТЫ</w:t>
      </w:r>
    </w:p>
    <w:p w:rsidR="00281B16" w:rsidRPr="00281B16" w:rsidRDefault="00281B16" w:rsidP="00281B16">
      <w:pPr>
        <w:pStyle w:val="af7"/>
        <w:spacing w:before="18" w:line="266" w:lineRule="auto"/>
        <w:ind w:right="742"/>
      </w:pPr>
      <w:r w:rsidRPr="00281B16">
        <w:t>ВцентрепрограммыпоизобразительномуискусствувсоответствиисФГОСначальногообразованиянаходитсяличностноеразвитиеобучающихся,приобщениеихкроссийскимтрадиционнымдуховнымценностям,атакже социализацияличности.</w:t>
      </w:r>
    </w:p>
    <w:p w:rsidR="00281B16" w:rsidRPr="00281B16" w:rsidRDefault="00281B16" w:rsidP="00281B16">
      <w:pPr>
        <w:pStyle w:val="af7"/>
        <w:spacing w:before="11" w:line="278" w:lineRule="auto"/>
        <w:ind w:right="1719"/>
        <w:jc w:val="left"/>
      </w:pPr>
      <w:r w:rsidRPr="00281B16">
        <w:t>Программа призвана обеспечить достижение обучающимися личностных результатов:уваженияи ценностногоотношенияксвоей Родине—России;</w:t>
      </w:r>
    </w:p>
    <w:p w:rsidR="00281B16" w:rsidRPr="00281B16" w:rsidRDefault="00281B16" w:rsidP="00281B16">
      <w:pPr>
        <w:pStyle w:val="af7"/>
        <w:spacing w:line="278" w:lineRule="auto"/>
        <w:ind w:right="1394"/>
        <w:jc w:val="left"/>
      </w:pPr>
      <w:r w:rsidRPr="00281B16">
        <w:t>ценностно-смысловые ориентации и установки, отражающие индивидуально-личностныепозициии социально значимыеличностныекачества;</w:t>
      </w:r>
    </w:p>
    <w:p w:rsidR="00281B16" w:rsidRPr="00281B16" w:rsidRDefault="00281B16" w:rsidP="00281B16">
      <w:pPr>
        <w:pStyle w:val="af7"/>
        <w:spacing w:line="273" w:lineRule="exact"/>
        <w:jc w:val="left"/>
      </w:pPr>
      <w:r w:rsidRPr="00281B16">
        <w:t>духовно-нравственноеразвитиеобучающихся;</w:t>
      </w:r>
    </w:p>
    <w:p w:rsidR="00281B16" w:rsidRPr="00281B16" w:rsidRDefault="00281B16" w:rsidP="00281B16">
      <w:pPr>
        <w:pStyle w:val="af7"/>
        <w:spacing w:before="45" w:line="278" w:lineRule="auto"/>
        <w:ind w:right="1584"/>
        <w:jc w:val="left"/>
      </w:pPr>
      <w:r w:rsidRPr="00281B16">
        <w:t>мотивациюкпознаниюиобучению,готовностьксаморазвитиюиактивномуучастиювсоциально-значимойдеятельности;позитивныйопыт</w:t>
      </w:r>
    </w:p>
    <w:p w:rsidR="00281B16" w:rsidRPr="00281B16" w:rsidRDefault="00281B16" w:rsidP="00281B16">
      <w:pPr>
        <w:pStyle w:val="af7"/>
        <w:spacing w:line="261" w:lineRule="exact"/>
        <w:jc w:val="left"/>
      </w:pPr>
      <w:r w:rsidRPr="00281B16">
        <w:t>участиявтворческойдеятельности;</w:t>
      </w:r>
    </w:p>
    <w:p w:rsidR="00281B16" w:rsidRPr="00281B16" w:rsidRDefault="00281B16" w:rsidP="00281B16">
      <w:pPr>
        <w:pStyle w:val="af7"/>
        <w:spacing w:before="46" w:line="266" w:lineRule="auto"/>
        <w:ind w:right="740"/>
      </w:pPr>
      <w:r w:rsidRPr="00281B16">
        <w:t>интерескпроизведениямискусстваилитературы,построеннымнапринципахнравственностиигуманизма,уважительногоотношенияи интереса ккультурнымтрадициями творчествусвоегои другихнародов.</w:t>
      </w:r>
    </w:p>
    <w:p w:rsidR="00281B16" w:rsidRPr="00281B16" w:rsidRDefault="00281B16" w:rsidP="00281B16">
      <w:pPr>
        <w:pStyle w:val="af7"/>
        <w:spacing w:before="12" w:line="266" w:lineRule="auto"/>
        <w:ind w:right="736"/>
      </w:pPr>
      <w:r w:rsidRPr="00281B16">
        <w:rPr>
          <w:i/>
        </w:rPr>
        <w:t>Патриотическоевоспитание</w:t>
      </w:r>
      <w:r w:rsidRPr="00281B16">
        <w:t>осуществляетсячерезосвоениешкольникамисодержаниятрадицийотечественнойкультуры,выраженнойвеёархитектуре,народном,декоративноприкладномиизобразительномискусстве.Урокискусствавоспитываетпатриотизмневдекларативнойформе,авпроцессевосприятияиосвоениявличнойхудожественнойдеятельностиконкретныхзнанийокрасотеимудрости,заложенныхвкультурных традициях.</w:t>
      </w:r>
    </w:p>
    <w:p w:rsidR="00281B16" w:rsidRPr="00281B16" w:rsidRDefault="00281B16" w:rsidP="00281B16">
      <w:pPr>
        <w:pStyle w:val="af7"/>
        <w:spacing w:before="12" w:line="266" w:lineRule="auto"/>
        <w:ind w:right="736"/>
      </w:pPr>
    </w:p>
    <w:p w:rsidR="00281B16" w:rsidRPr="00281B16" w:rsidRDefault="00281B16" w:rsidP="00281B16">
      <w:pPr>
        <w:pStyle w:val="af7"/>
        <w:spacing w:before="10" w:line="266" w:lineRule="auto"/>
        <w:ind w:right="736"/>
        <w:rPr>
          <w:spacing w:val="1"/>
        </w:rPr>
      </w:pPr>
      <w:r w:rsidRPr="00281B16">
        <w:rPr>
          <w:i/>
        </w:rPr>
        <w:lastRenderedPageBreak/>
        <w:t xml:space="preserve">Гражданское воспитание </w:t>
      </w:r>
      <w:r w:rsidRPr="00281B16">
        <w:t>формируется через развитие чувства личной причастности к жизниобществаисозидающихкачествличности,приобщениеобучающихсякценностямотечественной и мировой культуры. Учебный предмет способствует пониманию особенностейжизниразныхнародовикрасотынациональныхэстетическихидеалов.</w:t>
      </w:r>
    </w:p>
    <w:p w:rsidR="00281B16" w:rsidRPr="00281B16" w:rsidRDefault="00281B16" w:rsidP="00281B16">
      <w:pPr>
        <w:pStyle w:val="af7"/>
        <w:spacing w:before="10" w:line="266" w:lineRule="auto"/>
        <w:ind w:right="736"/>
      </w:pPr>
      <w:r w:rsidRPr="00281B16">
        <w:t>Коллективныетворческие работы создают условия для разных форм художественно-творческой деятельности,способствуютпониманиюдругогочеловека,становлениючувстваличнойответственности.</w:t>
      </w:r>
    </w:p>
    <w:p w:rsidR="00281B16" w:rsidRPr="00281B16" w:rsidRDefault="00281B16" w:rsidP="00281B16">
      <w:pPr>
        <w:pStyle w:val="af7"/>
        <w:spacing w:before="8" w:line="266" w:lineRule="auto"/>
        <w:ind w:right="734"/>
      </w:pPr>
      <w:r w:rsidRPr="00281B16">
        <w:rPr>
          <w:i/>
        </w:rPr>
        <w:t>Духовно-нравственное</w:t>
      </w:r>
      <w:r w:rsidRPr="00281B16">
        <w:t>воспитаниеявляетсястержнемхудожественногоразвитияобучающегося,приобщенияегокискусствукаксфере,концентрирующейвсебедуховнонравственногопоискчеловечества.Учебныезаданиянаправленынаразвитиевнутреннегомираобучающегосяивоспитаниеегоэмоционально-образной,чувственнойсферы.Занятияискусствомпомогаютшкольникуобрестисоциальнозначимыезнания.Развитиетворческихспособностейспособствуетростусамосознания,осознаниясебякакличностии членаобщества.</w:t>
      </w:r>
    </w:p>
    <w:p w:rsidR="00281B16" w:rsidRPr="00281B16" w:rsidRDefault="00281B16" w:rsidP="00281B16">
      <w:pPr>
        <w:pStyle w:val="af7"/>
        <w:spacing w:before="9" w:line="264" w:lineRule="auto"/>
        <w:ind w:right="741"/>
      </w:pPr>
      <w:r w:rsidRPr="00281B16">
        <w:rPr>
          <w:i/>
        </w:rPr>
        <w:t xml:space="preserve">Эстетическое воспитание </w:t>
      </w:r>
      <w:r w:rsidRPr="00281B16">
        <w:t>— важнейший компонент и условие развития социально значимыхотношенийобучающихся,формированияпредставленийопрекрасномибезобразном,о</w:t>
      </w:r>
    </w:p>
    <w:p w:rsidR="00281B16" w:rsidRPr="00281B16" w:rsidRDefault="00281B16" w:rsidP="00281B16">
      <w:pPr>
        <w:pStyle w:val="af7"/>
        <w:spacing w:before="60" w:line="266" w:lineRule="auto"/>
        <w:ind w:right="738"/>
      </w:pPr>
      <w:r w:rsidRPr="00281B16">
        <w:t>высокоминизком.Эстетическоевоспитаниеспособствуетформированиюценностныхориентаций школьников в отношении к окружающим людям, в стремлении к их пониманию, атакжевотношениик семье,природе, труду,искусству, культурномунаследию.</w:t>
      </w:r>
    </w:p>
    <w:p w:rsidR="00281B16" w:rsidRPr="00281B16" w:rsidRDefault="00281B16" w:rsidP="00281B16">
      <w:pPr>
        <w:pStyle w:val="af7"/>
        <w:spacing w:before="12" w:line="266" w:lineRule="auto"/>
        <w:ind w:right="736"/>
      </w:pPr>
      <w:r w:rsidRPr="00281B16">
        <w:rPr>
          <w:i/>
        </w:rPr>
        <w:t>Ценностипознавательнойдеятельности</w:t>
      </w:r>
      <w:r w:rsidRPr="00281B16">
        <w:t>воспитываютсякакэмоциональноокрашенныйинтерес к жизни людей и природы. Происходит это в процессе развития навыков восприятия ихудожественнойрефлексиисвоихнаблюденийвхудожественно-творческойдеятельности.Навыкиисследовательскойдеятельностиразвиваютсяпривыполнениизаданийкультурноисторическойнаправленности.</w:t>
      </w:r>
    </w:p>
    <w:p w:rsidR="00281B16" w:rsidRPr="00281B16" w:rsidRDefault="00281B16" w:rsidP="00281B16">
      <w:pPr>
        <w:pStyle w:val="af7"/>
        <w:spacing w:before="10" w:line="266" w:lineRule="auto"/>
        <w:ind w:right="736"/>
      </w:pPr>
      <w:r w:rsidRPr="00281B16">
        <w:rPr>
          <w:i/>
        </w:rPr>
        <w:t xml:space="preserve">Экологическое воспитание </w:t>
      </w:r>
      <w:r w:rsidRPr="00281B16">
        <w:t>происходит в процессе художественно-эстетического наблюденияприродыиеёобразавпроизведенияхискусства.Формированиеэстетическихчувствспособствуетактивномунеприятиюдействий,приносящихвредокружающей среде.</w:t>
      </w:r>
    </w:p>
    <w:p w:rsidR="00281B16" w:rsidRPr="00281B16" w:rsidRDefault="00281B16" w:rsidP="00281B16">
      <w:pPr>
        <w:pStyle w:val="af7"/>
        <w:spacing w:before="11" w:line="266" w:lineRule="auto"/>
        <w:ind w:right="734"/>
      </w:pPr>
      <w:r w:rsidRPr="00281B16">
        <w:rPr>
          <w:i/>
        </w:rPr>
        <w:t xml:space="preserve">Трудовое воспитание </w:t>
      </w:r>
      <w:r w:rsidRPr="00281B16">
        <w:t>осуществляется в процессе личной художественно-творческой работы поосвоению художественных материалов и удовлетворения от создания реального, практическогопродукта.Воспитываютсястремлениедостичьрезультат,упорство,творческаяинициатива,пониманиеэстетикитрудовойдеятельности.Важнытакжеумениясотрудничатьсодноклассниками,работатьвкоманде,выполнятьколлективнуюработу—обязательныетребованияк определённымзаданиямпо программе.</w:t>
      </w:r>
    </w:p>
    <w:p w:rsidR="00281B16" w:rsidRPr="00281B16" w:rsidRDefault="00281B16" w:rsidP="00281B16">
      <w:pPr>
        <w:spacing w:before="13"/>
        <w:ind w:left="380"/>
        <w:jc w:val="both"/>
        <w:rPr>
          <w:rFonts w:ascii="Times New Roman" w:hAnsi="Times New Roman" w:cs="Times New Roman"/>
          <w:b/>
          <w:i/>
          <w:sz w:val="24"/>
          <w:szCs w:val="24"/>
          <w:lang w:val="ru-RU"/>
        </w:rPr>
      </w:pPr>
      <w:r w:rsidRPr="00281B16">
        <w:rPr>
          <w:rFonts w:ascii="Times New Roman" w:hAnsi="Times New Roman" w:cs="Times New Roman"/>
          <w:b/>
          <w:i/>
          <w:sz w:val="24"/>
          <w:szCs w:val="24"/>
          <w:lang w:val="ru-RU"/>
        </w:rPr>
        <w:t>МЕТАПРЕДМЕТНЫЕРЕЗУЛЬТАТЫ</w:t>
      </w:r>
    </w:p>
    <w:p w:rsidR="00281B16" w:rsidRPr="00281B16" w:rsidRDefault="00281B16" w:rsidP="00281B16">
      <w:pPr>
        <w:pStyle w:val="10"/>
        <w:spacing w:before="2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Овладениеуниверсальнымипознавательнымидействиями1.</w:t>
      </w:r>
    </w:p>
    <w:p w:rsidR="00281B16" w:rsidRPr="00281B16" w:rsidRDefault="00281B16" w:rsidP="00281B16">
      <w:pPr>
        <w:pStyle w:val="af7"/>
        <w:spacing w:before="33"/>
        <w:jc w:val="left"/>
      </w:pPr>
      <w:r w:rsidRPr="00281B16">
        <w:t>Пространственныепредставленияисенсорныеспособности:</w:t>
      </w:r>
    </w:p>
    <w:p w:rsidR="00281B16" w:rsidRPr="00281B16" w:rsidRDefault="00281B16" w:rsidP="00281B16">
      <w:pPr>
        <w:pStyle w:val="af7"/>
        <w:spacing w:before="48"/>
        <w:jc w:val="left"/>
      </w:pPr>
      <w:r w:rsidRPr="00281B16">
        <w:t>характеризоватьформупредмета,конструкции;</w:t>
      </w:r>
    </w:p>
    <w:p w:rsidR="00281B16" w:rsidRPr="00281B16" w:rsidRDefault="00281B16" w:rsidP="00281B16">
      <w:pPr>
        <w:pStyle w:val="af7"/>
        <w:spacing w:before="46" w:line="266" w:lineRule="auto"/>
        <w:ind w:right="1292"/>
        <w:jc w:val="left"/>
      </w:pPr>
      <w:r w:rsidRPr="00281B16">
        <w:t>выявлятьдоминантныечерты(характерныеособенности)ввизуальномобразе;сравниватьплоскостные и пространственные объекты по заданным основаниям; находитьассоциативные связи между визуальными образами разных форм и предметов;сопоставлятьчастиицелоеввидимомобразе,предмете, конструкции;</w:t>
      </w:r>
    </w:p>
    <w:p w:rsidR="00281B16" w:rsidRPr="00281B16" w:rsidRDefault="00281B16" w:rsidP="00281B16">
      <w:pPr>
        <w:pStyle w:val="af7"/>
        <w:spacing w:before="9" w:line="278" w:lineRule="auto"/>
        <w:ind w:right="1606"/>
        <w:jc w:val="left"/>
      </w:pPr>
      <w:r w:rsidRPr="00281B16">
        <w:t>анализировать пропорциональные отношения частей внутри целого и предметов междусобой;</w:t>
      </w:r>
    </w:p>
    <w:p w:rsidR="00281B16" w:rsidRPr="00281B16" w:rsidRDefault="00281B16" w:rsidP="00281B16">
      <w:pPr>
        <w:pStyle w:val="af7"/>
        <w:spacing w:line="264" w:lineRule="auto"/>
        <w:ind w:right="671"/>
        <w:jc w:val="left"/>
      </w:pPr>
      <w:r w:rsidRPr="00281B16">
        <w:t>обобщатьформусоставнойконструкции;выявлятьианализироватьритмическиеотношениявпространствеи визображении</w:t>
      </w:r>
    </w:p>
    <w:p w:rsidR="00281B16" w:rsidRPr="00281B16" w:rsidRDefault="00281B16" w:rsidP="00281B16">
      <w:pPr>
        <w:pStyle w:val="af7"/>
        <w:spacing w:before="17" w:line="264" w:lineRule="auto"/>
        <w:ind w:right="2731"/>
        <w:jc w:val="left"/>
      </w:pPr>
      <w:r w:rsidRPr="00281B16">
        <w:t xml:space="preserve">(визуальномобразе) </w:t>
      </w:r>
      <w:r w:rsidRPr="00281B16">
        <w:lastRenderedPageBreak/>
        <w:t>наустановленныхоснованиях;абстрагироватьобразреальности при построенииплоской композиции;</w:t>
      </w:r>
    </w:p>
    <w:p w:rsidR="00281B16" w:rsidRPr="00281B16" w:rsidRDefault="00281B16" w:rsidP="00281B16">
      <w:pPr>
        <w:pStyle w:val="af7"/>
        <w:spacing w:before="16" w:line="278" w:lineRule="auto"/>
        <w:ind w:right="1349"/>
        <w:jc w:val="left"/>
      </w:pPr>
      <w:r w:rsidRPr="00281B16">
        <w:t>соотносить тональные отношения (тёмное — светлое) в пространственных и плоскостныхобъектах;</w:t>
      </w:r>
    </w:p>
    <w:p w:rsidR="00281B16" w:rsidRPr="00281B16" w:rsidRDefault="00281B16" w:rsidP="00281B16">
      <w:pPr>
        <w:pStyle w:val="af7"/>
        <w:tabs>
          <w:tab w:val="left" w:pos="1651"/>
          <w:tab w:val="left" w:pos="2109"/>
          <w:tab w:val="left" w:pos="3925"/>
          <w:tab w:val="left" w:pos="5822"/>
          <w:tab w:val="left" w:pos="7395"/>
          <w:tab w:val="left" w:pos="8697"/>
          <w:tab w:val="left" w:pos="10175"/>
        </w:tabs>
        <w:spacing w:line="268" w:lineRule="auto"/>
        <w:ind w:right="735"/>
        <w:jc w:val="left"/>
      </w:pPr>
      <w:r w:rsidRPr="00281B16">
        <w:t>выявлять</w:t>
      </w:r>
      <w:r w:rsidRPr="00281B16">
        <w:tab/>
        <w:t>и</w:t>
      </w:r>
      <w:r w:rsidRPr="00281B16">
        <w:tab/>
        <w:t>анализировать</w:t>
      </w:r>
      <w:r w:rsidRPr="00281B16">
        <w:tab/>
        <w:t>эмоциональное</w:t>
      </w:r>
      <w:r w:rsidRPr="00281B16">
        <w:tab/>
        <w:t>воздействие</w:t>
      </w:r>
      <w:r w:rsidRPr="00281B16">
        <w:tab/>
        <w:t>цветовых</w:t>
      </w:r>
      <w:r w:rsidRPr="00281B16">
        <w:tab/>
        <w:t>отношений</w:t>
      </w:r>
      <w:r w:rsidRPr="00281B16">
        <w:tab/>
      </w:r>
      <w:r w:rsidRPr="00281B16">
        <w:rPr>
          <w:spacing w:val="-2"/>
        </w:rPr>
        <w:t>в</w:t>
      </w:r>
      <w:r w:rsidRPr="00281B16">
        <w:t>пространственнойсредеиплоскостномизображении.</w:t>
      </w:r>
      <w:r w:rsidRPr="00281B16">
        <w:rPr>
          <w:i/>
        </w:rPr>
        <w:t xml:space="preserve">Базовыелогическиеиисследовательскиедействия: </w:t>
      </w:r>
      <w:r w:rsidRPr="00281B16">
        <w:t>проявлять исследовательские, экспериментальные действия в процессе освоениявыразительныхсвойств различныххудожественныхматериалов;</w:t>
      </w:r>
    </w:p>
    <w:p w:rsidR="00281B16" w:rsidRPr="00281B16" w:rsidRDefault="00281B16" w:rsidP="00281B16">
      <w:pPr>
        <w:pStyle w:val="af7"/>
        <w:spacing w:before="13" w:line="278" w:lineRule="auto"/>
        <w:ind w:right="671"/>
        <w:jc w:val="left"/>
      </w:pPr>
      <w:r w:rsidRPr="00281B16">
        <w:t>проявлятьтворческиеэкспериментальныедействиявпроцессесамостоятельноговыполненияхудожественных заданий;</w:t>
      </w:r>
    </w:p>
    <w:p w:rsidR="00281B16" w:rsidRPr="00281B16" w:rsidRDefault="00281B16" w:rsidP="00281B16">
      <w:pPr>
        <w:pStyle w:val="af7"/>
        <w:spacing w:line="264" w:lineRule="auto"/>
        <w:ind w:right="738"/>
      </w:pPr>
      <w:r w:rsidRPr="00281B16">
        <w:t>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 архитектуры ипродуктовдетского художественного творчества;</w:t>
      </w:r>
    </w:p>
    <w:p w:rsidR="00281B16" w:rsidRPr="00281B16" w:rsidRDefault="00281B16" w:rsidP="00281B16">
      <w:pPr>
        <w:pStyle w:val="af7"/>
        <w:spacing w:before="19" w:line="278" w:lineRule="auto"/>
        <w:ind w:right="1017"/>
        <w:jc w:val="left"/>
      </w:pPr>
      <w:r w:rsidRPr="00281B16">
        <w:t>использовать наблюдения для получения информации об особенностях объектов и состоянияприроды,предметногомирачеловека, городской среды;</w:t>
      </w:r>
    </w:p>
    <w:p w:rsidR="00281B16" w:rsidRPr="00281B16" w:rsidRDefault="00281B16" w:rsidP="00281B16">
      <w:pPr>
        <w:pStyle w:val="af7"/>
        <w:spacing w:line="278" w:lineRule="auto"/>
        <w:ind w:right="1007"/>
        <w:jc w:val="left"/>
      </w:pPr>
      <w:r w:rsidRPr="00281B16">
        <w:t>анализировать и оценивать с позиций эстетических категорий явления природы и предметно-пространственнуюсредужизни человека;</w:t>
      </w:r>
    </w:p>
    <w:p w:rsidR="00281B16" w:rsidRPr="00281B16" w:rsidRDefault="00281B16" w:rsidP="00281B16">
      <w:pPr>
        <w:pStyle w:val="af7"/>
        <w:spacing w:line="278" w:lineRule="auto"/>
        <w:ind w:right="671"/>
        <w:jc w:val="left"/>
      </w:pPr>
      <w:r w:rsidRPr="00281B16">
        <w:t>формулироватьвыводы,соответствующиеэстетическим,аналитическимидругимучебнымустановкампо результатампроведённого наблюдения;</w:t>
      </w:r>
    </w:p>
    <w:p w:rsidR="00281B16" w:rsidRPr="00281B16" w:rsidRDefault="00281B16" w:rsidP="00281B16">
      <w:pPr>
        <w:pStyle w:val="af7"/>
        <w:spacing w:line="274" w:lineRule="exact"/>
        <w:jc w:val="left"/>
      </w:pPr>
      <w:r w:rsidRPr="00281B16">
        <w:t>использоватьзнаково-символическиесредствадлясоставленияорнаментовидекоративных</w:t>
      </w:r>
    </w:p>
    <w:p w:rsidR="00281B16" w:rsidRPr="00281B16" w:rsidRDefault="00281B16" w:rsidP="00281B16">
      <w:pPr>
        <w:pStyle w:val="af7"/>
        <w:spacing w:before="60" w:line="264" w:lineRule="auto"/>
        <w:ind w:right="671"/>
        <w:jc w:val="left"/>
      </w:pPr>
      <w:r w:rsidRPr="00281B16">
        <w:t>композиций;классифицироватьпроизведенияискусстваповидами,соответственно,поназначениювжизни людей;</w:t>
      </w:r>
    </w:p>
    <w:p w:rsidR="00281B16" w:rsidRPr="00281B16" w:rsidRDefault="00281B16" w:rsidP="00281B16">
      <w:pPr>
        <w:pStyle w:val="af7"/>
        <w:tabs>
          <w:tab w:val="left" w:pos="1885"/>
          <w:tab w:val="left" w:pos="2878"/>
          <w:tab w:val="left" w:pos="4293"/>
          <w:tab w:val="left" w:pos="6957"/>
          <w:tab w:val="left" w:pos="7286"/>
        </w:tabs>
        <w:spacing w:before="19" w:line="271" w:lineRule="auto"/>
        <w:ind w:right="2069"/>
        <w:jc w:val="left"/>
      </w:pPr>
      <w:r w:rsidRPr="00281B16">
        <w:t>классифицироватьпроизведенияизобразительногоискусствапожанрамвкачествеинструмента</w:t>
      </w:r>
      <w:r w:rsidRPr="00281B16">
        <w:tab/>
        <w:t>анализа</w:t>
      </w:r>
      <w:r w:rsidRPr="00281B16">
        <w:tab/>
        <w:t>содержания</w:t>
      </w:r>
      <w:r w:rsidRPr="00281B16">
        <w:tab/>
        <w:t>произведений;  ставить</w:t>
      </w:r>
      <w:r w:rsidRPr="00281B16">
        <w:tab/>
        <w:t>и</w:t>
      </w:r>
      <w:r w:rsidRPr="00281B16">
        <w:tab/>
        <w:t>использоватьвопросыкак исследовательскийинструментпознания.</w:t>
      </w:r>
    </w:p>
    <w:p w:rsidR="00281B16" w:rsidRPr="00281B16" w:rsidRDefault="00281B16" w:rsidP="00281B16">
      <w:pPr>
        <w:spacing w:before="9" w:line="264" w:lineRule="auto"/>
        <w:ind w:left="380" w:right="3651"/>
        <w:rPr>
          <w:rFonts w:ascii="Times New Roman" w:hAnsi="Times New Roman" w:cs="Times New Roman"/>
          <w:sz w:val="24"/>
          <w:szCs w:val="24"/>
          <w:lang w:val="ru-RU"/>
        </w:rPr>
      </w:pPr>
      <w:r w:rsidRPr="00281B16">
        <w:rPr>
          <w:rFonts w:ascii="Times New Roman" w:hAnsi="Times New Roman" w:cs="Times New Roman"/>
          <w:i/>
          <w:sz w:val="24"/>
          <w:szCs w:val="24"/>
          <w:lang w:val="ru-RU"/>
        </w:rPr>
        <w:t>Работасинформацией:</w:t>
      </w:r>
      <w:r w:rsidRPr="00281B16">
        <w:rPr>
          <w:rFonts w:ascii="Times New Roman" w:hAnsi="Times New Roman" w:cs="Times New Roman"/>
          <w:sz w:val="24"/>
          <w:szCs w:val="24"/>
          <w:lang w:val="ru-RU"/>
        </w:rPr>
        <w:t>использоватьэлектронныеобразовательныересурсы;</w:t>
      </w:r>
    </w:p>
    <w:p w:rsidR="00281B16" w:rsidRPr="00281B16" w:rsidRDefault="00281B16" w:rsidP="00281B16">
      <w:pPr>
        <w:pStyle w:val="af7"/>
        <w:spacing w:before="16"/>
        <w:jc w:val="left"/>
      </w:pPr>
      <w:r w:rsidRPr="00281B16">
        <w:t>уметьработатьсэлектронными учебникамииучебнымипособиями;</w:t>
      </w:r>
    </w:p>
    <w:p w:rsidR="00281B16" w:rsidRPr="00281B16" w:rsidRDefault="00281B16" w:rsidP="00281B16">
      <w:pPr>
        <w:pStyle w:val="af7"/>
        <w:spacing w:before="46" w:line="278" w:lineRule="auto"/>
        <w:ind w:right="1292"/>
        <w:jc w:val="left"/>
      </w:pPr>
      <w:r w:rsidRPr="00281B16">
        <w:t>выбирать источник для получения информации: поисковые системы Интернета, цифровыеэлектронныесредства,справочники,художественныеальбомыидетскиекниги;</w:t>
      </w:r>
    </w:p>
    <w:p w:rsidR="00281B16" w:rsidRPr="00281B16" w:rsidRDefault="00281B16" w:rsidP="00281B16">
      <w:pPr>
        <w:pStyle w:val="af7"/>
        <w:tabs>
          <w:tab w:val="left" w:pos="2322"/>
          <w:tab w:val="left" w:pos="4629"/>
          <w:tab w:val="left" w:pos="6014"/>
          <w:tab w:val="left" w:pos="6539"/>
          <w:tab w:val="left" w:pos="8875"/>
        </w:tabs>
        <w:spacing w:line="264" w:lineRule="auto"/>
        <w:ind w:right="741"/>
        <w:jc w:val="left"/>
      </w:pPr>
      <w:r w:rsidRPr="00281B16">
        <w:t>анализировать,</w:t>
      </w:r>
      <w:r w:rsidRPr="00281B16">
        <w:tab/>
        <w:t>интерпретировать,</w:t>
      </w:r>
      <w:r w:rsidRPr="00281B16">
        <w:tab/>
        <w:t>обобщать</w:t>
      </w:r>
      <w:r w:rsidRPr="00281B16">
        <w:tab/>
        <w:t>и</w:t>
      </w:r>
      <w:r w:rsidRPr="00281B16">
        <w:tab/>
        <w:t>систематизировать</w:t>
      </w:r>
      <w:r w:rsidRPr="00281B16">
        <w:tab/>
      </w:r>
      <w:r w:rsidRPr="00281B16">
        <w:rPr>
          <w:spacing w:val="-1"/>
        </w:rPr>
        <w:t>информацию,</w:t>
      </w:r>
      <w:r w:rsidRPr="00281B16">
        <w:t>представленнуювпроизведенияхискусства,текстах, таблицахи схемах;</w:t>
      </w:r>
    </w:p>
    <w:p w:rsidR="00281B16" w:rsidRPr="00281B16" w:rsidRDefault="00281B16" w:rsidP="00281B16">
      <w:pPr>
        <w:pStyle w:val="af7"/>
        <w:spacing w:before="18" w:line="278" w:lineRule="auto"/>
        <w:ind w:right="671"/>
        <w:jc w:val="left"/>
      </w:pPr>
      <w:r w:rsidRPr="00281B16">
        <w:t>самостоятельноготовитьинформациюназаданнуюиливыбраннуютемуипредставлятьеёвразличныхвидах:рисункахи эскизах,электронныхпрезентациях;</w:t>
      </w:r>
    </w:p>
    <w:p w:rsidR="00281B16" w:rsidRPr="00281B16" w:rsidRDefault="00281B16" w:rsidP="00281B16">
      <w:pPr>
        <w:pStyle w:val="af7"/>
        <w:spacing w:line="266" w:lineRule="auto"/>
        <w:ind w:right="741"/>
      </w:pPr>
      <w:r w:rsidRPr="00281B16">
        <w:t>осуществлятьвиртуальныепутешествияпоархитектурнымпамятникам,вотечественныехудожественные музеи и зарубежные художественные музеи (галереи) на основе установок иквестов,предложенныхучителем;соблюдатьправилаинформационнойбезопасностиприработевсетиИнтернет.</w:t>
      </w:r>
    </w:p>
    <w:p w:rsidR="00281B16" w:rsidRPr="00281B16" w:rsidRDefault="00281B16" w:rsidP="00281B16">
      <w:pPr>
        <w:pStyle w:val="10"/>
        <w:spacing w:before="1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Овладениеуниверсальнымикоммуникативнымидействиями2.</w:t>
      </w:r>
    </w:p>
    <w:p w:rsidR="00281B16" w:rsidRPr="00281B16" w:rsidRDefault="00281B16" w:rsidP="00281B16">
      <w:pPr>
        <w:pStyle w:val="af7"/>
        <w:spacing w:before="33"/>
      </w:pPr>
      <w:r w:rsidRPr="00281B16">
        <w:t>Обучающиесядолжныовладетьследующими действиями:</w:t>
      </w:r>
    </w:p>
    <w:p w:rsidR="00281B16" w:rsidRPr="00281B16" w:rsidRDefault="00281B16" w:rsidP="00281B16">
      <w:pPr>
        <w:pStyle w:val="af7"/>
        <w:spacing w:before="46" w:line="278" w:lineRule="auto"/>
        <w:ind w:right="1901"/>
      </w:pPr>
      <w:r w:rsidRPr="00281B16">
        <w:t>понимать искусство в качестве особого языка общения — межличностного (автор —зритель),междупоколениями, международами;</w:t>
      </w:r>
    </w:p>
    <w:p w:rsidR="00281B16" w:rsidRPr="00281B16" w:rsidRDefault="00281B16" w:rsidP="00281B16">
      <w:pPr>
        <w:pStyle w:val="af7"/>
        <w:spacing w:line="266" w:lineRule="auto"/>
        <w:ind w:right="742"/>
      </w:pPr>
      <w:r w:rsidRPr="00281B16">
        <w:t>вести диалог иучаствовать в дискуссии, проявляя уважительное отношение к оппонентам,сопоставлятьсвоисужденияссуждениямиучастниковобщения,выявляяикорректноотстаиваясвои позициивоценкеипониманииобсуждаемогоявления;</w:t>
      </w:r>
    </w:p>
    <w:p w:rsidR="00281B16" w:rsidRPr="00281B16" w:rsidRDefault="00281B16" w:rsidP="00281B16">
      <w:pPr>
        <w:pStyle w:val="af7"/>
        <w:spacing w:before="9" w:line="278" w:lineRule="auto"/>
        <w:ind w:right="2026"/>
        <w:jc w:val="left"/>
      </w:pPr>
      <w:r w:rsidRPr="00281B16">
        <w:t xml:space="preserve">находить общее решение и разрешать конфликты на основе общих позиций и </w:t>
      </w:r>
      <w:r w:rsidRPr="00281B16">
        <w:lastRenderedPageBreak/>
        <w:t>учётаинтересоввпроцессесовместной художественной деятельности;</w:t>
      </w:r>
    </w:p>
    <w:p w:rsidR="00281B16" w:rsidRPr="00281B16" w:rsidRDefault="00281B16" w:rsidP="00281B16">
      <w:pPr>
        <w:pStyle w:val="af7"/>
        <w:spacing w:line="278" w:lineRule="auto"/>
        <w:ind w:right="2004"/>
        <w:jc w:val="left"/>
      </w:pPr>
      <w:r w:rsidRPr="00281B16">
        <w:t>демонстрировать и объяснять результаты своего творческого, художественного илиисследовательскогоопыта;</w:t>
      </w:r>
    </w:p>
    <w:p w:rsidR="00281B16" w:rsidRPr="00281B16" w:rsidRDefault="00281B16" w:rsidP="002F3964">
      <w:pPr>
        <w:pStyle w:val="af7"/>
        <w:spacing w:line="278" w:lineRule="auto"/>
        <w:ind w:right="1035"/>
        <w:jc w:val="left"/>
      </w:pPr>
      <w:r w:rsidRPr="00281B16">
        <w:t>анализировать произведения детского художественного творчества с позиций их содержанияивсоответствиисучебной задачей,поставленной</w:t>
      </w:r>
      <w:r w:rsidR="002F3964">
        <w:t>учителем;</w:t>
      </w:r>
    </w:p>
    <w:p w:rsidR="00281B16" w:rsidRPr="00281B16" w:rsidRDefault="00281B16" w:rsidP="00281B16">
      <w:pPr>
        <w:pStyle w:val="af7"/>
        <w:spacing w:line="278" w:lineRule="auto"/>
        <w:ind w:right="1441"/>
        <w:jc w:val="left"/>
      </w:pPr>
      <w:r w:rsidRPr="00281B16">
        <w:t>признаватьсвоёичужоеправонаошибку,развиватьсвоиспособностисопереживать,пониматьнамерения ипереживания свои идругихлюдей;</w:t>
      </w:r>
    </w:p>
    <w:p w:rsidR="00281B16" w:rsidRPr="00281B16" w:rsidRDefault="00281B16" w:rsidP="00281B16">
      <w:pPr>
        <w:pStyle w:val="af7"/>
        <w:spacing w:line="266" w:lineRule="auto"/>
        <w:ind w:right="742"/>
      </w:pPr>
      <w:r w:rsidRPr="00281B16">
        <w:t>взаимодействовать, сотрудничать в процессе коллективной работы, принимать цель совместнойдеятельности и строить действия по её достижению, договариваться, выполнять поручения,подчиняться,ответственноотноситьсяксвоейзадачепо достижениюобщегорезультата.</w:t>
      </w:r>
    </w:p>
    <w:p w:rsidR="00281B16" w:rsidRPr="00281B16" w:rsidRDefault="00281B16" w:rsidP="00281B16">
      <w:pPr>
        <w:spacing w:before="11" w:line="266" w:lineRule="auto"/>
        <w:ind w:left="380" w:right="2690"/>
        <w:rPr>
          <w:rFonts w:ascii="Times New Roman" w:hAnsi="Times New Roman" w:cs="Times New Roman"/>
          <w:sz w:val="24"/>
          <w:szCs w:val="24"/>
          <w:lang w:val="ru-RU"/>
        </w:rPr>
      </w:pPr>
      <w:r w:rsidRPr="00281B16">
        <w:rPr>
          <w:rFonts w:ascii="Times New Roman" w:hAnsi="Times New Roman" w:cs="Times New Roman"/>
          <w:b/>
          <w:sz w:val="24"/>
          <w:szCs w:val="24"/>
          <w:lang w:val="ru-RU"/>
        </w:rPr>
        <w:t>Овладение универсальными регулятивными действиями 3.</w:t>
      </w:r>
      <w:r w:rsidRPr="00281B16">
        <w:rPr>
          <w:rFonts w:ascii="Times New Roman" w:hAnsi="Times New Roman" w:cs="Times New Roman"/>
          <w:sz w:val="24"/>
          <w:szCs w:val="24"/>
          <w:lang w:val="ru-RU"/>
        </w:rPr>
        <w:t>Обучающиеся должны овладеть следующими действиями: внимательноотноситьсяивыполнятьучебныезадачи,поставленныеучителем;соблюдатьпоследовательностьучебных действийпривыполнениизадания;</w:t>
      </w:r>
    </w:p>
    <w:p w:rsidR="00281B16" w:rsidRPr="00281B16" w:rsidRDefault="00281B16" w:rsidP="00281B16">
      <w:pPr>
        <w:pStyle w:val="af7"/>
        <w:spacing w:before="12"/>
        <w:jc w:val="left"/>
      </w:pPr>
      <w:r w:rsidRPr="00281B16">
        <w:t>уметьорганизовыватьсвоёрабочееместодляпрактическойработы,сохраняяпорядокв</w:t>
      </w:r>
    </w:p>
    <w:p w:rsidR="00281B16" w:rsidRPr="00281B16" w:rsidRDefault="00281B16" w:rsidP="00281B16">
      <w:pPr>
        <w:pStyle w:val="af7"/>
        <w:spacing w:before="45" w:line="264" w:lineRule="auto"/>
        <w:ind w:right="671"/>
        <w:jc w:val="left"/>
      </w:pPr>
      <w:r w:rsidRPr="00281B16">
        <w:t>окружающемпространствеибережноотносяськиспользуемымматериалам;соотноситьсвоидействияспланируемымирезультатами, осуществлятьконтроль своей</w:t>
      </w:r>
    </w:p>
    <w:p w:rsidR="00281B16" w:rsidRPr="00281B16" w:rsidRDefault="00281B16" w:rsidP="00281B16">
      <w:pPr>
        <w:pStyle w:val="af7"/>
        <w:spacing w:before="16"/>
        <w:jc w:val="left"/>
      </w:pPr>
      <w:r w:rsidRPr="00281B16">
        <w:t>деятельностивпроцесседостижениярезультата.</w:t>
      </w:r>
    </w:p>
    <w:p w:rsidR="00281B16" w:rsidRPr="00281B16" w:rsidRDefault="00281B16" w:rsidP="00281B16">
      <w:pPr>
        <w:pStyle w:val="22"/>
        <w:spacing w:before="5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ПРЕДМЕТНЫЕРЕЗУЛЬТАТЫ</w:t>
      </w:r>
    </w:p>
    <w:p w:rsidR="00281B16" w:rsidRPr="00281B16" w:rsidRDefault="00281B16" w:rsidP="00281B16">
      <w:pPr>
        <w:pStyle w:val="af7"/>
        <w:spacing w:before="17" w:line="266" w:lineRule="auto"/>
        <w:ind w:right="739"/>
        <w:rPr>
          <w:spacing w:val="1"/>
        </w:rPr>
      </w:pPr>
      <w:r w:rsidRPr="00281B16">
        <w:t>Предметные результаты сформулированы по годам обучения на основе модульного построениясодержаниявсоответствиисПриложением№8кФедеральномугосударственному</w:t>
      </w:r>
    </w:p>
    <w:p w:rsidR="00281B16" w:rsidRPr="00281B16" w:rsidRDefault="00281B16" w:rsidP="00281B16">
      <w:pPr>
        <w:pStyle w:val="af7"/>
        <w:spacing w:before="17" w:line="266" w:lineRule="auto"/>
        <w:ind w:right="739"/>
      </w:pPr>
      <w:r w:rsidRPr="00281B16">
        <w:t>образовательномустандартуначальногообщегообразования,утверждённомуприказомМинистерствапросвещения Российской Федерации.</w:t>
      </w:r>
    </w:p>
    <w:p w:rsidR="00281B16" w:rsidRPr="00281B16" w:rsidRDefault="00281B16" w:rsidP="00281B16">
      <w:pPr>
        <w:pStyle w:val="10"/>
        <w:spacing w:before="6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Модуль«Графика»</w:t>
      </w:r>
    </w:p>
    <w:p w:rsidR="00281B16" w:rsidRPr="00281B16" w:rsidRDefault="00281B16" w:rsidP="00281B16">
      <w:pPr>
        <w:pStyle w:val="af7"/>
        <w:spacing w:before="34" w:line="266" w:lineRule="auto"/>
        <w:ind w:right="745"/>
      </w:pPr>
      <w:r w:rsidRPr="00281B16">
        <w:t>Осваивать правила линейной и воздушной перспективы и применять их в своей практическойтворческойдеятельности.</w:t>
      </w:r>
    </w:p>
    <w:p w:rsidR="00281B16" w:rsidRPr="00281B16" w:rsidRDefault="00281B16" w:rsidP="00281B16">
      <w:pPr>
        <w:pStyle w:val="af7"/>
        <w:spacing w:before="13" w:line="264" w:lineRule="auto"/>
        <w:ind w:right="743"/>
      </w:pPr>
      <w:r w:rsidRPr="00281B16">
        <w:t>Изучатьосновныепропорциифигурычеловека,пропорциональныеотношенияотдельныхчастейфигуры иучиться применятьэтизнаниявсвоихрисунках.</w:t>
      </w:r>
    </w:p>
    <w:p w:rsidR="00281B16" w:rsidRPr="00281B16" w:rsidRDefault="00281B16" w:rsidP="00281B16">
      <w:pPr>
        <w:pStyle w:val="af7"/>
        <w:spacing w:before="16" w:line="266" w:lineRule="auto"/>
        <w:ind w:right="743"/>
      </w:pPr>
      <w:r w:rsidRPr="00281B16">
        <w:t>Приобретатьпредставлениеотрадиционныходеждахразныхнародовипредставлениеокрасотечеловекавразныхкультурах;применятьэтизнаниявизображенииперсонажейсказанийи легендилипростопредставителей народов разныхкультур.</w:t>
      </w:r>
    </w:p>
    <w:p w:rsidR="00281B16" w:rsidRPr="00281B16" w:rsidRDefault="00281B16" w:rsidP="00281B16">
      <w:pPr>
        <w:pStyle w:val="af7"/>
        <w:spacing w:before="12"/>
      </w:pPr>
      <w:r w:rsidRPr="00281B16">
        <w:t>Создаватьзарисовкипамятниковотечественнойимировойархитектуры.</w:t>
      </w:r>
    </w:p>
    <w:p w:rsidR="00281B16" w:rsidRPr="00281B16" w:rsidRDefault="00281B16" w:rsidP="00281B16">
      <w:pPr>
        <w:pStyle w:val="10"/>
        <w:spacing w:before="5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Модуль«Живопись»</w:t>
      </w:r>
    </w:p>
    <w:p w:rsidR="00281B16" w:rsidRPr="00281B16" w:rsidRDefault="00281B16" w:rsidP="00281B16">
      <w:pPr>
        <w:pStyle w:val="af7"/>
        <w:spacing w:before="34" w:line="264" w:lineRule="auto"/>
        <w:ind w:right="741"/>
      </w:pPr>
      <w:r w:rsidRPr="00281B16">
        <w:t>Выполнять живописное изображение пейзажей разных климатических зон (пейзаж гор, пейзажстепнойили пустыннойзоны,пейзаж,типичныйдля среднерусскойприроды).</w:t>
      </w:r>
    </w:p>
    <w:p w:rsidR="00281B16" w:rsidRPr="00281B16" w:rsidRDefault="00281B16" w:rsidP="00281B16">
      <w:pPr>
        <w:pStyle w:val="af7"/>
        <w:spacing w:before="16" w:line="266" w:lineRule="auto"/>
        <w:ind w:right="745"/>
      </w:pPr>
      <w:r w:rsidRPr="00281B16">
        <w:t>Передаватьвизображениинародныепредставленияокрасотечеловека,создаватьобразженщиныврусскомнародномкостюмеи образ мужчины внародномкостюме.</w:t>
      </w:r>
    </w:p>
    <w:p w:rsidR="00281B16" w:rsidRPr="00281B16" w:rsidRDefault="00281B16" w:rsidP="00281B16">
      <w:pPr>
        <w:pStyle w:val="af7"/>
        <w:spacing w:before="14" w:line="266" w:lineRule="auto"/>
        <w:ind w:right="744"/>
      </w:pPr>
      <w:r w:rsidRPr="00281B16">
        <w:t>Приобретатьопытсозданияпортретовженскихимужских,портретапожилогочеловека,детского портрета или автопортрета, портрета персонажа (по представлению из выбраннойкультурнойэпохи).</w:t>
      </w:r>
    </w:p>
    <w:p w:rsidR="00281B16" w:rsidRPr="00281B16" w:rsidRDefault="00281B16" w:rsidP="00281B16">
      <w:pPr>
        <w:pStyle w:val="af7"/>
        <w:spacing w:before="11" w:line="278" w:lineRule="auto"/>
        <w:ind w:right="3075"/>
      </w:pPr>
      <w:r w:rsidRPr="00281B16">
        <w:t>Создавать двойной портрет (например, портрет матери и ребёнка).Приобретатьопытсозданиякомпозициинатему«Древнерусскийгород».</w:t>
      </w:r>
    </w:p>
    <w:p w:rsidR="00281B16" w:rsidRPr="00281B16" w:rsidRDefault="00281B16" w:rsidP="00281B16">
      <w:pPr>
        <w:pStyle w:val="af7"/>
        <w:spacing w:line="266" w:lineRule="auto"/>
        <w:ind w:right="744"/>
        <w:rPr>
          <w:b/>
        </w:rPr>
      </w:pPr>
      <w:r w:rsidRPr="00281B16">
        <w:t xml:space="preserve">Участвоватьвколлективнойтворческойработепосозданиюкомпозиционногопанно(аппликации из индивидуальных рисунков) на темы народных праздников (русского народногопраздника и </w:t>
      </w:r>
      <w:r w:rsidRPr="00281B16">
        <w:lastRenderedPageBreak/>
        <w:t>традиционных праздников у разных народов), в которых выражается обобщённыйобразнациональной культуры.</w:t>
      </w:r>
      <w:r w:rsidRPr="00281B16">
        <w:rPr>
          <w:b/>
        </w:rPr>
        <w:t>Модуль«Скульптура»</w:t>
      </w:r>
    </w:p>
    <w:p w:rsidR="00281B16" w:rsidRPr="00281B16" w:rsidRDefault="00281B16" w:rsidP="00281B16">
      <w:pPr>
        <w:pStyle w:val="af7"/>
        <w:spacing w:before="9" w:line="266" w:lineRule="auto"/>
        <w:ind w:right="738"/>
      </w:pPr>
      <w:r w:rsidRPr="00281B16">
        <w:t>Лепкаизпластилинаэскизапамятникавыбранномугероюилиучастиевколлективнойразработкепроектамакетамемориальногокомплекса(работавыполняетсяпослеосвоениясобранногоматериала омемориальных комплексах,существующихвнашейстране).</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Модуль«Декоративно-прикладноеискусство»</w:t>
      </w:r>
    </w:p>
    <w:p w:rsidR="00281B16" w:rsidRPr="00281B16" w:rsidRDefault="00281B16" w:rsidP="00281B16">
      <w:pPr>
        <w:pStyle w:val="af7"/>
        <w:spacing w:before="34" w:line="266" w:lineRule="auto"/>
        <w:ind w:right="732"/>
        <w:rPr>
          <w:spacing w:val="1"/>
        </w:rPr>
      </w:pPr>
      <w:r w:rsidRPr="00281B16">
        <w:t>Исследовать и делать зарисовки особенностей, характерных для орнаментов разных народовили исторических эпох (особенности символов и стилизованных мотивов); показать в рисункахтрадиции использования орнаментов в архитектуре, одежде, оформлении предметов быта у</w:t>
      </w:r>
    </w:p>
    <w:p w:rsidR="00281B16" w:rsidRPr="00281B16" w:rsidRDefault="00281B16" w:rsidP="00281B16">
      <w:pPr>
        <w:pStyle w:val="af7"/>
        <w:spacing w:before="34" w:line="266" w:lineRule="auto"/>
        <w:ind w:right="732"/>
        <w:rPr>
          <w:spacing w:val="1"/>
        </w:rPr>
      </w:pPr>
    </w:p>
    <w:p w:rsidR="00281B16" w:rsidRPr="00281B16" w:rsidRDefault="00281B16" w:rsidP="00281B16">
      <w:pPr>
        <w:pStyle w:val="af7"/>
        <w:spacing w:before="34" w:line="266" w:lineRule="auto"/>
        <w:ind w:right="732"/>
      </w:pPr>
      <w:r w:rsidRPr="00281B16">
        <w:t>разныхнародов, вразныеэпохи.</w:t>
      </w:r>
    </w:p>
    <w:p w:rsidR="00281B16" w:rsidRPr="00281B16" w:rsidRDefault="00281B16" w:rsidP="00281B16">
      <w:pPr>
        <w:pStyle w:val="af7"/>
        <w:spacing w:before="11" w:line="264" w:lineRule="auto"/>
        <w:ind w:right="744"/>
      </w:pPr>
      <w:r w:rsidRPr="00281B16">
        <w:t>Изучить и показать в практической творческой работе орнаменты, традиционные мотивы исимволы русской народной культуры (в деревянной резьбе и росписи по дереву, вышивке,декореголовныхуборов,орнаментах, которыехарактерны дляпредметов быта).</w:t>
      </w:r>
    </w:p>
    <w:p w:rsidR="00281B16" w:rsidRPr="00281B16" w:rsidRDefault="00281B16" w:rsidP="00281B16">
      <w:pPr>
        <w:pStyle w:val="af7"/>
        <w:spacing w:before="20" w:line="264" w:lineRule="auto"/>
        <w:ind w:right="742"/>
      </w:pPr>
      <w:r w:rsidRPr="00281B16">
        <w:t>Получить представления о красоте русского народного костюма и головных женских уборов,особенностях мужской одежды разных сословий, а также о связи украшения костюма мужчинысродом егозанятий иположениемвобществе.</w:t>
      </w:r>
    </w:p>
    <w:p w:rsidR="00281B16" w:rsidRPr="00281B16" w:rsidRDefault="00281B16" w:rsidP="00281B16">
      <w:pPr>
        <w:pStyle w:val="af7"/>
        <w:spacing w:before="20" w:line="264" w:lineRule="auto"/>
        <w:ind w:right="744"/>
      </w:pPr>
      <w:r w:rsidRPr="00281B16">
        <w:t>Познакомиться с женским и мужским костюмами в традициях разных народов, со своеобразиемодеждывразныхкультурахи вразныеэпохи.</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Модуль«Архитектура»</w:t>
      </w:r>
    </w:p>
    <w:p w:rsidR="00281B16" w:rsidRPr="00281B16" w:rsidRDefault="00281B16" w:rsidP="00281B16">
      <w:pPr>
        <w:pStyle w:val="af7"/>
        <w:spacing w:before="33" w:line="266" w:lineRule="auto"/>
        <w:ind w:right="743"/>
      </w:pPr>
      <w:r w:rsidRPr="00281B16">
        <w:t>Получить представление о конструкции традиционных жилищ у разных народов, об их связи сокружающейприродой.</w:t>
      </w:r>
    </w:p>
    <w:p w:rsidR="00281B16" w:rsidRPr="00281B16" w:rsidRDefault="00281B16" w:rsidP="00281B16">
      <w:pPr>
        <w:pStyle w:val="af7"/>
        <w:spacing w:before="13" w:line="266" w:lineRule="auto"/>
        <w:ind w:right="735"/>
      </w:pPr>
      <w:r w:rsidRPr="00281B16">
        <w:t>Познакомитьсясконструкциейизбы—традиционногодеревянногожилогодома—инадворных построек; уметь строить из бумаги или изображать конструкцию избы; понимать иуметь объяснять тесную связь декора (украшений) избы с функциональным значением тех жедеталей:единство красоты ипользы.</w:t>
      </w:r>
    </w:p>
    <w:p w:rsidR="00281B16" w:rsidRPr="00281B16" w:rsidRDefault="00281B16" w:rsidP="00281B16">
      <w:pPr>
        <w:pStyle w:val="af7"/>
        <w:spacing w:before="10"/>
      </w:pPr>
      <w:r w:rsidRPr="00281B16">
        <w:t>Иметьпредставленияоконструктивныхособенностяхпереносногожилища—юрты.</w:t>
      </w:r>
    </w:p>
    <w:p w:rsidR="00281B16" w:rsidRPr="00281B16" w:rsidRDefault="00281B16" w:rsidP="00281B16">
      <w:pPr>
        <w:pStyle w:val="af7"/>
        <w:spacing w:before="48" w:line="264" w:lineRule="auto"/>
        <w:ind w:right="737"/>
      </w:pPr>
      <w:r w:rsidRPr="00281B16">
        <w:t>Иметь знания, уметь объяснять и изображать традиционную конструкцию здания каменногодревнерусскогохрама;знатьпримерынаиболеезначительныхдревнерусскихсоборовигде они</w:t>
      </w:r>
    </w:p>
    <w:p w:rsidR="00281B16" w:rsidRPr="00281B16" w:rsidRDefault="00281B16" w:rsidP="00281B16">
      <w:pPr>
        <w:pStyle w:val="af7"/>
        <w:spacing w:before="60" w:line="264" w:lineRule="auto"/>
        <w:ind w:right="742"/>
      </w:pPr>
      <w:r w:rsidRPr="00281B16">
        <w:t>находятся;иметьпредставлениеокрасотеиконструктивныхособенностяхпамятниковрусскогодеревянного зодчества.</w:t>
      </w:r>
    </w:p>
    <w:p w:rsidR="00281B16" w:rsidRPr="00281B16" w:rsidRDefault="00281B16" w:rsidP="00281B16">
      <w:pPr>
        <w:pStyle w:val="af7"/>
        <w:spacing w:before="19" w:line="264" w:lineRule="auto"/>
        <w:ind w:right="743"/>
      </w:pPr>
      <w:r w:rsidRPr="00281B16">
        <w:t>Иметьпредставленияобустройствеикрасотедревнерусскогогорода,егоархитектурномустройствеи жизни внёмлюдей.</w:t>
      </w:r>
    </w:p>
    <w:p w:rsidR="00281B16" w:rsidRPr="00281B16" w:rsidRDefault="00281B16" w:rsidP="00281B16">
      <w:pPr>
        <w:pStyle w:val="af7"/>
        <w:spacing w:before="17" w:line="266" w:lineRule="auto"/>
        <w:ind w:right="746"/>
      </w:pPr>
      <w:r w:rsidRPr="00281B16">
        <w:t>Знать основные конструктивные черты древнегреческого храма, уметь его изобразить; иметьобщее,целостноеобразноепредставлениео древнегреческойкультуре.</w:t>
      </w:r>
    </w:p>
    <w:p w:rsidR="00281B16" w:rsidRPr="00281B16" w:rsidRDefault="00281B16" w:rsidP="00281B16">
      <w:pPr>
        <w:pStyle w:val="af7"/>
        <w:spacing w:before="13" w:line="266" w:lineRule="auto"/>
        <w:ind w:right="744"/>
      </w:pPr>
      <w:r w:rsidRPr="00281B16">
        <w:t>Иметь представление об основных характерных чертах храмовых сооружений, характерных дляразных культур:готический(романский) соборв европейскихгородах, буддийская пагода,мусульманскаямечеть; уметьизображатьих.</w:t>
      </w:r>
    </w:p>
    <w:p w:rsidR="00281B16" w:rsidRPr="00281B16" w:rsidRDefault="00281B16" w:rsidP="00281B16">
      <w:pPr>
        <w:pStyle w:val="af7"/>
        <w:spacing w:before="11" w:line="264" w:lineRule="auto"/>
        <w:ind w:right="742"/>
      </w:pPr>
      <w:r w:rsidRPr="00281B16">
        <w:t>Пониматьиуметьобъяснять,вчёмзаключаетсязначимостьдлясовременныхлюдейсохраненияархитектурныхпамятниковиисторическогообразасвоейимировойкультуры.</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Модуль«Восприятиепроизведенийискусства»</w:t>
      </w:r>
    </w:p>
    <w:p w:rsidR="00281B16" w:rsidRPr="00281B16" w:rsidRDefault="00281B16" w:rsidP="00281B16">
      <w:pPr>
        <w:pStyle w:val="af7"/>
        <w:spacing w:before="34" w:line="264" w:lineRule="auto"/>
        <w:ind w:right="744"/>
      </w:pPr>
      <w:r w:rsidRPr="00281B16">
        <w:t>Формироватьвосприятиепроизведенийискусстванатемыисторииитрадицийрусскойотечественнойкультуры(произведенияВ.М.Васнецова,А.М.Васнецова,Б.М.Кустодиева,</w:t>
      </w:r>
    </w:p>
    <w:p w:rsidR="00281B16" w:rsidRPr="00281B16" w:rsidRDefault="00281B16" w:rsidP="00281B16">
      <w:pPr>
        <w:pStyle w:val="af7"/>
        <w:spacing w:before="16" w:line="266" w:lineRule="auto"/>
        <w:ind w:right="746"/>
      </w:pPr>
      <w:r w:rsidRPr="00281B16">
        <w:t xml:space="preserve">В. И. Сурикова, К. А. Коровина, А. Г. Венецианова, А. П. Рябушкина, И. Я. Билибина и </w:t>
      </w:r>
      <w:r w:rsidRPr="00281B16">
        <w:lastRenderedPageBreak/>
        <w:t>другихповыборуучителя).</w:t>
      </w:r>
    </w:p>
    <w:p w:rsidR="00281B16" w:rsidRPr="00281B16" w:rsidRDefault="00281B16" w:rsidP="00281B16">
      <w:pPr>
        <w:pStyle w:val="af7"/>
        <w:spacing w:before="13" w:line="266" w:lineRule="auto"/>
        <w:ind w:right="736"/>
      </w:pPr>
      <w:r w:rsidRPr="00281B16">
        <w:t>Иметьобразные представленияокаменном древнерусскомзодчестве (МосковскийКремль,Новгородскийдетинец,Псковскийкром,Казанскийкремльидругиесучётомместныхархитектурных комплексов, в том числе монастырских), о памятниках русского деревянногозодчества(архитектурный комплекснаостровеКижи).</w:t>
      </w:r>
    </w:p>
    <w:p w:rsidR="00281B16" w:rsidRPr="00281B16" w:rsidRDefault="00281B16" w:rsidP="00281B16">
      <w:pPr>
        <w:pStyle w:val="af7"/>
        <w:spacing w:before="10" w:line="266" w:lineRule="auto"/>
        <w:ind w:right="745"/>
      </w:pPr>
      <w:r w:rsidRPr="00281B16">
        <w:t>Узнавать соборы Московского Кремля, Софийский собор в Великом Новгороде, храм ПокрованаНерли.</w:t>
      </w:r>
    </w:p>
    <w:p w:rsidR="00281B16" w:rsidRPr="00281B16" w:rsidRDefault="00281B16" w:rsidP="00281B16">
      <w:pPr>
        <w:pStyle w:val="af7"/>
        <w:spacing w:before="13" w:line="266" w:lineRule="auto"/>
        <w:ind w:right="745"/>
      </w:pPr>
      <w:r w:rsidRPr="00281B16">
        <w:t>Уметь называть и объяснять содержание памятника К. Минину и Д. Пожарскому скульптора И.П.МартосавМоскве.</w:t>
      </w:r>
    </w:p>
    <w:p w:rsidR="00281B16" w:rsidRPr="00281B16" w:rsidRDefault="00281B16" w:rsidP="00281B16">
      <w:pPr>
        <w:pStyle w:val="af7"/>
        <w:spacing w:before="13" w:line="266" w:lineRule="auto"/>
        <w:ind w:right="671"/>
        <w:jc w:val="left"/>
      </w:pPr>
      <w:r w:rsidRPr="00281B16">
        <w:t>Знать и узнавать основные памятники наиболее значимых мемориальных ансамблей и уметьобъяснять их особое значение в жизни людей (мемориальные ансамбли: Могила НеизвестногоСолдатавМоскве;памятник-ансамбль«ГероямСталинградскойбитвы»наМамаевомкургане;</w:t>
      </w:r>
    </w:p>
    <w:p w:rsidR="00281B16" w:rsidRPr="00281B16" w:rsidRDefault="00281B16" w:rsidP="002F3964">
      <w:pPr>
        <w:pStyle w:val="af7"/>
        <w:spacing w:before="9" w:line="266" w:lineRule="auto"/>
        <w:ind w:right="735"/>
        <w:rPr>
          <w:spacing w:val="-57"/>
        </w:rPr>
      </w:pPr>
      <w:r w:rsidRPr="00281B16">
        <w:t>«Воин-освободитель»вберлинскомТрептов-парке;Пискарёвскиймемориалв</w:t>
      </w:r>
    </w:p>
    <w:p w:rsidR="00281B16" w:rsidRPr="00281B16" w:rsidRDefault="00281B16" w:rsidP="00281B16">
      <w:pPr>
        <w:pStyle w:val="af7"/>
        <w:spacing w:before="9" w:line="266" w:lineRule="auto"/>
        <w:ind w:right="735"/>
      </w:pPr>
      <w:r w:rsidRPr="00281B16">
        <w:t>СанктПетербурге и другие по выбору учителя); знать о правилах поведения при посещениимемориальных памятников.</w:t>
      </w:r>
    </w:p>
    <w:p w:rsidR="00281B16" w:rsidRPr="00281B16" w:rsidRDefault="00281B16" w:rsidP="00281B16">
      <w:pPr>
        <w:pStyle w:val="af7"/>
        <w:spacing w:before="11" w:line="266" w:lineRule="auto"/>
        <w:ind w:right="743"/>
      </w:pPr>
      <w:r w:rsidRPr="00281B16">
        <w:t>Иметь представления об архитектурных, декоративных и изобразительных произведениях вкультуре Древней Греции, других культурах Древнего мира, в том числе Древнего Востока;уметь обсуждатьэти произведения.</w:t>
      </w:r>
    </w:p>
    <w:p w:rsidR="00281B16" w:rsidRPr="00281B16" w:rsidRDefault="00281B16" w:rsidP="00281B16">
      <w:pPr>
        <w:pStyle w:val="af7"/>
        <w:spacing w:before="11" w:line="266" w:lineRule="auto"/>
        <w:ind w:right="744"/>
      </w:pPr>
      <w:r w:rsidRPr="00281B16">
        <w:t>Узнавать, различать общий вид и представлять основные компоненты конструкции готических(романских) соборов; знать особенности архитектурного устройства мусульманских мечетей;иметь представлениеобархитектурномсвоеобразииздания буддийскойпагоды.</w:t>
      </w:r>
    </w:p>
    <w:p w:rsidR="00281B16" w:rsidRPr="00281B16" w:rsidRDefault="00281B16" w:rsidP="00281B16">
      <w:pPr>
        <w:pStyle w:val="af7"/>
        <w:spacing w:before="11" w:line="266" w:lineRule="auto"/>
        <w:ind w:right="743"/>
      </w:pPr>
      <w:r w:rsidRPr="00281B16">
        <w:t>Приводитьпримерыпроизведенийвеликихевропейскиххудожников:ЛеонардодаВинчи,Рафаэля,Рембрандта, Пикассо идругих(по выборуучителя).</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Модуль«Азбукацифровойграфики»</w:t>
      </w:r>
    </w:p>
    <w:p w:rsidR="00281B16" w:rsidRPr="00281B16" w:rsidRDefault="00281B16" w:rsidP="00281B16">
      <w:pPr>
        <w:pStyle w:val="af7"/>
        <w:spacing w:before="34" w:line="266" w:lineRule="auto"/>
        <w:ind w:right="744"/>
      </w:pPr>
      <w:r w:rsidRPr="00281B16">
        <w:t>Осваиватьправилалинейнойивоздушнойперспективыспомощьюграфическихизображенийи их варьирования в компьютерной программе Paint: изображение линии горизонта и точкисхода,перспективныхсокращений,цветовыхитональныхизменений.</w:t>
      </w:r>
    </w:p>
    <w:p w:rsidR="00281B16" w:rsidRPr="00281B16" w:rsidRDefault="00281B16" w:rsidP="00281B16">
      <w:pPr>
        <w:pStyle w:val="af7"/>
        <w:spacing w:before="11" w:line="266" w:lineRule="auto"/>
        <w:ind w:right="744"/>
      </w:pPr>
      <w:r w:rsidRPr="00281B16">
        <w:t>Моделироватьвграфическомредактореспомощьюинструментовгеометрическихфигурконструкцию традиционного крестьянского деревянного дома (избы) и различные варианты егоустройства.</w:t>
      </w:r>
    </w:p>
    <w:p w:rsidR="00281B16" w:rsidRPr="00281B16" w:rsidRDefault="00281B16" w:rsidP="00281B16">
      <w:pPr>
        <w:pStyle w:val="af7"/>
        <w:spacing w:before="11" w:line="264" w:lineRule="auto"/>
        <w:ind w:right="744"/>
      </w:pPr>
      <w:r w:rsidRPr="00281B16">
        <w:t>Использоватьпоисковуюсистемудлязнакомствасразнымивидамидеревянногодоманаосновеизбы и традициями и еёукрашений.</w:t>
      </w:r>
    </w:p>
    <w:p w:rsidR="00281B16" w:rsidRPr="00281B16" w:rsidRDefault="00281B16" w:rsidP="00281B16">
      <w:pPr>
        <w:pStyle w:val="af7"/>
        <w:spacing w:before="60" w:line="266" w:lineRule="auto"/>
        <w:ind w:right="742"/>
      </w:pPr>
      <w:r w:rsidRPr="00281B16">
        <w:t>Осваивать строение юрты, моделируя её конструкцию в графическом редакторе с помощьюинструментов геометрических фигур, находить в поисковой системе разнообразные моделиюрты,еёукрашения, внешнийивнутренний вид юрты.</w:t>
      </w:r>
    </w:p>
    <w:p w:rsidR="00281B16" w:rsidRPr="00281B16" w:rsidRDefault="00281B16" w:rsidP="00281B16">
      <w:pPr>
        <w:pStyle w:val="af7"/>
        <w:spacing w:before="12" w:line="266" w:lineRule="auto"/>
        <w:ind w:right="745"/>
      </w:pPr>
      <w:r w:rsidRPr="00281B16">
        <w:t>Моделироватьвграфическомредактореспомощьюинструментовгеометрическихфигурконструкциихрамовыхзданийразныхкультур(каменныйправославныйсоборсзакомарами,сосводами-нефами,главой,куполом;готическийилироманскийсобор;пагода;мечеть).</w:t>
      </w:r>
    </w:p>
    <w:p w:rsidR="00281B16" w:rsidRPr="00281B16" w:rsidRDefault="00281B16" w:rsidP="00281B16">
      <w:pPr>
        <w:pStyle w:val="af7"/>
        <w:spacing w:before="11" w:line="266" w:lineRule="auto"/>
        <w:ind w:right="741"/>
      </w:pPr>
      <w:r w:rsidRPr="00281B16">
        <w:t>Построить пропорции фигуры человека в графическом редакторе с помощью геометрическихфигур или на линейной основе; изобразить различные фазы движения, двигая части фигуры(присоответствующихтехническихусловияхсоздатьанимациюсхематическогодвижениячеловека).</w:t>
      </w:r>
    </w:p>
    <w:p w:rsidR="00281B16" w:rsidRPr="00281B16" w:rsidRDefault="00281B16" w:rsidP="00281B16">
      <w:pPr>
        <w:pStyle w:val="af7"/>
        <w:spacing w:before="12" w:line="264" w:lineRule="auto"/>
        <w:ind w:right="746"/>
      </w:pPr>
      <w:r w:rsidRPr="00281B16">
        <w:t>Освоить анимацию простого повторяющегося движения изображения в виртуальном редактореGIF-анимации.</w:t>
      </w:r>
    </w:p>
    <w:p w:rsidR="00281B16" w:rsidRPr="00281B16" w:rsidRDefault="00281B16" w:rsidP="00281B16">
      <w:pPr>
        <w:pStyle w:val="af7"/>
        <w:spacing w:before="16" w:line="266" w:lineRule="auto"/>
        <w:ind w:right="738"/>
      </w:pPr>
      <w:r w:rsidRPr="00281B16">
        <w:t>Освоить и проводить компьютерные презентации в программе PowerPoint по темам изучаемогоматериала,собираявпоисковыхсистемахнужныйматериал,илинаосновесобственныхфотографийифотографийсвоихрисунков;делатьшрифтовыенадписинаиболееважныхопределений,</w:t>
      </w:r>
      <w:r w:rsidRPr="00281B16">
        <w:lastRenderedPageBreak/>
        <w:t>названий,положений, которыенадо помнить изнать.</w:t>
      </w:r>
    </w:p>
    <w:p w:rsidR="00281B16" w:rsidRPr="00281B16" w:rsidRDefault="00281B16" w:rsidP="00281B16">
      <w:pPr>
        <w:pStyle w:val="af7"/>
        <w:spacing w:before="12"/>
      </w:pPr>
      <w:r w:rsidRPr="00281B16">
        <w:t>Совершатьвиртуальныетематическиепутешествияпохудожественныммузеяммира.</w:t>
      </w:r>
    </w:p>
    <w:p w:rsidR="00281B16" w:rsidRPr="00281B16" w:rsidRDefault="00281B16" w:rsidP="00281B16">
      <w:pPr>
        <w:pStyle w:val="af7"/>
        <w:spacing w:before="7"/>
        <w:ind w:left="0"/>
        <w:jc w:val="left"/>
      </w:pPr>
    </w:p>
    <w:p w:rsidR="00281B16" w:rsidRPr="00281B16" w:rsidRDefault="00281B16" w:rsidP="00281B16">
      <w:pPr>
        <w:ind w:left="380"/>
        <w:jc w:val="both"/>
        <w:rPr>
          <w:rFonts w:ascii="Times New Roman" w:hAnsi="Times New Roman" w:cs="Times New Roman"/>
          <w:b/>
          <w:sz w:val="24"/>
          <w:szCs w:val="24"/>
          <w:lang w:val="ru-RU"/>
        </w:rPr>
      </w:pPr>
    </w:p>
    <w:p w:rsidR="00281B16" w:rsidRPr="00281B16" w:rsidRDefault="00281B16" w:rsidP="00281B16">
      <w:pPr>
        <w:ind w:left="380"/>
        <w:jc w:val="both"/>
        <w:rPr>
          <w:rFonts w:ascii="Times New Roman" w:hAnsi="Times New Roman" w:cs="Times New Roman"/>
          <w:b/>
          <w:sz w:val="24"/>
          <w:szCs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Default="00281B16" w:rsidP="002F3964">
      <w:pPr>
        <w:jc w:val="both"/>
        <w:rPr>
          <w:b/>
          <w:sz w:val="24"/>
          <w:lang w:val="ru-RU"/>
        </w:rPr>
      </w:pPr>
    </w:p>
    <w:p w:rsidR="002F3964" w:rsidRPr="00281B16" w:rsidRDefault="002F3964" w:rsidP="002F3964">
      <w:pPr>
        <w:jc w:val="both"/>
        <w:rPr>
          <w:b/>
          <w:sz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Default="00281B16" w:rsidP="00281B16">
      <w:pPr>
        <w:ind w:left="380"/>
        <w:jc w:val="both"/>
        <w:rPr>
          <w:b/>
          <w:sz w:val="24"/>
        </w:rPr>
      </w:pPr>
      <w:r>
        <w:rPr>
          <w:b/>
          <w:sz w:val="24"/>
        </w:rPr>
        <w:t>ТЕМАТИЧЕСКОЕПЛАНИРОВАНИЕ</w:t>
      </w:r>
    </w:p>
    <w:p w:rsidR="00281B16" w:rsidRDefault="00D00A05" w:rsidP="00281B16">
      <w:pPr>
        <w:pStyle w:val="af7"/>
        <w:spacing w:before="7"/>
        <w:ind w:left="0"/>
        <w:jc w:val="left"/>
        <w:rPr>
          <w:b/>
          <w:sz w:val="22"/>
        </w:rPr>
      </w:pPr>
      <w:r w:rsidRPr="00D00A05">
        <w:rPr>
          <w:noProof/>
          <w:lang w:eastAsia="ru-RU"/>
        </w:rPr>
        <w:pict>
          <v:rect id="Прямоугольник 1" o:spid="_x0000_s1027" style="position:absolute;margin-left:45pt;margin-top:14.95pt;width:498pt;height:.7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" fillcolor="black" stroked="f">
            <w10:wrap type="topAndBottom" anchorx="page"/>
          </v:rect>
        </w:pict>
      </w:r>
    </w:p>
    <w:p w:rsidR="00281B16" w:rsidRDefault="00281B16" w:rsidP="00281B16">
      <w:pPr>
        <w:pStyle w:val="af7"/>
        <w:spacing w:before="2"/>
        <w:ind w:left="0"/>
        <w:jc w:val="left"/>
        <w:rPr>
          <w:b/>
          <w:sz w:val="25"/>
        </w:rPr>
      </w:pPr>
    </w:p>
    <w:p w:rsidR="00281B16" w:rsidRDefault="00281B16" w:rsidP="00281B16">
      <w:pPr>
        <w:spacing w:after="29"/>
        <w:ind w:left="1050" w:right="1410"/>
        <w:jc w:val="center"/>
        <w:rPr>
          <w:b/>
          <w:sz w:val="28"/>
        </w:rPr>
      </w:pPr>
      <w:r>
        <w:rPr>
          <w:b/>
          <w:sz w:val="28"/>
        </w:rPr>
        <w:t>1 класс(25 часов)</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Tr="00281B16">
        <w:trPr>
          <w:trHeight w:val="34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148"/>
              <w:rPr>
                <w:b/>
                <w:sz w:val="24"/>
                <w:lang w:val="en-US"/>
              </w:rPr>
            </w:pPr>
            <w:r>
              <w:rPr>
                <w:b/>
                <w:sz w:val="24"/>
                <w:lang w:val="en-US"/>
              </w:rPr>
              <w:t>№</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412"/>
              <w:rPr>
                <w:b/>
                <w:sz w:val="24"/>
                <w:lang w:val="en-US"/>
              </w:rPr>
            </w:pPr>
            <w:r>
              <w:rPr>
                <w:b/>
                <w:sz w:val="24"/>
                <w:lang w:val="en-US"/>
              </w:rPr>
              <w:t>Раздел</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1520" w:right="1511"/>
              <w:jc w:val="center"/>
              <w:rPr>
                <w:b/>
                <w:sz w:val="24"/>
                <w:lang w:val="en-US"/>
              </w:rPr>
            </w:pPr>
            <w:r>
              <w:rPr>
                <w:b/>
                <w:sz w:val="24"/>
                <w:lang w:val="en-US"/>
              </w:rPr>
              <w:t>Темаурока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257"/>
              <w:rPr>
                <w:b/>
                <w:sz w:val="24"/>
                <w:lang w:val="en-US"/>
              </w:rPr>
            </w:pPr>
            <w:r>
              <w:rPr>
                <w:b/>
                <w:sz w:val="24"/>
                <w:lang w:val="en-US"/>
              </w:rPr>
              <w:t>Кол-во</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58" w:right="46"/>
              <w:jc w:val="center"/>
              <w:rPr>
                <w:b/>
                <w:sz w:val="24"/>
                <w:lang w:val="en-US"/>
              </w:rPr>
            </w:pPr>
            <w:r>
              <w:rPr>
                <w:b/>
                <w:sz w:val="24"/>
                <w:lang w:val="en-US"/>
              </w:rPr>
              <w:t>ЦОР</w:t>
            </w:r>
          </w:p>
        </w:tc>
      </w:tr>
    </w:tbl>
    <w:p w:rsidR="00281B16" w:rsidRDefault="00281B16" w:rsidP="00281B16">
      <w:pPr>
        <w:pStyle w:val="af7"/>
        <w:spacing w:before="10"/>
        <w:ind w:left="0"/>
        <w:jc w:val="left"/>
        <w:rPr>
          <w:b/>
          <w:sz w:val="25"/>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Tr="00281B16">
        <w:trPr>
          <w:trHeight w:val="299"/>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1550"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432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310" w:right="303"/>
              <w:jc w:val="center"/>
              <w:rPr>
                <w:b/>
                <w:sz w:val="24"/>
                <w:lang w:val="en-US"/>
              </w:rPr>
            </w:pPr>
            <w:r>
              <w:rPr>
                <w:b/>
                <w:sz w:val="24"/>
                <w:lang w:val="en-US"/>
              </w:rPr>
              <w:t>часов</w:t>
            </w: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174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1</w:t>
            </w:r>
          </w:p>
        </w:tc>
        <w:tc>
          <w:tcPr>
            <w:tcW w:w="1550"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338"/>
              <w:rPr>
                <w:sz w:val="24"/>
                <w:lang w:val="en-US"/>
              </w:rPr>
            </w:pPr>
            <w:r>
              <w:rPr>
                <w:color w:val="221F1F"/>
                <w:sz w:val="24"/>
                <w:lang w:val="en-US"/>
              </w:rPr>
              <w:t>Графика</w:t>
            </w:r>
          </w:p>
          <w:p w:rsidR="00281B16" w:rsidRDefault="00281B16">
            <w:pPr>
              <w:pStyle w:val="TableParagraph"/>
              <w:ind w:left="595"/>
              <w:rPr>
                <w:sz w:val="24"/>
                <w:lang w:val="en-US"/>
              </w:rPr>
            </w:pPr>
            <w:r>
              <w:rPr>
                <w:color w:val="221F1F"/>
                <w:sz w:val="24"/>
                <w:lang w:val="en-US"/>
              </w:rPr>
              <w:t>5ч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509"/>
                <w:tab w:val="left" w:pos="2029"/>
                <w:tab w:val="left" w:pos="3723"/>
              </w:tabs>
              <w:spacing w:before="177"/>
              <w:ind w:left="108" w:right="209"/>
              <w:jc w:val="both"/>
              <w:rPr>
                <w:sz w:val="24"/>
              </w:rPr>
            </w:pPr>
            <w:r w:rsidRPr="00281B16">
              <w:rPr>
                <w:sz w:val="24"/>
              </w:rPr>
              <w:t>Расположение изображения на листе.Выбор</w:t>
            </w:r>
            <w:r w:rsidRPr="00281B16">
              <w:rPr>
                <w:sz w:val="24"/>
              </w:rPr>
              <w:tab/>
              <w:t>вертикального</w:t>
            </w:r>
            <w:r w:rsidRPr="00281B16">
              <w:rPr>
                <w:sz w:val="24"/>
              </w:rPr>
              <w:tab/>
            </w:r>
            <w:r w:rsidRPr="00281B16">
              <w:rPr>
                <w:spacing w:val="-2"/>
                <w:sz w:val="24"/>
              </w:rPr>
              <w:t>или</w:t>
            </w:r>
            <w:r w:rsidRPr="00281B16">
              <w:rPr>
                <w:sz w:val="24"/>
              </w:rPr>
              <w:t>горизонтальногоформаталиставзависимости</w:t>
            </w:r>
            <w:r w:rsidRPr="00281B16">
              <w:rPr>
                <w:sz w:val="24"/>
              </w:rPr>
              <w:tab/>
            </w:r>
            <w:r w:rsidRPr="00281B16">
              <w:rPr>
                <w:sz w:val="24"/>
              </w:rPr>
              <w:tab/>
              <w:t>отсодержанияизображения.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spacing w:line="275" w:lineRule="exact"/>
              <w:ind w:left="51" w:right="46"/>
              <w:jc w:val="center"/>
              <w:rPr>
                <w:sz w:val="24"/>
                <w:lang w:val="en-US"/>
              </w:rPr>
            </w:pPr>
            <w:r w:rsidRPr="00281B16">
              <w:rPr>
                <w:sz w:val="24"/>
              </w:rPr>
              <w:t>РЭШ</w:t>
            </w:r>
            <w:r w:rsidRPr="00163E75">
              <w:rPr>
                <w:sz w:val="24"/>
                <w:lang w:val="en-US"/>
              </w:rPr>
              <w:t>№2</w:t>
            </w:r>
          </w:p>
          <w:p w:rsidR="00281B16" w:rsidRPr="00163E75" w:rsidRDefault="00281B16">
            <w:pPr>
              <w:pStyle w:val="TableParagraph"/>
              <w:spacing w:before="2" w:line="276" w:lineRule="auto"/>
              <w:ind w:left="135" w:right="18"/>
              <w:jc w:val="center"/>
              <w:rPr>
                <w:sz w:val="24"/>
                <w:lang w:val="en-US"/>
              </w:rPr>
            </w:pPr>
            <w:r w:rsidRPr="00281B16">
              <w:rPr>
                <w:sz w:val="24"/>
              </w:rPr>
              <w:t>Урок</w:t>
            </w:r>
            <w:r w:rsidRPr="00163E75">
              <w:rPr>
                <w:sz w:val="24"/>
                <w:lang w:val="en-US"/>
              </w:rPr>
              <w:t>«</w:t>
            </w:r>
            <w:r w:rsidRPr="00281B16">
              <w:rPr>
                <w:sz w:val="24"/>
              </w:rPr>
              <w:t>Осенниепеременывприроде</w:t>
            </w:r>
          </w:p>
          <w:p w:rsidR="00281B16" w:rsidRDefault="00D00A05">
            <w:pPr>
              <w:pStyle w:val="TableParagraph"/>
              <w:spacing w:line="235" w:lineRule="auto"/>
              <w:ind w:left="135" w:right="18"/>
              <w:jc w:val="center"/>
              <w:rPr>
                <w:sz w:val="24"/>
                <w:lang w:val="en-US"/>
              </w:rPr>
            </w:pPr>
            <w:hyperlink r:id="rId465" w:history="1">
              <w:r w:rsidR="00281B16">
                <w:rPr>
                  <w:rStyle w:val="a7"/>
                  <w:spacing w:val="-1"/>
                  <w:sz w:val="24"/>
                  <w:lang w:val="en-US"/>
                </w:rPr>
                <w:t>https://resh.edu.ru/subject/les</w:t>
              </w:r>
            </w:hyperlink>
            <w:hyperlink r:id="rId466" w:history="1">
              <w:r w:rsidR="00281B16">
                <w:rPr>
                  <w:rStyle w:val="a7"/>
                  <w:sz w:val="24"/>
                  <w:lang w:val="en-US"/>
                </w:rPr>
                <w:t>son/5000/start/189908/</w:t>
              </w:r>
            </w:hyperlink>
          </w:p>
        </w:tc>
      </w:tr>
      <w:tr w:rsidR="00281B16" w:rsidTr="00281B16">
        <w:trPr>
          <w:trHeight w:val="641"/>
        </w:trPr>
        <w:tc>
          <w:tcPr>
            <w:tcW w:w="538"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2</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nil"/>
              <w:right w:val="single" w:sz="4" w:space="0" w:color="000000"/>
            </w:tcBorders>
            <w:hideMark/>
          </w:tcPr>
          <w:p w:rsidR="00281B16" w:rsidRPr="00281B16" w:rsidRDefault="00281B16">
            <w:pPr>
              <w:pStyle w:val="TableParagraph"/>
              <w:tabs>
                <w:tab w:val="left" w:pos="1136"/>
                <w:tab w:val="left" w:pos="1959"/>
                <w:tab w:val="left" w:pos="3247"/>
              </w:tabs>
              <w:spacing w:before="1"/>
              <w:ind w:left="108" w:right="-15"/>
              <w:rPr>
                <w:sz w:val="24"/>
              </w:rPr>
            </w:pPr>
            <w:r w:rsidRPr="00281B16">
              <w:rPr>
                <w:sz w:val="24"/>
              </w:rPr>
              <w:t>Разные</w:t>
            </w:r>
            <w:r w:rsidRPr="00281B16">
              <w:rPr>
                <w:sz w:val="24"/>
              </w:rPr>
              <w:tab/>
              <w:t>виды</w:t>
            </w:r>
            <w:r w:rsidRPr="00281B16">
              <w:rPr>
                <w:sz w:val="24"/>
              </w:rPr>
              <w:tab/>
              <w:t>линий.</w:t>
            </w:r>
            <w:r w:rsidRPr="00281B16">
              <w:rPr>
                <w:sz w:val="24"/>
              </w:rPr>
              <w:tab/>
              <w:t>Линейный</w:t>
            </w:r>
          </w:p>
          <w:p w:rsidR="00281B16" w:rsidRPr="00163E75" w:rsidRDefault="00281B16">
            <w:pPr>
              <w:pStyle w:val="TableParagraph"/>
              <w:spacing w:before="36"/>
              <w:ind w:left="108"/>
              <w:rPr>
                <w:sz w:val="24"/>
              </w:rPr>
            </w:pPr>
            <w:r w:rsidRPr="00281B16">
              <w:rPr>
                <w:sz w:val="24"/>
              </w:rPr>
              <w:t>рисунок.</w:t>
            </w:r>
            <w:r w:rsidRPr="00163E75">
              <w:rPr>
                <w:color w:val="221F1F"/>
                <w:sz w:val="24"/>
              </w:rPr>
              <w:t>Приёмырисованиялинией.</w:t>
            </w:r>
          </w:p>
        </w:tc>
        <w:tc>
          <w:tcPr>
            <w:tcW w:w="1275" w:type="dxa"/>
            <w:tcBorders>
              <w:top w:val="single" w:sz="4" w:space="0" w:color="000000"/>
              <w:left w:val="single" w:sz="4" w:space="0" w:color="000000"/>
              <w:bottom w:val="nil"/>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nil"/>
              <w:right w:val="single" w:sz="4" w:space="0" w:color="000000"/>
            </w:tcBorders>
            <w:hideMark/>
          </w:tcPr>
          <w:p w:rsidR="00281B16" w:rsidRDefault="00281B16">
            <w:pPr>
              <w:pStyle w:val="TableParagraph"/>
              <w:ind w:left="626" w:right="440" w:hanging="272"/>
              <w:rPr>
                <w:sz w:val="24"/>
                <w:lang w:val="en-US"/>
              </w:rPr>
            </w:pPr>
            <w:r>
              <w:rPr>
                <w:sz w:val="24"/>
                <w:lang w:val="en-US"/>
              </w:rPr>
              <w:t>Презентация«Рисуемветочкуберезы»</w:t>
            </w:r>
          </w:p>
        </w:tc>
      </w:tr>
      <w:tr w:rsidR="00281B16" w:rsidRPr="00163E75" w:rsidTr="00281B16">
        <w:trPr>
          <w:trHeight w:val="340"/>
        </w:trPr>
        <w:tc>
          <w:tcPr>
            <w:tcW w:w="538"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nil"/>
              <w:left w:val="single" w:sz="4" w:space="0" w:color="000000"/>
              <w:bottom w:val="nil"/>
              <w:right w:val="single" w:sz="4" w:space="0" w:color="000000"/>
            </w:tcBorders>
            <w:hideMark/>
          </w:tcPr>
          <w:p w:rsidR="00281B16" w:rsidRPr="00281B16" w:rsidRDefault="00281B16">
            <w:pPr>
              <w:pStyle w:val="TableParagraph"/>
              <w:tabs>
                <w:tab w:val="left" w:pos="1151"/>
                <w:tab w:val="left" w:pos="1628"/>
                <w:tab w:val="left" w:pos="2897"/>
                <w:tab w:val="left" w:pos="3878"/>
              </w:tabs>
              <w:spacing w:before="41"/>
              <w:ind w:left="108"/>
              <w:rPr>
                <w:sz w:val="24"/>
              </w:rPr>
            </w:pPr>
            <w:r w:rsidRPr="00281B16">
              <w:rPr>
                <w:color w:val="221F1F"/>
                <w:sz w:val="24"/>
              </w:rPr>
              <w:t>Линии</w:t>
            </w:r>
            <w:r w:rsidRPr="00281B16">
              <w:rPr>
                <w:color w:val="221F1F"/>
                <w:sz w:val="24"/>
              </w:rPr>
              <w:tab/>
              <w:t>в</w:t>
            </w:r>
            <w:r w:rsidRPr="00281B16">
              <w:rPr>
                <w:color w:val="221F1F"/>
                <w:sz w:val="24"/>
              </w:rPr>
              <w:tab/>
              <w:t>природе.</w:t>
            </w:r>
            <w:r w:rsidRPr="00281B16">
              <w:rPr>
                <w:color w:val="221F1F"/>
                <w:sz w:val="24"/>
              </w:rPr>
              <w:tab/>
              <w:t>Ветки</w:t>
            </w:r>
            <w:r w:rsidRPr="00281B16">
              <w:rPr>
                <w:color w:val="221F1F"/>
                <w:sz w:val="24"/>
              </w:rPr>
              <w:tab/>
              <w:t>(по</w:t>
            </w:r>
          </w:p>
        </w:tc>
        <w:tc>
          <w:tcPr>
            <w:tcW w:w="1275"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c>
          <w:tcPr>
            <w:tcW w:w="3048"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r>
      <w:tr w:rsidR="00281B16" w:rsidTr="00281B16">
        <w:trPr>
          <w:trHeight w:val="313"/>
        </w:trPr>
        <w:tc>
          <w:tcPr>
            <w:tcW w:w="538" w:type="dxa"/>
            <w:tcBorders>
              <w:top w:val="nil"/>
              <w:left w:val="single" w:sz="4" w:space="0" w:color="000000"/>
              <w:bottom w:val="nil"/>
              <w:right w:val="single" w:sz="4" w:space="0" w:color="000000"/>
            </w:tcBorders>
          </w:tcPr>
          <w:p w:rsidR="00281B16" w:rsidRPr="00281B16" w:rsidRDefault="00281B16">
            <w:pPr>
              <w:pStyle w:val="TableParagraph"/>
              <w:ind w:left="0"/>
            </w:pPr>
          </w:p>
        </w:tc>
        <w:tc>
          <w:tcPr>
            <w:tcW w:w="1550" w:type="dxa"/>
            <w:tcBorders>
              <w:top w:val="nil"/>
              <w:left w:val="single" w:sz="4" w:space="0" w:color="000000"/>
              <w:bottom w:val="nil"/>
              <w:right w:val="single" w:sz="4" w:space="0" w:color="000000"/>
            </w:tcBorders>
          </w:tcPr>
          <w:p w:rsidR="00281B16" w:rsidRPr="00281B16" w:rsidRDefault="00281B16">
            <w:pPr>
              <w:pStyle w:val="TableParagraph"/>
              <w:ind w:left="0"/>
            </w:pPr>
          </w:p>
        </w:tc>
        <w:tc>
          <w:tcPr>
            <w:tcW w:w="4321" w:type="dxa"/>
            <w:tcBorders>
              <w:top w:val="nil"/>
              <w:left w:val="single" w:sz="4" w:space="0" w:color="000000"/>
              <w:bottom w:val="nil"/>
              <w:right w:val="single" w:sz="4" w:space="0" w:color="000000"/>
            </w:tcBorders>
            <w:hideMark/>
          </w:tcPr>
          <w:p w:rsidR="00281B16" w:rsidRDefault="00281B16">
            <w:pPr>
              <w:pStyle w:val="TableParagraph"/>
              <w:tabs>
                <w:tab w:val="left" w:pos="1878"/>
                <w:tab w:val="left" w:pos="2835"/>
                <w:tab w:val="left" w:pos="3327"/>
              </w:tabs>
              <w:spacing w:before="13"/>
              <w:ind w:left="108"/>
              <w:rPr>
                <w:sz w:val="24"/>
                <w:lang w:val="en-US"/>
              </w:rPr>
            </w:pPr>
            <w:r>
              <w:rPr>
                <w:color w:val="221F1F"/>
                <w:sz w:val="24"/>
                <w:lang w:val="en-US"/>
              </w:rPr>
              <w:t>фотографиям):</w:t>
            </w:r>
            <w:r>
              <w:rPr>
                <w:color w:val="221F1F"/>
                <w:sz w:val="24"/>
                <w:lang w:val="en-US"/>
              </w:rPr>
              <w:tab/>
              <w:t>тонкие</w:t>
            </w:r>
            <w:r>
              <w:rPr>
                <w:color w:val="221F1F"/>
                <w:sz w:val="24"/>
                <w:lang w:val="en-US"/>
              </w:rPr>
              <w:tab/>
              <w:t>—</w:t>
            </w:r>
            <w:r>
              <w:rPr>
                <w:color w:val="221F1F"/>
                <w:sz w:val="24"/>
                <w:lang w:val="en-US"/>
              </w:rPr>
              <w:tab/>
              <w:t>толстые,</w:t>
            </w:r>
          </w:p>
        </w:tc>
        <w:tc>
          <w:tcPr>
            <w:tcW w:w="1275" w:type="dxa"/>
            <w:tcBorders>
              <w:top w:val="nil"/>
              <w:left w:val="single" w:sz="4" w:space="0" w:color="000000"/>
              <w:bottom w:val="nil"/>
              <w:right w:val="single" w:sz="4" w:space="0" w:color="000000"/>
            </w:tcBorders>
          </w:tcPr>
          <w:p w:rsidR="00281B16" w:rsidRDefault="00281B16">
            <w:pPr>
              <w:pStyle w:val="TableParagraph"/>
              <w:ind w:left="0"/>
              <w:rPr>
                <w:lang w:val="en-US"/>
              </w:rPr>
            </w:pPr>
          </w:p>
        </w:tc>
        <w:tc>
          <w:tcPr>
            <w:tcW w:w="3048" w:type="dxa"/>
            <w:tcBorders>
              <w:top w:val="nil"/>
              <w:left w:val="single" w:sz="4" w:space="0" w:color="000000"/>
              <w:bottom w:val="nil"/>
              <w:right w:val="single" w:sz="4" w:space="0" w:color="000000"/>
            </w:tcBorders>
          </w:tcPr>
          <w:p w:rsidR="00281B16" w:rsidRDefault="00281B16">
            <w:pPr>
              <w:pStyle w:val="TableParagraph"/>
              <w:ind w:left="0"/>
              <w:rPr>
                <w:lang w:val="en-US"/>
              </w:rPr>
            </w:pPr>
          </w:p>
        </w:tc>
      </w:tr>
      <w:tr w:rsidR="00281B16" w:rsidRPr="00FB14D1" w:rsidTr="00281B16">
        <w:trPr>
          <w:trHeight w:val="316"/>
        </w:trPr>
        <w:tc>
          <w:tcPr>
            <w:tcW w:w="538"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nil"/>
              <w:left w:val="single" w:sz="4" w:space="0" w:color="000000"/>
              <w:bottom w:val="nil"/>
              <w:right w:val="single" w:sz="4" w:space="0" w:color="000000"/>
            </w:tcBorders>
            <w:hideMark/>
          </w:tcPr>
          <w:p w:rsidR="00281B16" w:rsidRPr="00281B16" w:rsidRDefault="00281B16">
            <w:pPr>
              <w:pStyle w:val="TableParagraph"/>
              <w:spacing w:before="14"/>
              <w:ind w:left="108"/>
              <w:rPr>
                <w:sz w:val="24"/>
              </w:rPr>
            </w:pPr>
            <w:r w:rsidRPr="00281B16">
              <w:rPr>
                <w:color w:val="221F1F"/>
                <w:sz w:val="24"/>
              </w:rPr>
              <w:t>порывистые,угловатые,плавныеидр.</w:t>
            </w:r>
          </w:p>
        </w:tc>
        <w:tc>
          <w:tcPr>
            <w:tcW w:w="1275"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c>
          <w:tcPr>
            <w:tcW w:w="3048"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r>
      <w:tr w:rsidR="00281B16" w:rsidRPr="00FB14D1" w:rsidTr="00281B16">
        <w:trPr>
          <w:trHeight w:val="586"/>
        </w:trPr>
        <w:tc>
          <w:tcPr>
            <w:tcW w:w="538" w:type="dxa"/>
            <w:tcBorders>
              <w:top w:val="nil"/>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550"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c>
          <w:tcPr>
            <w:tcW w:w="4321" w:type="dxa"/>
            <w:tcBorders>
              <w:top w:val="nil"/>
              <w:left w:val="single" w:sz="4" w:space="0" w:color="000000"/>
              <w:bottom w:val="single" w:sz="4" w:space="0" w:color="000000"/>
              <w:right w:val="single" w:sz="4" w:space="0" w:color="000000"/>
            </w:tcBorders>
            <w:hideMark/>
          </w:tcPr>
          <w:p w:rsidR="00281B16" w:rsidRPr="00281B16" w:rsidRDefault="00281B16">
            <w:pPr>
              <w:pStyle w:val="TableParagraph"/>
              <w:tabs>
                <w:tab w:val="left" w:pos="2941"/>
                <w:tab w:val="left" w:pos="3649"/>
              </w:tabs>
              <w:spacing w:before="14" w:line="270" w:lineRule="atLeast"/>
              <w:ind w:left="108" w:right="410"/>
              <w:rPr>
                <w:sz w:val="24"/>
              </w:rPr>
            </w:pPr>
            <w:r w:rsidRPr="00281B16">
              <w:rPr>
                <w:color w:val="221F1F"/>
                <w:sz w:val="24"/>
              </w:rPr>
              <w:t>Графическиематериалы</w:t>
            </w:r>
            <w:r w:rsidRPr="00281B16">
              <w:rPr>
                <w:color w:val="221F1F"/>
                <w:sz w:val="24"/>
              </w:rPr>
              <w:tab/>
              <w:t>и</w:t>
            </w:r>
            <w:r w:rsidRPr="00281B16">
              <w:rPr>
                <w:color w:val="221F1F"/>
                <w:sz w:val="24"/>
              </w:rPr>
              <w:tab/>
            </w:r>
            <w:r w:rsidRPr="00281B16">
              <w:rPr>
                <w:color w:val="221F1F"/>
                <w:spacing w:val="-2"/>
                <w:sz w:val="24"/>
              </w:rPr>
              <w:t>их</w:t>
            </w:r>
            <w:r w:rsidRPr="00281B16">
              <w:rPr>
                <w:color w:val="221F1F"/>
                <w:sz w:val="24"/>
              </w:rPr>
              <w:t>особенности.</w:t>
            </w:r>
          </w:p>
        </w:tc>
        <w:tc>
          <w:tcPr>
            <w:tcW w:w="1275" w:type="dxa"/>
            <w:tcBorders>
              <w:top w:val="nil"/>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nil"/>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RPr="00FB14D1" w:rsidTr="00281B16">
        <w:trPr>
          <w:trHeight w:val="85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3</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5"/>
              <w:rPr>
                <w:sz w:val="24"/>
              </w:rPr>
            </w:pPr>
            <w:r w:rsidRPr="00281B16">
              <w:rPr>
                <w:sz w:val="24"/>
              </w:rPr>
              <w:t>Рисованиеснатуры:разныелистьяиихформа.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ind w:left="1164" w:right="260" w:hanging="771"/>
              <w:rPr>
                <w:sz w:val="24"/>
              </w:rPr>
            </w:pPr>
            <w:r w:rsidRPr="00281B16">
              <w:rPr>
                <w:sz w:val="24"/>
              </w:rPr>
              <w:t>«Рисуем листья разнойформы»</w:t>
            </w:r>
          </w:p>
        </w:tc>
      </w:tr>
      <w:tr w:rsidR="00281B16" w:rsidTr="00281B16">
        <w:trPr>
          <w:trHeight w:val="261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lastRenderedPageBreak/>
              <w:t>4</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08"/>
              <w:jc w:val="both"/>
              <w:rPr>
                <w:sz w:val="24"/>
              </w:rPr>
            </w:pPr>
            <w:r w:rsidRPr="00281B16">
              <w:rPr>
                <w:sz w:val="24"/>
              </w:rPr>
              <w:t>Представлениеопропорциях:короткое — длинное. Развитие навыкавидениясоотношениячастейцелого(наосноверисунковживотных).</w:t>
            </w:r>
            <w:r w:rsidRPr="00281B16">
              <w:rPr>
                <w:color w:val="221F1F"/>
                <w:sz w:val="24"/>
              </w:rPr>
              <w:t>Отодногопятна—«тела»,меняяпропорции «лап» и «шеи», получаемрисункиразных животных.</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05" w:right="273" w:hanging="816"/>
              <w:rPr>
                <w:sz w:val="24"/>
                <w:lang w:val="en-US"/>
              </w:rPr>
            </w:pPr>
            <w:r>
              <w:rPr>
                <w:sz w:val="24"/>
                <w:lang w:val="en-US"/>
              </w:rPr>
              <w:t>Презентация«Животныеиз цифр»</w:t>
            </w:r>
          </w:p>
        </w:tc>
      </w:tr>
      <w:tr w:rsidR="00281B16" w:rsidRPr="00FB14D1" w:rsidTr="00281B16">
        <w:trPr>
          <w:trHeight w:val="231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88"/>
              <w:jc w:val="center"/>
              <w:rPr>
                <w:sz w:val="24"/>
                <w:lang w:val="en-US"/>
              </w:rPr>
            </w:pPr>
            <w:r>
              <w:rPr>
                <w:sz w:val="24"/>
                <w:lang w:val="en-US"/>
              </w:rPr>
              <w:t>5.</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06"/>
              <w:jc w:val="both"/>
              <w:rPr>
                <w:sz w:val="24"/>
              </w:rPr>
            </w:pPr>
            <w:r w:rsidRPr="00281B16">
              <w:rPr>
                <w:sz w:val="24"/>
              </w:rPr>
              <w:t>Графическоепятно(ахроматическое)ипредставлениеосилуэте.Формированиенавыкавиденияцелостности.Цельнаяформаиеёчасти.</w:t>
            </w:r>
            <w:r w:rsidRPr="00281B16">
              <w:rPr>
                <w:color w:val="221F1F"/>
                <w:sz w:val="24"/>
              </w:rPr>
              <w:t>Линейныйрисунокнатемыстихов   С. Я. Маршака, А. Л. Барто,С.В. Михалкова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spacing w:before="4" w:line="232" w:lineRule="auto"/>
              <w:ind w:left="352" w:right="232" w:firstLine="391"/>
              <w:rPr>
                <w:sz w:val="24"/>
              </w:rPr>
            </w:pPr>
            <w:r w:rsidRPr="00281B16">
              <w:rPr>
                <w:sz w:val="24"/>
              </w:rPr>
              <w:t>«ИллюстрируемстихотворениеА.Барто</w:t>
            </w:r>
          </w:p>
          <w:p w:rsidR="00281B16" w:rsidRPr="00281B16" w:rsidRDefault="00281B16">
            <w:pPr>
              <w:pStyle w:val="TableParagraph"/>
              <w:spacing w:before="48"/>
              <w:ind w:left="933"/>
              <w:rPr>
                <w:sz w:val="24"/>
              </w:rPr>
            </w:pPr>
            <w:r w:rsidRPr="00281B16">
              <w:rPr>
                <w:sz w:val="24"/>
              </w:rPr>
              <w:t>«Игрушки»</w:t>
            </w:r>
          </w:p>
        </w:tc>
      </w:tr>
      <w:tr w:rsidR="00281B16" w:rsidTr="00281B16">
        <w:trPr>
          <w:trHeight w:val="181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6</w:t>
            </w:r>
          </w:p>
        </w:tc>
        <w:tc>
          <w:tcPr>
            <w:tcW w:w="1550" w:type="dxa"/>
            <w:tcBorders>
              <w:top w:val="single" w:sz="4" w:space="0" w:color="000000"/>
              <w:left w:val="single" w:sz="4" w:space="0" w:color="000000"/>
              <w:bottom w:val="nil"/>
              <w:right w:val="single" w:sz="4" w:space="0" w:color="000000"/>
            </w:tcBorders>
            <w:hideMark/>
          </w:tcPr>
          <w:p w:rsidR="00281B16" w:rsidRDefault="00281B16">
            <w:pPr>
              <w:pStyle w:val="TableParagraph"/>
              <w:ind w:left="623" w:right="224" w:hanging="377"/>
              <w:rPr>
                <w:sz w:val="24"/>
                <w:lang w:val="en-US"/>
              </w:rPr>
            </w:pPr>
            <w:r>
              <w:rPr>
                <w:color w:val="221F1F"/>
                <w:sz w:val="24"/>
                <w:lang w:val="en-US"/>
              </w:rPr>
              <w:t>Живопись6 ч</w:t>
            </w:r>
          </w:p>
        </w:tc>
        <w:tc>
          <w:tcPr>
            <w:tcW w:w="4321"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9"/>
              <w:ind w:left="0"/>
              <w:rPr>
                <w:b/>
                <w:sz w:val="35"/>
              </w:rPr>
            </w:pPr>
          </w:p>
          <w:p w:rsidR="00281B16" w:rsidRPr="00281B16" w:rsidRDefault="00281B16">
            <w:pPr>
              <w:pStyle w:val="TableParagraph"/>
              <w:spacing w:line="270" w:lineRule="atLeast"/>
              <w:ind w:left="108" w:right="206"/>
              <w:jc w:val="both"/>
              <w:rPr>
                <w:sz w:val="24"/>
              </w:rPr>
            </w:pPr>
            <w:r w:rsidRPr="00281B16">
              <w:rPr>
                <w:sz w:val="24"/>
              </w:rPr>
              <w:t>Цветкакодноизглавныхсредстввыражениявизобрази-тельномискусстве. Навыкиработы гуашьювусловияхурока.Краски«гуашь»,кисти,бумагацветная ибелая.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РЭШ№1</w:t>
            </w:r>
          </w:p>
          <w:p w:rsidR="00281B16" w:rsidRDefault="00D00A05">
            <w:pPr>
              <w:pStyle w:val="TableParagraph"/>
              <w:spacing w:before="2" w:line="235" w:lineRule="auto"/>
              <w:ind w:left="470" w:hanging="300"/>
              <w:rPr>
                <w:sz w:val="24"/>
                <w:lang w:val="en-US"/>
              </w:rPr>
            </w:pPr>
            <w:hyperlink r:id="rId467" w:history="1">
              <w:r w:rsidR="00281B16">
                <w:rPr>
                  <w:rStyle w:val="a7"/>
                  <w:spacing w:val="-1"/>
                  <w:sz w:val="24"/>
                  <w:lang w:val="en-US"/>
                </w:rPr>
                <w:t>https://resh.edu.ru/subject/les</w:t>
              </w:r>
            </w:hyperlink>
            <w:hyperlink r:id="rId468" w:history="1">
              <w:r w:rsidR="00281B16">
                <w:rPr>
                  <w:rStyle w:val="a7"/>
                  <w:sz w:val="24"/>
                  <w:lang w:val="en-US"/>
                </w:rPr>
                <w:t>son/6263/start/160876/</w:t>
              </w:r>
            </w:hyperlink>
          </w:p>
        </w:tc>
      </w:tr>
      <w:tr w:rsidR="00281B16" w:rsidTr="00281B16">
        <w:trPr>
          <w:trHeight w:val="1154"/>
        </w:trPr>
        <w:tc>
          <w:tcPr>
            <w:tcW w:w="538"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7</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nil"/>
              <w:right w:val="single" w:sz="4" w:space="0" w:color="000000"/>
            </w:tcBorders>
            <w:hideMark/>
          </w:tcPr>
          <w:p w:rsidR="00281B16" w:rsidRDefault="00281B16">
            <w:pPr>
              <w:pStyle w:val="TableParagraph"/>
              <w:tabs>
                <w:tab w:val="left" w:pos="1644"/>
                <w:tab w:val="left" w:pos="2533"/>
                <w:tab w:val="left" w:pos="3430"/>
              </w:tabs>
              <w:spacing w:line="242" w:lineRule="auto"/>
              <w:ind w:left="108" w:right="213" w:firstLine="372"/>
              <w:jc w:val="both"/>
              <w:rPr>
                <w:sz w:val="24"/>
                <w:lang w:val="en-US"/>
              </w:rPr>
            </w:pPr>
            <w:r w:rsidRPr="00281B16">
              <w:rPr>
                <w:sz w:val="24"/>
              </w:rPr>
              <w:t>Три</w:t>
            </w:r>
            <w:r w:rsidRPr="00281B16">
              <w:rPr>
                <w:sz w:val="24"/>
              </w:rPr>
              <w:tab/>
              <w:t>основных</w:t>
            </w:r>
            <w:r w:rsidRPr="00281B16">
              <w:rPr>
                <w:sz w:val="24"/>
              </w:rPr>
              <w:tab/>
              <w:t>цвета.Ассоциативные</w:t>
            </w:r>
            <w:r w:rsidRPr="00281B16">
              <w:rPr>
                <w:sz w:val="24"/>
              </w:rPr>
              <w:tab/>
            </w:r>
            <w:r w:rsidRPr="00281B16">
              <w:rPr>
                <w:spacing w:val="-1"/>
                <w:sz w:val="24"/>
              </w:rPr>
              <w:t>представления,</w:t>
            </w:r>
            <w:r w:rsidRPr="00281B16">
              <w:rPr>
                <w:sz w:val="24"/>
              </w:rPr>
              <w:t xml:space="preserve">связанные с каждым цветом. </w:t>
            </w:r>
            <w:r>
              <w:rPr>
                <w:sz w:val="24"/>
                <w:lang w:val="en-US"/>
              </w:rPr>
              <w:t>Навыкисмешениякрасок и</w:t>
            </w:r>
          </w:p>
        </w:tc>
        <w:tc>
          <w:tcPr>
            <w:tcW w:w="1275" w:type="dxa"/>
            <w:tcBorders>
              <w:top w:val="single" w:sz="4" w:space="0" w:color="000000"/>
              <w:left w:val="single" w:sz="4" w:space="0" w:color="000000"/>
              <w:bottom w:val="nil"/>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960"/>
              <w:rPr>
                <w:sz w:val="24"/>
                <w:lang w:val="en-US"/>
              </w:rPr>
            </w:pPr>
            <w:r>
              <w:rPr>
                <w:sz w:val="24"/>
                <w:lang w:val="en-US"/>
              </w:rPr>
              <w:t>РЭШ№16</w:t>
            </w:r>
          </w:p>
          <w:p w:rsidR="00281B16" w:rsidRDefault="00D00A05">
            <w:pPr>
              <w:pStyle w:val="TableParagraph"/>
              <w:spacing w:before="3" w:line="235" w:lineRule="auto"/>
              <w:ind w:left="470" w:hanging="300"/>
              <w:rPr>
                <w:sz w:val="24"/>
                <w:lang w:val="en-US"/>
              </w:rPr>
            </w:pPr>
            <w:hyperlink r:id="rId469" w:history="1">
              <w:r w:rsidR="00281B16">
                <w:rPr>
                  <w:rStyle w:val="a7"/>
                  <w:spacing w:val="-1"/>
                  <w:sz w:val="24"/>
                  <w:lang w:val="en-US"/>
                </w:rPr>
                <w:t>https://resh.edu.ru/subject/les</w:t>
              </w:r>
            </w:hyperlink>
            <w:hyperlink r:id="rId470" w:history="1">
              <w:r w:rsidR="00281B16">
                <w:rPr>
                  <w:rStyle w:val="a7"/>
                  <w:sz w:val="24"/>
                  <w:lang w:val="en-US"/>
                </w:rPr>
                <w:t>son/4215/start/182056/</w:t>
              </w:r>
            </w:hyperlink>
          </w:p>
        </w:tc>
      </w:tr>
      <w:tr w:rsidR="00281B16" w:rsidTr="00281B16">
        <w:trPr>
          <w:trHeight w:val="312"/>
        </w:trPr>
        <w:tc>
          <w:tcPr>
            <w:tcW w:w="538" w:type="dxa"/>
            <w:tcBorders>
              <w:top w:val="nil"/>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1550" w:type="dxa"/>
            <w:tcBorders>
              <w:top w:val="nil"/>
              <w:left w:val="single" w:sz="4" w:space="0" w:color="000000"/>
              <w:bottom w:val="nil"/>
              <w:right w:val="single" w:sz="4" w:space="0" w:color="000000"/>
            </w:tcBorders>
          </w:tcPr>
          <w:p w:rsidR="00281B16" w:rsidRDefault="00281B16">
            <w:pPr>
              <w:pStyle w:val="TableParagraph"/>
              <w:ind w:left="0"/>
              <w:rPr>
                <w:lang w:val="en-US"/>
              </w:rPr>
            </w:pPr>
          </w:p>
        </w:tc>
        <w:tc>
          <w:tcPr>
            <w:tcW w:w="4321" w:type="dxa"/>
            <w:tcBorders>
              <w:top w:val="nil"/>
              <w:left w:val="single" w:sz="4" w:space="0" w:color="000000"/>
              <w:bottom w:val="single" w:sz="4" w:space="0" w:color="000000"/>
              <w:right w:val="single" w:sz="4" w:space="0" w:color="000000"/>
            </w:tcBorders>
            <w:hideMark/>
          </w:tcPr>
          <w:p w:rsidR="00281B16" w:rsidRDefault="00281B16">
            <w:pPr>
              <w:pStyle w:val="TableParagraph"/>
              <w:spacing w:before="21" w:line="271" w:lineRule="exact"/>
              <w:ind w:left="108"/>
              <w:rPr>
                <w:sz w:val="24"/>
                <w:lang w:val="en-US"/>
              </w:rPr>
            </w:pPr>
            <w:r>
              <w:rPr>
                <w:sz w:val="24"/>
                <w:lang w:val="en-US"/>
              </w:rPr>
              <w:t>получениеновогоцвета.Радуга</w:t>
            </w:r>
          </w:p>
        </w:tc>
        <w:tc>
          <w:tcPr>
            <w:tcW w:w="1275" w:type="dxa"/>
            <w:tcBorders>
              <w:top w:val="nil"/>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3048" w:type="dxa"/>
            <w:tcBorders>
              <w:top w:val="nil"/>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117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8</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3649"/>
              </w:tabs>
              <w:ind w:left="108" w:right="111"/>
              <w:rPr>
                <w:sz w:val="24"/>
              </w:rPr>
            </w:pPr>
            <w:r w:rsidRPr="00281B16">
              <w:rPr>
                <w:sz w:val="24"/>
              </w:rPr>
              <w:t>Эмоциональнаявыразительностьцвета,способывыражениенастроения</w:t>
            </w:r>
            <w:r w:rsidRPr="00281B16">
              <w:rPr>
                <w:sz w:val="24"/>
              </w:rPr>
              <w:tab/>
              <w:t>визображаемомсюжете.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РЭШ№9</w:t>
            </w:r>
          </w:p>
          <w:p w:rsidR="00281B16" w:rsidRDefault="00D00A05">
            <w:pPr>
              <w:pStyle w:val="TableParagraph"/>
              <w:spacing w:before="2" w:line="235" w:lineRule="auto"/>
              <w:ind w:left="470" w:hanging="300"/>
              <w:rPr>
                <w:sz w:val="24"/>
                <w:lang w:val="en-US"/>
              </w:rPr>
            </w:pPr>
            <w:hyperlink r:id="rId471" w:history="1">
              <w:r w:rsidR="00281B16">
                <w:rPr>
                  <w:rStyle w:val="a7"/>
                  <w:spacing w:val="-1"/>
                  <w:sz w:val="24"/>
                  <w:lang w:val="en-US"/>
                </w:rPr>
                <w:t>https://resh.edu.ru/subject/les</w:t>
              </w:r>
            </w:hyperlink>
            <w:hyperlink r:id="rId472" w:history="1">
              <w:r w:rsidR="00281B16">
                <w:rPr>
                  <w:rStyle w:val="a7"/>
                  <w:sz w:val="24"/>
                  <w:lang w:val="en-US"/>
                </w:rPr>
                <w:t>son/4997/start/189948/</w:t>
              </w:r>
            </w:hyperlink>
          </w:p>
        </w:tc>
      </w:tr>
      <w:tr w:rsidR="00281B16" w:rsidRPr="00FB14D1" w:rsidTr="00281B16">
        <w:trPr>
          <w:trHeight w:val="1197"/>
        </w:trPr>
        <w:tc>
          <w:tcPr>
            <w:tcW w:w="538" w:type="dxa"/>
            <w:tcBorders>
              <w:top w:val="single" w:sz="4" w:space="0" w:color="000000"/>
              <w:left w:val="single" w:sz="4" w:space="0" w:color="000000"/>
              <w:bottom w:val="single" w:sz="6"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9</w:t>
            </w:r>
          </w:p>
        </w:tc>
        <w:tc>
          <w:tcPr>
            <w:tcW w:w="1550" w:type="dxa"/>
            <w:tcBorders>
              <w:top w:val="nil"/>
              <w:left w:val="single" w:sz="4" w:space="0" w:color="000000"/>
              <w:bottom w:val="single" w:sz="6"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6" w:space="0" w:color="000000"/>
              <w:right w:val="single" w:sz="4" w:space="0" w:color="000000"/>
            </w:tcBorders>
            <w:hideMark/>
          </w:tcPr>
          <w:p w:rsidR="00281B16" w:rsidRPr="00281B16" w:rsidRDefault="00281B16">
            <w:pPr>
              <w:pStyle w:val="TableParagraph"/>
              <w:ind w:left="108" w:right="211"/>
              <w:jc w:val="both"/>
              <w:rPr>
                <w:sz w:val="24"/>
              </w:rPr>
            </w:pPr>
            <w:r w:rsidRPr="00281B16">
              <w:rPr>
                <w:color w:val="221F1F"/>
                <w:sz w:val="24"/>
              </w:rPr>
              <w:t>Нашмирукрашаютцветы.Живописноеизображениепопредставлению ивосприятиюразныхпоцветуи формам</w:t>
            </w:r>
          </w:p>
        </w:tc>
        <w:tc>
          <w:tcPr>
            <w:tcW w:w="1275" w:type="dxa"/>
            <w:tcBorders>
              <w:top w:val="single" w:sz="4" w:space="0" w:color="000000"/>
              <w:left w:val="single" w:sz="4" w:space="0" w:color="000000"/>
              <w:bottom w:val="single" w:sz="6"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6"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spacing w:before="19"/>
              <w:ind w:left="108" w:right="-15"/>
              <w:rPr>
                <w:sz w:val="24"/>
              </w:rPr>
            </w:pPr>
            <w:r w:rsidRPr="00281B16">
              <w:rPr>
                <w:sz w:val="24"/>
              </w:rPr>
              <w:t>«</w:t>
            </w:r>
            <w:r w:rsidRPr="00281B16">
              <w:rPr>
                <w:color w:val="221F1F"/>
                <w:sz w:val="24"/>
              </w:rPr>
              <w:t>Нашмир украшаютцветы»</w:t>
            </w:r>
          </w:p>
        </w:tc>
      </w:tr>
    </w:tbl>
    <w:p w:rsidR="00281B16" w:rsidRDefault="00281B16" w:rsidP="00281B16">
      <w:pPr>
        <w:pStyle w:val="af7"/>
        <w:spacing w:before="5"/>
        <w:ind w:left="0"/>
        <w:jc w:val="left"/>
        <w:rPr>
          <w:b/>
          <w:sz w:val="26"/>
        </w:rPr>
      </w:pPr>
    </w:p>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Tr="00281B16">
        <w:trPr>
          <w:trHeight w:val="1487"/>
        </w:trPr>
        <w:tc>
          <w:tcPr>
            <w:tcW w:w="53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2483"/>
              </w:tabs>
              <w:ind w:left="108" w:right="207"/>
              <w:jc w:val="both"/>
              <w:rPr>
                <w:sz w:val="24"/>
                <w:lang w:val="en-US"/>
              </w:rPr>
            </w:pPr>
            <w:r w:rsidRPr="00281B16">
              <w:rPr>
                <w:color w:val="221F1F"/>
                <w:sz w:val="24"/>
              </w:rPr>
              <w:t>цветков.</w:t>
            </w:r>
            <w:r w:rsidRPr="00281B16">
              <w:rPr>
                <w:sz w:val="24"/>
              </w:rPr>
              <w:t xml:space="preserve">Живописноеизображениеразныхцветковпопредставлениюивосприятию. </w:t>
            </w:r>
            <w:r w:rsidRPr="00163E75">
              <w:rPr>
                <w:sz w:val="24"/>
              </w:rPr>
              <w:t>Развитие навыков работыгуашью.</w:t>
            </w:r>
            <w:r w:rsidRPr="00163E75">
              <w:rPr>
                <w:sz w:val="24"/>
              </w:rPr>
              <w:tab/>
            </w:r>
            <w:r>
              <w:rPr>
                <w:sz w:val="24"/>
                <w:lang w:val="en-US"/>
              </w:rPr>
              <w:t>Эмоциональнаявыразительностьцвета.</w:t>
            </w:r>
          </w:p>
        </w:tc>
        <w:tc>
          <w:tcPr>
            <w:tcW w:w="1275"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r>
      <w:tr w:rsidR="00281B16" w:rsidTr="00281B16">
        <w:trPr>
          <w:trHeight w:val="30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10</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68" w:lineRule="auto"/>
              <w:ind w:left="108" w:right="22"/>
              <w:rPr>
                <w:sz w:val="24"/>
              </w:rPr>
            </w:pPr>
            <w:r w:rsidRPr="00281B16">
              <w:rPr>
                <w:color w:val="221F1F"/>
                <w:sz w:val="24"/>
              </w:rPr>
              <w:t>Тематическая композиция «Временагода».Контрастныецветовыесостояниявремён года. Живопись (гуашь),аппликацияили смешаннаятехника.</w:t>
            </w:r>
          </w:p>
          <w:p w:rsidR="00281B16" w:rsidRPr="00281B16" w:rsidRDefault="00281B16">
            <w:pPr>
              <w:pStyle w:val="TableParagraph"/>
              <w:spacing w:before="3"/>
              <w:ind w:left="816"/>
              <w:rPr>
                <w:sz w:val="24"/>
              </w:rPr>
            </w:pPr>
            <w:r w:rsidRPr="00281B16">
              <w:rPr>
                <w:color w:val="221F1F"/>
                <w:sz w:val="24"/>
              </w:rPr>
              <w:t>Тематическаякомпозиция</w:t>
            </w:r>
          </w:p>
          <w:p w:rsidR="00281B16" w:rsidRPr="00281B16" w:rsidRDefault="00281B16">
            <w:pPr>
              <w:pStyle w:val="TableParagraph"/>
              <w:spacing w:before="37"/>
              <w:ind w:left="108"/>
              <w:rPr>
                <w:sz w:val="24"/>
              </w:rPr>
            </w:pPr>
            <w:r w:rsidRPr="00281B16">
              <w:rPr>
                <w:color w:val="221F1F"/>
                <w:sz w:val="24"/>
              </w:rPr>
              <w:t>«Временагода».Контрастные</w:t>
            </w:r>
          </w:p>
          <w:p w:rsidR="00281B16" w:rsidRPr="00281B16" w:rsidRDefault="00281B16">
            <w:pPr>
              <w:pStyle w:val="TableParagraph"/>
              <w:spacing w:before="38"/>
              <w:ind w:left="816"/>
              <w:rPr>
                <w:sz w:val="24"/>
              </w:rPr>
            </w:pPr>
            <w:r w:rsidRPr="00281B16">
              <w:rPr>
                <w:color w:val="221F1F"/>
                <w:sz w:val="24"/>
              </w:rPr>
              <w:t>цветовыесостояниявремёнгода.</w:t>
            </w:r>
          </w:p>
          <w:p w:rsidR="00281B16" w:rsidRPr="00281B16" w:rsidRDefault="00281B16">
            <w:pPr>
              <w:pStyle w:val="TableParagraph"/>
              <w:spacing w:before="36"/>
              <w:ind w:left="108"/>
              <w:rPr>
                <w:sz w:val="24"/>
              </w:rPr>
            </w:pPr>
            <w:r w:rsidRPr="00281B16">
              <w:rPr>
                <w:color w:val="221F1F"/>
                <w:sz w:val="24"/>
              </w:rPr>
              <w:t>Работагуашью,</w:t>
            </w:r>
          </w:p>
          <w:p w:rsidR="00281B16" w:rsidRPr="00281B16" w:rsidRDefault="00281B16">
            <w:pPr>
              <w:pStyle w:val="TableParagraph"/>
              <w:spacing w:before="34" w:line="270" w:lineRule="atLeast"/>
              <w:ind w:left="108"/>
              <w:rPr>
                <w:sz w:val="24"/>
              </w:rPr>
            </w:pPr>
            <w:r w:rsidRPr="00281B16">
              <w:rPr>
                <w:color w:val="221F1F"/>
                <w:sz w:val="24"/>
              </w:rPr>
              <w:t>втехникеаппликациииливсмешаннойтехнике.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РЭШ№5</w:t>
            </w:r>
          </w:p>
          <w:p w:rsidR="00281B16" w:rsidRDefault="00D00A05">
            <w:pPr>
              <w:pStyle w:val="TableParagraph"/>
              <w:spacing w:before="2" w:line="235" w:lineRule="auto"/>
              <w:ind w:left="135" w:right="32"/>
              <w:jc w:val="center"/>
              <w:rPr>
                <w:sz w:val="24"/>
                <w:lang w:val="en-US"/>
              </w:rPr>
            </w:pPr>
            <w:hyperlink r:id="rId473" w:history="1">
              <w:r w:rsidR="00281B16">
                <w:rPr>
                  <w:rStyle w:val="a7"/>
                  <w:spacing w:val="-1"/>
                  <w:sz w:val="24"/>
                  <w:lang w:val="en-US"/>
                </w:rPr>
                <w:t>https://resh.edu.ru/subject/les</w:t>
              </w:r>
            </w:hyperlink>
            <w:hyperlink r:id="rId474" w:history="1">
              <w:r w:rsidR="00281B16">
                <w:rPr>
                  <w:rStyle w:val="a7"/>
                  <w:sz w:val="24"/>
                  <w:lang w:val="en-US"/>
                </w:rPr>
                <w:t>son/4051/start/189928/</w:t>
              </w:r>
            </w:hyperlink>
          </w:p>
        </w:tc>
      </w:tr>
      <w:tr w:rsidR="00281B16" w:rsidTr="00281B16">
        <w:trPr>
          <w:trHeight w:val="58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11</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15"/>
              <w:rPr>
                <w:sz w:val="24"/>
                <w:lang w:val="en-US"/>
              </w:rPr>
            </w:pPr>
            <w:r w:rsidRPr="00281B16">
              <w:rPr>
                <w:sz w:val="24"/>
              </w:rPr>
              <w:t>Техникамонотипии.Представленияосимметрии.</w:t>
            </w:r>
            <w:r>
              <w:rPr>
                <w:sz w:val="24"/>
                <w:lang w:val="en-US"/>
              </w:rPr>
              <w:t>Развитиевоображения.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440"/>
              <w:rPr>
                <w:sz w:val="24"/>
                <w:lang w:val="en-US"/>
              </w:rPr>
            </w:pPr>
            <w:r>
              <w:rPr>
                <w:sz w:val="24"/>
                <w:lang w:val="en-US"/>
              </w:rPr>
              <w:t>Презентация«Техникамонотипии»</w:t>
            </w:r>
          </w:p>
        </w:tc>
      </w:tr>
      <w:tr w:rsidR="00281B16" w:rsidTr="00281B16">
        <w:trPr>
          <w:trHeight w:val="218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12</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23" w:right="217" w:hanging="516"/>
              <w:rPr>
                <w:sz w:val="24"/>
                <w:lang w:val="en-US"/>
              </w:rPr>
            </w:pPr>
            <w:r>
              <w:rPr>
                <w:color w:val="221F1F"/>
                <w:spacing w:val="-1"/>
                <w:sz w:val="24"/>
                <w:lang w:val="en-US"/>
              </w:rPr>
              <w:t>Скульптура</w:t>
            </w:r>
            <w:r>
              <w:rPr>
                <w:color w:val="221F1F"/>
                <w:sz w:val="24"/>
                <w:lang w:val="en-US"/>
              </w:rPr>
              <w:t>3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47" w:line="292" w:lineRule="auto"/>
              <w:ind w:left="108" w:right="215"/>
              <w:jc w:val="both"/>
              <w:rPr>
                <w:sz w:val="24"/>
              </w:rPr>
            </w:pPr>
            <w:r w:rsidRPr="00281B16">
              <w:rPr>
                <w:color w:val="221F1F"/>
                <w:sz w:val="24"/>
              </w:rPr>
              <w:t>Изображениевобъёме.Приёмыработы с пластилином; дощечка, стек,тряпочка.</w:t>
            </w:r>
          </w:p>
          <w:p w:rsidR="00281B16" w:rsidRDefault="00281B16">
            <w:pPr>
              <w:pStyle w:val="TableParagraph"/>
              <w:tabs>
                <w:tab w:val="left" w:pos="1219"/>
                <w:tab w:val="left" w:pos="2730"/>
              </w:tabs>
              <w:spacing w:line="270" w:lineRule="atLeast"/>
              <w:ind w:left="108" w:right="212"/>
              <w:jc w:val="both"/>
              <w:rPr>
                <w:sz w:val="24"/>
                <w:lang w:val="en-US"/>
              </w:rPr>
            </w:pPr>
            <w:r w:rsidRPr="00281B16">
              <w:rPr>
                <w:sz w:val="24"/>
              </w:rPr>
              <w:t>Лепказверушекизцельнойформы(черепашки, ёжика, зайчика, птички идр.).</w:t>
            </w:r>
            <w:r w:rsidRPr="00281B16">
              <w:rPr>
                <w:sz w:val="24"/>
              </w:rPr>
              <w:tab/>
            </w:r>
            <w:r>
              <w:rPr>
                <w:sz w:val="24"/>
                <w:lang w:val="en-US"/>
              </w:rPr>
              <w:t>Приёмы</w:t>
            </w:r>
            <w:r>
              <w:rPr>
                <w:sz w:val="24"/>
                <w:lang w:val="en-US"/>
              </w:rPr>
              <w:tab/>
            </w:r>
            <w:r>
              <w:rPr>
                <w:spacing w:val="-1"/>
                <w:sz w:val="24"/>
                <w:lang w:val="en-US"/>
              </w:rPr>
              <w:t>вытягивания,</w:t>
            </w:r>
            <w:r>
              <w:rPr>
                <w:sz w:val="24"/>
                <w:lang w:val="en-US"/>
              </w:rPr>
              <w:t>вдавливания,сгибания,скручивания.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РЭШ№15</w:t>
            </w:r>
          </w:p>
          <w:p w:rsidR="00281B16" w:rsidRDefault="00D00A05">
            <w:pPr>
              <w:pStyle w:val="TableParagraph"/>
              <w:spacing w:before="2" w:line="235" w:lineRule="auto"/>
              <w:ind w:left="135" w:right="32"/>
              <w:jc w:val="center"/>
              <w:rPr>
                <w:sz w:val="24"/>
                <w:lang w:val="en-US"/>
              </w:rPr>
            </w:pPr>
            <w:hyperlink r:id="rId475" w:history="1">
              <w:r w:rsidR="00281B16">
                <w:rPr>
                  <w:rStyle w:val="a7"/>
                  <w:spacing w:val="-1"/>
                  <w:sz w:val="24"/>
                  <w:lang w:val="en-US"/>
                </w:rPr>
                <w:t>https://resh.edu.ru/subject/les</w:t>
              </w:r>
            </w:hyperlink>
            <w:hyperlink r:id="rId476" w:history="1">
              <w:r w:rsidR="00281B16">
                <w:rPr>
                  <w:rStyle w:val="a7"/>
                  <w:sz w:val="24"/>
                  <w:lang w:val="en-US"/>
                </w:rPr>
                <w:t>son/4996/start/207412/</w:t>
              </w:r>
            </w:hyperlink>
          </w:p>
        </w:tc>
      </w:tr>
      <w:tr w:rsidR="00281B16" w:rsidTr="00281B16">
        <w:trPr>
          <w:trHeight w:val="211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13</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373"/>
              </w:tabs>
              <w:ind w:left="108" w:right="210"/>
              <w:jc w:val="both"/>
              <w:rPr>
                <w:sz w:val="24"/>
              </w:rPr>
            </w:pPr>
            <w:r w:rsidRPr="00281B16">
              <w:rPr>
                <w:sz w:val="24"/>
              </w:rPr>
              <w:t>Лепкаигрушки,характернойдляодногоизнаиболееизвестныхнародных</w:t>
            </w:r>
            <w:r w:rsidRPr="00281B16">
              <w:rPr>
                <w:sz w:val="24"/>
              </w:rPr>
              <w:tab/>
            </w:r>
            <w:r w:rsidRPr="00281B16">
              <w:rPr>
                <w:spacing w:val="-1"/>
                <w:sz w:val="24"/>
              </w:rPr>
              <w:t>художественных</w:t>
            </w:r>
            <w:r w:rsidRPr="00281B16">
              <w:rPr>
                <w:sz w:val="24"/>
              </w:rPr>
              <w:t>промыслов(дымковскаяиликаргопольскаяигрушкаилиповыборуучителясучётомместныхпромыслов).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РЭШ№4</w:t>
            </w:r>
          </w:p>
          <w:p w:rsidR="00281B16" w:rsidRDefault="00D00A05">
            <w:pPr>
              <w:pStyle w:val="TableParagraph"/>
              <w:spacing w:before="2" w:line="235" w:lineRule="auto"/>
              <w:ind w:left="135" w:right="32"/>
              <w:jc w:val="center"/>
              <w:rPr>
                <w:sz w:val="24"/>
                <w:lang w:val="en-US"/>
              </w:rPr>
            </w:pPr>
            <w:hyperlink r:id="rId477" w:history="1">
              <w:r w:rsidR="00281B16">
                <w:rPr>
                  <w:rStyle w:val="a7"/>
                  <w:spacing w:val="-1"/>
                  <w:sz w:val="24"/>
                  <w:lang w:val="en-US"/>
                </w:rPr>
                <w:t>https://resh.edu.ru/subject/les</w:t>
              </w:r>
            </w:hyperlink>
            <w:hyperlink r:id="rId478" w:history="1">
              <w:r w:rsidR="00281B16">
                <w:rPr>
                  <w:rStyle w:val="a7"/>
                  <w:sz w:val="24"/>
                  <w:lang w:val="en-US"/>
                </w:rPr>
                <w:t>son/4053/start/169492/</w:t>
              </w:r>
            </w:hyperlink>
          </w:p>
        </w:tc>
      </w:tr>
      <w:tr w:rsidR="00281B16" w:rsidTr="00281B16">
        <w:trPr>
          <w:trHeight w:val="223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t>14</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96"/>
              <w:jc w:val="both"/>
              <w:rPr>
                <w:sz w:val="24"/>
                <w:lang w:val="en-US"/>
              </w:rPr>
            </w:pPr>
            <w:r w:rsidRPr="00281B16">
              <w:rPr>
                <w:color w:val="221F1F"/>
                <w:sz w:val="24"/>
              </w:rPr>
              <w:t>Бумажнаяпластика.Овладениепервичнымиприёмаминад-резания,закручивания, складывания.</w:t>
            </w:r>
            <w:r w:rsidRPr="00281B16">
              <w:rPr>
                <w:sz w:val="24"/>
              </w:rPr>
              <w:t xml:space="preserve">Объёмнаяаппликацияизбумагиикартона.Оригами—созданиеигрушкидляновогодней ёлки. </w:t>
            </w:r>
            <w:r>
              <w:rPr>
                <w:sz w:val="24"/>
                <w:lang w:val="en-US"/>
              </w:rPr>
              <w:t>Приёмы складываниябумаги.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ind w:left="52" w:right="46"/>
              <w:jc w:val="center"/>
              <w:rPr>
                <w:sz w:val="24"/>
                <w:lang w:val="en-US"/>
              </w:rPr>
            </w:pPr>
            <w:r>
              <w:rPr>
                <w:sz w:val="24"/>
                <w:lang w:val="en-US"/>
              </w:rPr>
              <w:t>РЭШ№7</w:t>
            </w:r>
          </w:p>
          <w:p w:rsidR="00281B16" w:rsidRDefault="00D00A05">
            <w:pPr>
              <w:pStyle w:val="TableParagraph"/>
              <w:spacing w:before="2" w:line="235" w:lineRule="auto"/>
              <w:ind w:left="135" w:right="32"/>
              <w:jc w:val="center"/>
              <w:rPr>
                <w:sz w:val="24"/>
                <w:lang w:val="en-US"/>
              </w:rPr>
            </w:pPr>
            <w:hyperlink r:id="rId479" w:history="1">
              <w:r w:rsidR="00281B16">
                <w:rPr>
                  <w:rStyle w:val="a7"/>
                  <w:spacing w:val="-1"/>
                  <w:sz w:val="24"/>
                  <w:lang w:val="en-US"/>
                </w:rPr>
                <w:t>https://resh.edu.ru/subject/les</w:t>
              </w:r>
            </w:hyperlink>
            <w:hyperlink r:id="rId480" w:history="1">
              <w:r w:rsidR="00281B16">
                <w:rPr>
                  <w:rStyle w:val="a7"/>
                  <w:sz w:val="24"/>
                  <w:lang w:val="en-US"/>
                </w:rPr>
                <w:t>son/4994/start/182134/</w:t>
              </w:r>
            </w:hyperlink>
          </w:p>
        </w:tc>
      </w:tr>
      <w:tr w:rsidR="00281B16" w:rsidTr="00281B16">
        <w:trPr>
          <w:trHeight w:val="308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15</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0" w:right="76"/>
              <w:jc w:val="center"/>
              <w:rPr>
                <w:sz w:val="24"/>
                <w:lang w:val="en-US"/>
              </w:rPr>
            </w:pPr>
            <w:r>
              <w:rPr>
                <w:color w:val="221F1F"/>
                <w:sz w:val="24"/>
                <w:lang w:val="en-US"/>
              </w:rPr>
              <w:t>Декоративно</w:t>
            </w:r>
          </w:p>
          <w:p w:rsidR="00281B16" w:rsidRDefault="00281B16">
            <w:pPr>
              <w:pStyle w:val="TableParagraph"/>
              <w:spacing w:before="19" w:line="276" w:lineRule="auto"/>
              <w:ind w:left="182" w:right="76"/>
              <w:jc w:val="center"/>
              <w:rPr>
                <w:sz w:val="24"/>
                <w:lang w:val="en-US"/>
              </w:rPr>
            </w:pPr>
            <w:r>
              <w:rPr>
                <w:color w:val="221F1F"/>
                <w:sz w:val="24"/>
                <w:lang w:val="en-US"/>
              </w:rPr>
              <w:t>-прикладноеискусство</w:t>
            </w:r>
          </w:p>
          <w:p w:rsidR="00281B16" w:rsidRDefault="00281B16">
            <w:pPr>
              <w:pStyle w:val="TableParagraph"/>
              <w:spacing w:before="1"/>
              <w:ind w:left="84" w:right="76"/>
              <w:jc w:val="center"/>
              <w:rPr>
                <w:sz w:val="24"/>
                <w:lang w:val="en-US"/>
              </w:rPr>
            </w:pPr>
            <w:r>
              <w:rPr>
                <w:color w:val="221F1F"/>
                <w:sz w:val="24"/>
                <w:lang w:val="en-US"/>
              </w:rPr>
              <w:t>5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23"/>
              </w:tabs>
              <w:spacing w:before="157" w:line="283" w:lineRule="auto"/>
              <w:ind w:left="108" w:right="207"/>
              <w:jc w:val="both"/>
              <w:rPr>
                <w:sz w:val="24"/>
              </w:rPr>
            </w:pPr>
            <w:r w:rsidRPr="00281B16">
              <w:rPr>
                <w:sz w:val="24"/>
              </w:rPr>
              <w:t>Узоры в природе. Наблюдение узоровв живой природе (в условиях урока наоснове</w:t>
            </w:r>
            <w:r w:rsidRPr="00281B16">
              <w:rPr>
                <w:sz w:val="24"/>
              </w:rPr>
              <w:tab/>
            </w:r>
            <w:r w:rsidRPr="00281B16">
              <w:rPr>
                <w:spacing w:val="-1"/>
                <w:sz w:val="24"/>
              </w:rPr>
              <w:t>фотографий).</w:t>
            </w:r>
          </w:p>
          <w:p w:rsidR="00281B16" w:rsidRPr="00281B16" w:rsidRDefault="00281B16">
            <w:pPr>
              <w:pStyle w:val="TableParagraph"/>
              <w:spacing w:line="272" w:lineRule="exact"/>
              <w:ind w:left="108"/>
              <w:rPr>
                <w:sz w:val="24"/>
              </w:rPr>
            </w:pPr>
            <w:r w:rsidRPr="00281B16">
              <w:rPr>
                <w:sz w:val="24"/>
              </w:rPr>
              <w:t>Эмоциональноэстетическое</w:t>
            </w:r>
          </w:p>
          <w:p w:rsidR="00281B16" w:rsidRPr="00281B16" w:rsidRDefault="00281B16">
            <w:pPr>
              <w:pStyle w:val="TableParagraph"/>
              <w:tabs>
                <w:tab w:val="left" w:pos="3172"/>
              </w:tabs>
              <w:spacing w:before="53" w:line="283" w:lineRule="auto"/>
              <w:ind w:left="108" w:right="208"/>
              <w:jc w:val="both"/>
              <w:rPr>
                <w:sz w:val="24"/>
              </w:rPr>
            </w:pPr>
            <w:r w:rsidRPr="00281B16">
              <w:rPr>
                <w:sz w:val="24"/>
              </w:rPr>
              <w:t>восприятие</w:t>
            </w:r>
            <w:r w:rsidRPr="00281B16">
              <w:rPr>
                <w:sz w:val="24"/>
              </w:rPr>
              <w:tab/>
            </w:r>
            <w:r w:rsidRPr="00281B16">
              <w:rPr>
                <w:spacing w:val="-1"/>
                <w:sz w:val="24"/>
              </w:rPr>
              <w:t>объектов</w:t>
            </w:r>
            <w:r w:rsidRPr="00281B16">
              <w:rPr>
                <w:sz w:val="24"/>
              </w:rPr>
              <w:t>действительности.Ассоциативноесопоставлениесорнаментамивпредметах</w:t>
            </w:r>
          </w:p>
          <w:p w:rsidR="00281B16" w:rsidRPr="00163E75" w:rsidRDefault="00281B16">
            <w:pPr>
              <w:pStyle w:val="TableParagraph"/>
              <w:spacing w:before="11" w:line="273" w:lineRule="exact"/>
              <w:ind w:left="108"/>
              <w:jc w:val="both"/>
              <w:rPr>
                <w:sz w:val="24"/>
              </w:rPr>
            </w:pPr>
            <w:r w:rsidRPr="00163E75">
              <w:rPr>
                <w:sz w:val="24"/>
              </w:rPr>
              <w:t>декоративно-прикладногоискусства.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РЭШ№6</w:t>
            </w:r>
          </w:p>
          <w:p w:rsidR="00281B16" w:rsidRDefault="00D00A05">
            <w:pPr>
              <w:pStyle w:val="TableParagraph"/>
              <w:spacing w:before="2" w:line="235" w:lineRule="auto"/>
              <w:ind w:left="135" w:right="32"/>
              <w:jc w:val="center"/>
              <w:rPr>
                <w:sz w:val="24"/>
                <w:lang w:val="en-US"/>
              </w:rPr>
            </w:pPr>
            <w:hyperlink r:id="rId481" w:history="1">
              <w:r w:rsidR="00281B16">
                <w:rPr>
                  <w:rStyle w:val="a7"/>
                  <w:spacing w:val="-1"/>
                  <w:sz w:val="24"/>
                  <w:lang w:val="en-US"/>
                </w:rPr>
                <w:t>https://resh.edu.ru/subject/les</w:t>
              </w:r>
            </w:hyperlink>
            <w:hyperlink r:id="rId482" w:history="1">
              <w:r w:rsidR="00281B16">
                <w:rPr>
                  <w:rStyle w:val="a7"/>
                  <w:sz w:val="24"/>
                  <w:lang w:val="en-US"/>
                </w:rPr>
                <w:t>son/4052/start/160977/</w:t>
              </w:r>
            </w:hyperlink>
          </w:p>
        </w:tc>
      </w:tr>
      <w:tr w:rsidR="00281B16" w:rsidTr="00281B16">
        <w:trPr>
          <w:trHeight w:val="92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16</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012"/>
                <w:tab w:val="left" w:pos="1376"/>
                <w:tab w:val="left" w:pos="2799"/>
              </w:tabs>
              <w:ind w:left="108" w:right="215"/>
              <w:rPr>
                <w:sz w:val="24"/>
              </w:rPr>
            </w:pPr>
            <w:r w:rsidRPr="00281B16">
              <w:rPr>
                <w:sz w:val="24"/>
              </w:rPr>
              <w:t>Узоры</w:t>
            </w:r>
            <w:r w:rsidRPr="00281B16">
              <w:rPr>
                <w:sz w:val="24"/>
              </w:rPr>
              <w:tab/>
              <w:t>и</w:t>
            </w:r>
            <w:r w:rsidRPr="00281B16">
              <w:rPr>
                <w:sz w:val="24"/>
              </w:rPr>
              <w:tab/>
              <w:t>орнаменты,</w:t>
            </w:r>
            <w:r w:rsidRPr="00281B16">
              <w:rPr>
                <w:sz w:val="24"/>
              </w:rPr>
              <w:tab/>
            </w:r>
            <w:r w:rsidRPr="00281B16">
              <w:rPr>
                <w:spacing w:val="-1"/>
                <w:sz w:val="24"/>
              </w:rPr>
              <w:t>создаваемые</w:t>
            </w:r>
            <w:r w:rsidRPr="00281B16">
              <w:rPr>
                <w:sz w:val="24"/>
              </w:rPr>
              <w:t>людьми,иразнообразиеихвидов.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РЭШ№8</w:t>
            </w:r>
          </w:p>
          <w:p w:rsidR="00281B16" w:rsidRDefault="00D00A05">
            <w:pPr>
              <w:pStyle w:val="TableParagraph"/>
              <w:ind w:left="135" w:right="32"/>
              <w:jc w:val="center"/>
              <w:rPr>
                <w:sz w:val="24"/>
                <w:lang w:val="en-US"/>
              </w:rPr>
            </w:pPr>
            <w:hyperlink r:id="rId483" w:history="1">
              <w:r w:rsidR="00281B16">
                <w:rPr>
                  <w:rStyle w:val="a7"/>
                  <w:spacing w:val="-1"/>
                  <w:sz w:val="24"/>
                  <w:lang w:val="en-US"/>
                </w:rPr>
                <w:t>https://resh.edu.ru/subject/les</w:t>
              </w:r>
            </w:hyperlink>
            <w:hyperlink r:id="rId484" w:history="1">
              <w:r w:rsidR="00281B16">
                <w:rPr>
                  <w:rStyle w:val="a7"/>
                  <w:sz w:val="24"/>
                  <w:lang w:val="en-US"/>
                </w:rPr>
                <w:t>son/3726/start/169650/</w:t>
              </w:r>
            </w:hyperlink>
          </w:p>
        </w:tc>
      </w:tr>
      <w:tr w:rsidR="00281B16" w:rsidRPr="00FB14D1" w:rsidTr="00281B16">
        <w:trPr>
          <w:trHeight w:val="1207"/>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675"/>
              </w:tabs>
              <w:ind w:left="108" w:right="208"/>
              <w:jc w:val="both"/>
              <w:rPr>
                <w:sz w:val="24"/>
              </w:rPr>
            </w:pPr>
            <w:r w:rsidRPr="00281B16">
              <w:rPr>
                <w:sz w:val="24"/>
              </w:rPr>
              <w:t>Орнаментыгеометрическиеирастительные.</w:t>
            </w:r>
            <w:r w:rsidRPr="00281B16">
              <w:rPr>
                <w:sz w:val="24"/>
              </w:rPr>
              <w:tab/>
            </w:r>
            <w:r w:rsidRPr="00281B16">
              <w:rPr>
                <w:spacing w:val="-1"/>
                <w:sz w:val="24"/>
              </w:rPr>
              <w:t>Декоративная</w:t>
            </w:r>
            <w:r w:rsidRPr="00281B16">
              <w:rPr>
                <w:sz w:val="24"/>
              </w:rPr>
              <w:t>композициявкругеили вполосе.</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RPr="00163E75" w:rsidTr="00281B16">
        <w:trPr>
          <w:trHeight w:val="240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17</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300"/>
                <w:tab w:val="left" w:pos="3850"/>
              </w:tabs>
              <w:ind w:left="108" w:right="209"/>
              <w:jc w:val="both"/>
              <w:rPr>
                <w:sz w:val="24"/>
              </w:rPr>
            </w:pPr>
            <w:r w:rsidRPr="00281B16">
              <w:rPr>
                <w:color w:val="221F1F"/>
                <w:sz w:val="24"/>
              </w:rPr>
              <w:t>Представленияосимметрииинаблюдениееёвприроде.Последовательное ведение работы надизображением</w:t>
            </w:r>
            <w:r w:rsidRPr="00281B16">
              <w:rPr>
                <w:color w:val="221F1F"/>
                <w:sz w:val="24"/>
              </w:rPr>
              <w:tab/>
              <w:t>бабочки</w:t>
            </w:r>
            <w:r w:rsidRPr="00281B16">
              <w:rPr>
                <w:color w:val="221F1F"/>
                <w:sz w:val="24"/>
              </w:rPr>
              <w:tab/>
            </w:r>
            <w:r w:rsidRPr="00281B16">
              <w:rPr>
                <w:color w:val="221F1F"/>
                <w:spacing w:val="-2"/>
                <w:sz w:val="24"/>
              </w:rPr>
              <w:t>по</w:t>
            </w:r>
            <w:r w:rsidRPr="00281B16">
              <w:rPr>
                <w:color w:val="221F1F"/>
                <w:sz w:val="24"/>
              </w:rPr>
              <w:t>представлению, использование линиисимметрииприсоставленииузоракрыльев.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5" w:right="46"/>
              <w:jc w:val="center"/>
              <w:rPr>
                <w:sz w:val="24"/>
              </w:rPr>
            </w:pPr>
            <w:r w:rsidRPr="00281B16">
              <w:rPr>
                <w:sz w:val="24"/>
              </w:rPr>
              <w:t>Презентация</w:t>
            </w:r>
          </w:p>
          <w:p w:rsidR="00281B16" w:rsidRPr="00281B16" w:rsidRDefault="00281B16">
            <w:pPr>
              <w:pStyle w:val="TableParagraph"/>
              <w:ind w:left="111" w:right="46"/>
              <w:jc w:val="center"/>
              <w:rPr>
                <w:sz w:val="24"/>
              </w:rPr>
            </w:pPr>
            <w:r w:rsidRPr="00281B16">
              <w:rPr>
                <w:sz w:val="24"/>
              </w:rPr>
              <w:t>«Бабочки в природе и набумаге»</w:t>
            </w:r>
          </w:p>
        </w:tc>
      </w:tr>
      <w:tr w:rsidR="00281B16" w:rsidTr="00281B16">
        <w:trPr>
          <w:trHeight w:val="121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18</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375"/>
              </w:tabs>
              <w:ind w:left="108" w:right="210"/>
              <w:jc w:val="both"/>
              <w:rPr>
                <w:sz w:val="24"/>
              </w:rPr>
            </w:pPr>
            <w:r w:rsidRPr="00281B16">
              <w:rPr>
                <w:color w:val="221F1F"/>
                <w:sz w:val="24"/>
              </w:rPr>
              <w:t>Орнамент,характерныйдля игрушекодногоизнаиболееизвестныхнародных</w:t>
            </w:r>
            <w:r w:rsidRPr="00281B16">
              <w:rPr>
                <w:color w:val="221F1F"/>
                <w:sz w:val="24"/>
              </w:rPr>
              <w:tab/>
            </w:r>
            <w:r w:rsidRPr="00281B16">
              <w:rPr>
                <w:color w:val="221F1F"/>
                <w:spacing w:val="-1"/>
                <w:sz w:val="24"/>
              </w:rPr>
              <w:t>художественных</w:t>
            </w:r>
            <w:r w:rsidRPr="00281B16">
              <w:rPr>
                <w:color w:val="221F1F"/>
                <w:sz w:val="24"/>
              </w:rPr>
              <w:t>промыслов.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РЭШ№11</w:t>
            </w:r>
          </w:p>
          <w:p w:rsidR="00281B16" w:rsidRDefault="00D00A05">
            <w:pPr>
              <w:pStyle w:val="TableParagraph"/>
              <w:spacing w:before="2" w:line="235" w:lineRule="auto"/>
              <w:ind w:left="111" w:right="46"/>
              <w:jc w:val="center"/>
              <w:rPr>
                <w:sz w:val="24"/>
                <w:lang w:val="en-US"/>
              </w:rPr>
            </w:pPr>
            <w:hyperlink r:id="rId485" w:history="1">
              <w:r w:rsidR="00281B16">
                <w:rPr>
                  <w:rStyle w:val="a7"/>
                  <w:spacing w:val="-1"/>
                  <w:sz w:val="24"/>
                  <w:lang w:val="en-US"/>
                </w:rPr>
                <w:t>https://resh.edu.ru/subject/les</w:t>
              </w:r>
            </w:hyperlink>
            <w:hyperlink r:id="rId486" w:history="1">
              <w:r w:rsidR="00281B16">
                <w:rPr>
                  <w:rStyle w:val="a7"/>
                  <w:sz w:val="24"/>
                  <w:lang w:val="en-US"/>
                </w:rPr>
                <w:t>son/4995/start/161058/</w:t>
              </w:r>
            </w:hyperlink>
          </w:p>
        </w:tc>
      </w:tr>
      <w:tr w:rsidR="00281B16" w:rsidTr="00281B16">
        <w:trPr>
          <w:trHeight w:val="121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19</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808"/>
                <w:tab w:val="left" w:pos="3487"/>
              </w:tabs>
              <w:ind w:left="108" w:right="211"/>
              <w:jc w:val="both"/>
              <w:rPr>
                <w:sz w:val="24"/>
              </w:rPr>
            </w:pPr>
            <w:r w:rsidRPr="00281B16">
              <w:rPr>
                <w:color w:val="221F1F"/>
                <w:sz w:val="24"/>
              </w:rPr>
              <w:t>Дизайнпредмета:изготовлениенарядной</w:t>
            </w:r>
            <w:r w:rsidRPr="00281B16">
              <w:rPr>
                <w:color w:val="221F1F"/>
                <w:sz w:val="24"/>
              </w:rPr>
              <w:tab/>
              <w:t>упаковки</w:t>
            </w:r>
            <w:r w:rsidRPr="00281B16">
              <w:rPr>
                <w:color w:val="221F1F"/>
                <w:sz w:val="24"/>
              </w:rPr>
              <w:tab/>
            </w:r>
            <w:r w:rsidRPr="00281B16">
              <w:rPr>
                <w:color w:val="221F1F"/>
                <w:spacing w:val="-2"/>
                <w:sz w:val="24"/>
              </w:rPr>
              <w:t>путём</w:t>
            </w:r>
            <w:r w:rsidRPr="00281B16">
              <w:rPr>
                <w:color w:val="221F1F"/>
                <w:sz w:val="24"/>
              </w:rPr>
              <w:t>складываниябумагииаппликации.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31" w:right="286" w:hanging="737"/>
              <w:rPr>
                <w:sz w:val="24"/>
                <w:lang w:val="en-US"/>
              </w:rPr>
            </w:pPr>
            <w:r>
              <w:rPr>
                <w:sz w:val="24"/>
                <w:lang w:val="en-US"/>
              </w:rPr>
              <w:t>Презентация«Упаковка-сундучок»</w:t>
            </w:r>
          </w:p>
        </w:tc>
      </w:tr>
      <w:tr w:rsidR="00281B16" w:rsidTr="00281B16">
        <w:trPr>
          <w:trHeight w:val="1857"/>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20</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23" w:right="102" w:hanging="516"/>
              <w:rPr>
                <w:sz w:val="24"/>
                <w:lang w:val="en-US"/>
              </w:rPr>
            </w:pPr>
            <w:r>
              <w:rPr>
                <w:color w:val="221F1F"/>
                <w:spacing w:val="-1"/>
                <w:sz w:val="24"/>
                <w:lang w:val="en-US"/>
              </w:rPr>
              <w:t>Архитектура</w:t>
            </w:r>
            <w:r>
              <w:rPr>
                <w:color w:val="221F1F"/>
                <w:sz w:val="24"/>
                <w:lang w:val="en-US"/>
              </w:rPr>
              <w:t>2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555"/>
              </w:tabs>
              <w:ind w:left="108" w:right="211"/>
              <w:jc w:val="both"/>
              <w:rPr>
                <w:sz w:val="24"/>
              </w:rPr>
            </w:pPr>
            <w:r w:rsidRPr="00281B16">
              <w:rPr>
                <w:sz w:val="24"/>
              </w:rPr>
              <w:t>Наблюдение</w:t>
            </w:r>
            <w:r w:rsidRPr="00281B16">
              <w:rPr>
                <w:sz w:val="24"/>
              </w:rPr>
              <w:tab/>
            </w:r>
            <w:r w:rsidRPr="00281B16">
              <w:rPr>
                <w:spacing w:val="-1"/>
                <w:sz w:val="24"/>
              </w:rPr>
              <w:t>разнообразных</w:t>
            </w:r>
            <w:r w:rsidRPr="00281B16">
              <w:rPr>
                <w:sz w:val="24"/>
              </w:rPr>
              <w:t>архитектурных зданий в окружающеммире(пофотографиям),обсуждениеособенностейисоставныхчастейзданий.</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РЭШ№17</w:t>
            </w:r>
          </w:p>
          <w:p w:rsidR="00281B16" w:rsidRDefault="00D00A05">
            <w:pPr>
              <w:pStyle w:val="TableParagraph"/>
              <w:spacing w:before="2" w:line="235" w:lineRule="auto"/>
              <w:ind w:left="111" w:right="46"/>
              <w:jc w:val="center"/>
              <w:rPr>
                <w:sz w:val="24"/>
                <w:lang w:val="en-US"/>
              </w:rPr>
            </w:pPr>
            <w:hyperlink r:id="rId487" w:history="1">
              <w:r w:rsidR="00281B16">
                <w:rPr>
                  <w:rStyle w:val="a7"/>
                  <w:spacing w:val="-1"/>
                  <w:sz w:val="24"/>
                  <w:lang w:val="en-US"/>
                </w:rPr>
                <w:t>https://resh.edu.ru/subject/les</w:t>
              </w:r>
            </w:hyperlink>
            <w:hyperlink r:id="rId488" w:history="1">
              <w:r w:rsidR="00281B16">
                <w:rPr>
                  <w:rStyle w:val="a7"/>
                  <w:sz w:val="24"/>
                  <w:lang w:val="en-US"/>
                </w:rPr>
                <w:t>son/3758/start/223200/</w:t>
              </w:r>
            </w:hyperlink>
          </w:p>
        </w:tc>
      </w:tr>
      <w:tr w:rsidR="00281B16" w:rsidTr="00281B16">
        <w:trPr>
          <w:trHeight w:val="174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t>21</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4" w:lineRule="auto"/>
              <w:ind w:left="108" w:right="171"/>
              <w:rPr>
                <w:sz w:val="24"/>
              </w:rPr>
            </w:pPr>
            <w:r w:rsidRPr="00281B16">
              <w:rPr>
                <w:color w:val="221F1F"/>
                <w:sz w:val="24"/>
              </w:rPr>
              <w:t>Освоениеприёмовконструированияизбумаги. Складывание объёмныхпростыхгеометрическихтел.</w:t>
            </w:r>
          </w:p>
          <w:p w:rsidR="00281B16" w:rsidRPr="00281B16" w:rsidRDefault="00281B16">
            <w:pPr>
              <w:pStyle w:val="TableParagraph"/>
              <w:spacing w:before="1" w:line="244" w:lineRule="auto"/>
              <w:ind w:left="108" w:right="710"/>
              <w:rPr>
                <w:sz w:val="24"/>
              </w:rPr>
            </w:pPr>
            <w:r w:rsidRPr="00281B16">
              <w:rPr>
                <w:color w:val="221F1F"/>
                <w:sz w:val="24"/>
              </w:rPr>
              <w:t>Овладение приёмами склеивания,надрезанияивырезаниядеталей</w:t>
            </w:r>
          </w:p>
          <w:p w:rsidR="00281B16" w:rsidRDefault="00281B16">
            <w:pPr>
              <w:pStyle w:val="TableParagraph"/>
              <w:spacing w:before="36" w:line="264" w:lineRule="exact"/>
              <w:ind w:left="108"/>
              <w:rPr>
                <w:sz w:val="24"/>
                <w:lang w:val="en-US"/>
              </w:rPr>
            </w:pPr>
            <w:r>
              <w:rPr>
                <w:color w:val="221F1F"/>
                <w:sz w:val="24"/>
                <w:lang w:val="en-US"/>
              </w:rPr>
              <w:t>.использованиеприёмасимметрии.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56" w:right="136" w:hanging="1016"/>
              <w:rPr>
                <w:sz w:val="24"/>
                <w:lang w:val="en-US"/>
              </w:rPr>
            </w:pPr>
            <w:r>
              <w:rPr>
                <w:sz w:val="24"/>
                <w:lang w:val="en-US"/>
              </w:rPr>
              <w:t>Презентация«Складываемкубик»</w:t>
            </w:r>
          </w:p>
        </w:tc>
      </w:tr>
      <w:tr w:rsidR="00281B16" w:rsidTr="00281B16">
        <w:trPr>
          <w:trHeight w:val="119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22</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09"/>
              <w:jc w:val="both"/>
              <w:rPr>
                <w:sz w:val="24"/>
              </w:rPr>
            </w:pPr>
            <w:r w:rsidRPr="00281B16">
              <w:rPr>
                <w:sz w:val="24"/>
              </w:rPr>
              <w:t>Макетирование(илиаппликация)пространственнойсредысказочногогородаизбумаги,картонаилипластилина.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sz w:val="24"/>
                <w:lang w:val="en-US"/>
              </w:rPr>
            </w:pPr>
            <w:r>
              <w:rPr>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37" w:right="231" w:hanging="965"/>
              <w:rPr>
                <w:sz w:val="24"/>
                <w:lang w:val="en-US"/>
              </w:rPr>
            </w:pPr>
            <w:r>
              <w:rPr>
                <w:sz w:val="24"/>
                <w:lang w:val="en-US"/>
              </w:rPr>
              <w:t>Презентация«Сказочныйгород»</w:t>
            </w:r>
          </w:p>
        </w:tc>
      </w:tr>
      <w:tr w:rsidR="00281B16" w:rsidRPr="00FB14D1" w:rsidTr="00281B16">
        <w:trPr>
          <w:trHeight w:val="480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23</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right="88" w:firstLine="86"/>
              <w:jc w:val="both"/>
              <w:rPr>
                <w:sz w:val="24"/>
              </w:rPr>
            </w:pPr>
            <w:r w:rsidRPr="00281B16">
              <w:rPr>
                <w:color w:val="221F1F"/>
                <w:sz w:val="24"/>
              </w:rPr>
              <w:t>Восприятиепроизведенийискусства</w:t>
            </w:r>
          </w:p>
          <w:p w:rsidR="00281B16" w:rsidRPr="00281B16" w:rsidRDefault="00281B16">
            <w:pPr>
              <w:pStyle w:val="TableParagraph"/>
              <w:spacing w:line="257" w:lineRule="exact"/>
              <w:ind w:left="623"/>
              <w:jc w:val="both"/>
              <w:rPr>
                <w:sz w:val="24"/>
              </w:rPr>
            </w:pPr>
            <w:r w:rsidRPr="00281B16">
              <w:rPr>
                <w:color w:val="221F1F"/>
                <w:sz w:val="24"/>
              </w:rPr>
              <w:t>2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80" w:lineRule="auto"/>
              <w:ind w:left="108" w:right="210"/>
              <w:jc w:val="both"/>
              <w:rPr>
                <w:sz w:val="24"/>
              </w:rPr>
            </w:pPr>
            <w:r w:rsidRPr="00281B16">
              <w:rPr>
                <w:color w:val="221F1F"/>
                <w:sz w:val="24"/>
              </w:rPr>
              <w:t>Восприятиепроизведенийдетскоготворчества. Обсуждение сюжетного иэмоциональногосодержаниядетскихработ.</w:t>
            </w:r>
          </w:p>
          <w:p w:rsidR="00281B16" w:rsidRPr="00281B16" w:rsidRDefault="00281B16">
            <w:pPr>
              <w:pStyle w:val="TableParagraph"/>
              <w:spacing w:before="9" w:line="271" w:lineRule="auto"/>
              <w:ind w:left="108" w:right="210"/>
              <w:jc w:val="both"/>
              <w:rPr>
                <w:sz w:val="24"/>
              </w:rPr>
            </w:pPr>
            <w:r w:rsidRPr="00281B16">
              <w:rPr>
                <w:color w:val="221F1F"/>
                <w:sz w:val="24"/>
              </w:rPr>
              <w:t>Рассматривание иллюстраций детскойкнигинаосновесодержательныхустановокучителявсоответствиисизучаемойтемой.</w:t>
            </w:r>
          </w:p>
          <w:p w:rsidR="00281B16" w:rsidRPr="00281B16" w:rsidRDefault="00281B16">
            <w:pPr>
              <w:pStyle w:val="TableParagraph"/>
              <w:tabs>
                <w:tab w:val="left" w:pos="2849"/>
              </w:tabs>
              <w:ind w:left="108" w:right="208"/>
              <w:jc w:val="both"/>
              <w:rPr>
                <w:sz w:val="24"/>
              </w:rPr>
            </w:pPr>
            <w:r w:rsidRPr="00281B16">
              <w:rPr>
                <w:sz w:val="24"/>
              </w:rPr>
              <w:t>Художественное</w:t>
            </w:r>
            <w:r w:rsidRPr="00281B16">
              <w:rPr>
                <w:sz w:val="24"/>
              </w:rPr>
              <w:tab/>
            </w:r>
            <w:r w:rsidRPr="00281B16">
              <w:rPr>
                <w:spacing w:val="-1"/>
                <w:sz w:val="24"/>
              </w:rPr>
              <w:t>наблюдение</w:t>
            </w:r>
            <w:r w:rsidRPr="00281B16">
              <w:rPr>
                <w:sz w:val="24"/>
              </w:rPr>
              <w:t>окружающегомираприродыипредметнойсредыжизничеловекавзависимостиотпоставленнойаналитическойиэстетическойзадачи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55" w:right="46"/>
              <w:jc w:val="center"/>
              <w:rPr>
                <w:sz w:val="24"/>
              </w:rPr>
            </w:pPr>
            <w:r w:rsidRPr="00281B16">
              <w:rPr>
                <w:sz w:val="24"/>
              </w:rPr>
              <w:t>Презентация</w:t>
            </w:r>
          </w:p>
          <w:p w:rsidR="00281B16" w:rsidRPr="00281B16" w:rsidRDefault="00281B16">
            <w:pPr>
              <w:pStyle w:val="TableParagraph"/>
              <w:spacing w:before="19"/>
              <w:ind w:left="106" w:right="46"/>
              <w:jc w:val="center"/>
              <w:rPr>
                <w:sz w:val="24"/>
              </w:rPr>
            </w:pPr>
            <w:r w:rsidRPr="00281B16">
              <w:rPr>
                <w:sz w:val="24"/>
              </w:rPr>
              <w:t>«</w:t>
            </w:r>
            <w:r w:rsidRPr="00281B16">
              <w:rPr>
                <w:color w:val="221F1F"/>
                <w:sz w:val="24"/>
              </w:rPr>
              <w:t>Иллюстрациивдетскойкниге»</w:t>
            </w:r>
          </w:p>
        </w:tc>
      </w:tr>
      <w:tr w:rsidR="00281B16" w:rsidTr="00281B16">
        <w:trPr>
          <w:trHeight w:val="309"/>
        </w:trPr>
        <w:tc>
          <w:tcPr>
            <w:tcW w:w="53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pPr>
          </w:p>
        </w:tc>
        <w:tc>
          <w:tcPr>
            <w:tcW w:w="155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наблюдения(установки).</w:t>
            </w:r>
          </w:p>
        </w:tc>
        <w:tc>
          <w:tcPr>
            <w:tcW w:w="1275"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473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24</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66" w:lineRule="auto"/>
              <w:ind w:left="108" w:right="177"/>
              <w:jc w:val="both"/>
              <w:rPr>
                <w:sz w:val="24"/>
              </w:rPr>
            </w:pPr>
            <w:r w:rsidRPr="00281B16">
              <w:rPr>
                <w:color w:val="221F1F"/>
                <w:sz w:val="24"/>
              </w:rPr>
              <w:t>Знакомство с картиной, в которой ярковыраженоэмоциональноесостояние,илискартиной,написаннойнасказочный сюжет (произведения В. М.Васнецова, М. А. Врубеля и другие повыборуучителя).</w:t>
            </w:r>
          </w:p>
          <w:p w:rsidR="00281B16" w:rsidRPr="00281B16" w:rsidRDefault="00281B16">
            <w:pPr>
              <w:pStyle w:val="TableParagraph"/>
              <w:tabs>
                <w:tab w:val="left" w:pos="1211"/>
                <w:tab w:val="left" w:pos="1350"/>
                <w:tab w:val="left" w:pos="1489"/>
                <w:tab w:val="left" w:pos="2340"/>
                <w:tab w:val="left" w:pos="2872"/>
                <w:tab w:val="left" w:pos="2915"/>
                <w:tab w:val="left" w:pos="3115"/>
                <w:tab w:val="left" w:pos="3418"/>
                <w:tab w:val="left" w:pos="3891"/>
                <w:tab w:val="left" w:pos="4000"/>
              </w:tabs>
              <w:spacing w:before="2"/>
              <w:ind w:left="108" w:right="43" w:firstLine="422"/>
              <w:rPr>
                <w:sz w:val="24"/>
              </w:rPr>
            </w:pPr>
            <w:r w:rsidRPr="00281B16">
              <w:rPr>
                <w:sz w:val="24"/>
              </w:rPr>
              <w:t>Художник</w:t>
            </w:r>
            <w:r w:rsidRPr="00281B16">
              <w:rPr>
                <w:sz w:val="24"/>
              </w:rPr>
              <w:tab/>
              <w:t>и</w:t>
            </w:r>
            <w:r w:rsidRPr="00281B16">
              <w:rPr>
                <w:sz w:val="24"/>
              </w:rPr>
              <w:tab/>
            </w:r>
            <w:r w:rsidRPr="00281B16">
              <w:rPr>
                <w:sz w:val="24"/>
              </w:rPr>
              <w:tab/>
            </w:r>
            <w:r w:rsidRPr="00281B16">
              <w:rPr>
                <w:sz w:val="24"/>
              </w:rPr>
              <w:tab/>
            </w:r>
            <w:r w:rsidRPr="00281B16">
              <w:rPr>
                <w:sz w:val="24"/>
              </w:rPr>
              <w:tab/>
            </w:r>
            <w:r w:rsidRPr="00281B16">
              <w:rPr>
                <w:spacing w:val="-1"/>
                <w:sz w:val="24"/>
              </w:rPr>
              <w:t>зритель.</w:t>
            </w:r>
            <w:r w:rsidRPr="00281B16">
              <w:rPr>
                <w:sz w:val="24"/>
              </w:rPr>
              <w:t>Освоение</w:t>
            </w:r>
            <w:r w:rsidRPr="00281B16">
              <w:rPr>
                <w:sz w:val="24"/>
              </w:rPr>
              <w:tab/>
            </w:r>
            <w:r w:rsidRPr="00281B16">
              <w:rPr>
                <w:sz w:val="24"/>
              </w:rPr>
              <w:tab/>
              <w:t>зрительских</w:t>
            </w:r>
            <w:r w:rsidRPr="00281B16">
              <w:rPr>
                <w:sz w:val="24"/>
              </w:rPr>
              <w:tab/>
              <w:t>умений</w:t>
            </w:r>
            <w:r w:rsidRPr="00281B16">
              <w:rPr>
                <w:sz w:val="24"/>
              </w:rPr>
              <w:tab/>
              <w:t>наоснове</w:t>
            </w:r>
            <w:r w:rsidRPr="00281B16">
              <w:rPr>
                <w:sz w:val="24"/>
              </w:rPr>
              <w:tab/>
              <w:t>получаемых</w:t>
            </w:r>
            <w:r w:rsidRPr="00281B16">
              <w:rPr>
                <w:sz w:val="24"/>
              </w:rPr>
              <w:tab/>
              <w:t>знаний</w:t>
            </w:r>
            <w:r w:rsidRPr="00281B16">
              <w:rPr>
                <w:sz w:val="24"/>
              </w:rPr>
              <w:tab/>
            </w:r>
            <w:r w:rsidRPr="00281B16">
              <w:rPr>
                <w:sz w:val="24"/>
              </w:rPr>
              <w:tab/>
              <w:t>итворческих</w:t>
            </w:r>
            <w:r w:rsidRPr="00281B16">
              <w:rPr>
                <w:sz w:val="24"/>
              </w:rPr>
              <w:tab/>
            </w:r>
            <w:r w:rsidRPr="00281B16">
              <w:rPr>
                <w:sz w:val="24"/>
              </w:rPr>
              <w:tab/>
              <w:t>практических</w:t>
            </w:r>
            <w:r w:rsidRPr="00281B16">
              <w:rPr>
                <w:sz w:val="24"/>
              </w:rPr>
              <w:tab/>
            </w:r>
            <w:r w:rsidRPr="00281B16">
              <w:rPr>
                <w:sz w:val="24"/>
              </w:rPr>
              <w:tab/>
              <w:t>задач</w:t>
            </w:r>
            <w:r w:rsidRPr="00281B16">
              <w:rPr>
                <w:sz w:val="24"/>
              </w:rPr>
              <w:tab/>
              <w:t>—установокнаблюдения.Ассоциацииизличногоопытаучащихсяиоценкаэмоционального</w:t>
            </w:r>
            <w:r w:rsidRPr="00281B16">
              <w:rPr>
                <w:sz w:val="24"/>
              </w:rPr>
              <w:tab/>
            </w:r>
            <w:r w:rsidRPr="00281B16">
              <w:rPr>
                <w:sz w:val="24"/>
              </w:rPr>
              <w:tab/>
            </w:r>
            <w:r w:rsidRPr="00281B16">
              <w:rPr>
                <w:sz w:val="24"/>
              </w:rPr>
              <w:tab/>
              <w:t>содержанияпроизведений</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31"/>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tcPr>
          <w:p w:rsidR="00AC7882" w:rsidRDefault="00AC7882" w:rsidP="00AC7882">
            <w:pPr>
              <w:pStyle w:val="TableParagraph"/>
              <w:spacing w:line="275" w:lineRule="exact"/>
              <w:ind w:left="80" w:right="46"/>
              <w:jc w:val="center"/>
              <w:rPr>
                <w:sz w:val="24"/>
                <w:lang w:val="en-US"/>
              </w:rPr>
            </w:pPr>
            <w:r>
              <w:rPr>
                <w:sz w:val="24"/>
              </w:rPr>
              <w:t>Р</w:t>
            </w:r>
            <w:r>
              <w:rPr>
                <w:sz w:val="24"/>
                <w:lang w:val="en-US"/>
              </w:rPr>
              <w:t>ЭШ№13</w:t>
            </w:r>
          </w:p>
          <w:p w:rsidR="00281B16" w:rsidRDefault="00D00A05" w:rsidP="00AC7882">
            <w:pPr>
              <w:pStyle w:val="TableParagraph"/>
              <w:ind w:left="0"/>
              <w:rPr>
                <w:sz w:val="24"/>
                <w:lang w:val="en-US"/>
              </w:rPr>
            </w:pPr>
            <w:hyperlink r:id="rId489" w:history="1">
              <w:r w:rsidR="00AC7882">
                <w:rPr>
                  <w:rStyle w:val="a7"/>
                  <w:spacing w:val="-1"/>
                  <w:sz w:val="24"/>
                  <w:lang w:val="en-US"/>
                </w:rPr>
                <w:t>https://resh.edu.ru/subject/les</w:t>
              </w:r>
            </w:hyperlink>
            <w:hyperlink r:id="rId490" w:history="1">
              <w:r w:rsidR="00AC7882">
                <w:rPr>
                  <w:rStyle w:val="a7"/>
                  <w:sz w:val="24"/>
                  <w:lang w:val="en-US"/>
                </w:rPr>
                <w:t>son/3736/start/189968/</w:t>
              </w:r>
            </w:hyperlink>
          </w:p>
        </w:tc>
      </w:tr>
      <w:tr w:rsidR="00281B16" w:rsidTr="00281B16">
        <w:trPr>
          <w:trHeight w:val="21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25</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auto"/>
              <w:ind w:left="292" w:right="229" w:hanging="1"/>
              <w:jc w:val="center"/>
              <w:rPr>
                <w:sz w:val="24"/>
                <w:lang w:val="en-US"/>
              </w:rPr>
            </w:pPr>
            <w:r>
              <w:rPr>
                <w:color w:val="221F1F"/>
                <w:sz w:val="24"/>
                <w:lang w:val="en-US"/>
              </w:rPr>
              <w:t>Азбукацифровойграфики</w:t>
            </w:r>
          </w:p>
          <w:p w:rsidR="00281B16" w:rsidRDefault="00281B16">
            <w:pPr>
              <w:pStyle w:val="TableParagraph"/>
              <w:spacing w:line="236" w:lineRule="exact"/>
              <w:ind w:left="609"/>
              <w:rPr>
                <w:sz w:val="24"/>
                <w:lang w:val="en-US"/>
              </w:rPr>
            </w:pPr>
            <w:r>
              <w:rPr>
                <w:color w:val="221F1F"/>
                <w:sz w:val="24"/>
                <w:lang w:val="en-US"/>
              </w:rPr>
              <w:t>1ч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tabs>
                <w:tab w:val="left" w:pos="1734"/>
                <w:tab w:val="left" w:pos="2300"/>
                <w:tab w:val="left" w:pos="3535"/>
              </w:tabs>
              <w:ind w:left="108" w:right="178"/>
              <w:jc w:val="both"/>
              <w:rPr>
                <w:sz w:val="24"/>
              </w:rPr>
            </w:pPr>
            <w:r w:rsidRPr="00281B16">
              <w:rPr>
                <w:sz w:val="24"/>
              </w:rPr>
              <w:t>Фотографированиемелкихдеталейприроды,</w:t>
            </w:r>
            <w:r w:rsidRPr="00281B16">
              <w:rPr>
                <w:sz w:val="24"/>
              </w:rPr>
              <w:tab/>
              <w:t>выражение</w:t>
            </w:r>
            <w:r w:rsidRPr="00281B16">
              <w:rPr>
                <w:sz w:val="24"/>
              </w:rPr>
              <w:tab/>
            </w:r>
            <w:r w:rsidRPr="00281B16">
              <w:rPr>
                <w:spacing w:val="-1"/>
                <w:sz w:val="24"/>
              </w:rPr>
              <w:t>ярких</w:t>
            </w:r>
            <w:r w:rsidRPr="00281B16">
              <w:rPr>
                <w:sz w:val="24"/>
              </w:rPr>
              <w:t xml:space="preserve">зрительных впечатлений. </w:t>
            </w:r>
            <w:r w:rsidRPr="00163E75">
              <w:rPr>
                <w:sz w:val="24"/>
              </w:rPr>
              <w:t>Обсуждениевусловияхурокаученическихфотографий,</w:t>
            </w:r>
            <w:r w:rsidRPr="00163E75">
              <w:rPr>
                <w:sz w:val="24"/>
              </w:rPr>
              <w:tab/>
            </w:r>
            <w:r w:rsidRPr="00163E75">
              <w:rPr>
                <w:sz w:val="24"/>
              </w:rPr>
              <w:tab/>
            </w:r>
            <w:r w:rsidRPr="00163E75">
              <w:rPr>
                <w:spacing w:val="-1"/>
                <w:sz w:val="24"/>
              </w:rPr>
              <w:t>соответствующих</w:t>
            </w:r>
            <w:r w:rsidRPr="00163E75">
              <w:rPr>
                <w:sz w:val="24"/>
              </w:rPr>
              <w:t>изучаемойтеме.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31"/>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0" w:right="46"/>
              <w:jc w:val="center"/>
              <w:rPr>
                <w:sz w:val="24"/>
                <w:lang w:val="en-US"/>
              </w:rPr>
            </w:pPr>
            <w:r>
              <w:rPr>
                <w:sz w:val="24"/>
                <w:lang w:val="en-US"/>
              </w:rPr>
              <w:t>РЭШ№14</w:t>
            </w:r>
          </w:p>
          <w:p w:rsidR="00281B16" w:rsidRDefault="00D00A05">
            <w:pPr>
              <w:pStyle w:val="TableParagraph"/>
              <w:spacing w:before="2" w:line="235" w:lineRule="auto"/>
              <w:ind w:left="111" w:right="46"/>
              <w:jc w:val="center"/>
              <w:rPr>
                <w:sz w:val="24"/>
                <w:lang w:val="en-US"/>
              </w:rPr>
            </w:pPr>
            <w:hyperlink r:id="rId491" w:history="1">
              <w:r w:rsidR="00281B16">
                <w:rPr>
                  <w:rStyle w:val="a7"/>
                  <w:spacing w:val="-1"/>
                  <w:sz w:val="24"/>
                  <w:lang w:val="en-US"/>
                </w:rPr>
                <w:t>https://resh.edu.ru/subject/les</w:t>
              </w:r>
            </w:hyperlink>
            <w:hyperlink r:id="rId492" w:history="1">
              <w:r w:rsidR="00281B16">
                <w:rPr>
                  <w:rStyle w:val="a7"/>
                  <w:sz w:val="24"/>
                  <w:lang w:val="en-US"/>
                </w:rPr>
                <w:t>son/3736/start/189968/</w:t>
              </w:r>
            </w:hyperlink>
          </w:p>
        </w:tc>
      </w:tr>
    </w:tbl>
    <w:p w:rsidR="00281B16" w:rsidRPr="002F3964" w:rsidRDefault="00281B16" w:rsidP="002F3964">
      <w:pPr>
        <w:tabs>
          <w:tab w:val="left" w:pos="4485"/>
        </w:tabs>
        <w:spacing w:after="43"/>
        <w:rPr>
          <w:b/>
          <w:sz w:val="28"/>
        </w:rPr>
      </w:pPr>
    </w:p>
    <w:p w:rsidR="00281B16" w:rsidRDefault="00281B16" w:rsidP="00281B16">
      <w:pPr>
        <w:pStyle w:val="a5"/>
        <w:tabs>
          <w:tab w:val="left" w:pos="4485"/>
        </w:tabs>
        <w:spacing w:after="43"/>
        <w:rPr>
          <w:b/>
          <w:sz w:val="28"/>
          <w:lang w:val="ru-RU"/>
        </w:rPr>
      </w:pPr>
      <w:r>
        <w:rPr>
          <w:b/>
          <w:sz w:val="28"/>
        </w:rPr>
        <w:t>2 класс(34 часа)</w:t>
      </w: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1701"/>
        <w:gridCol w:w="3999"/>
        <w:gridCol w:w="1260"/>
        <w:gridCol w:w="3062"/>
      </w:tblGrid>
      <w:tr w:rsidR="00281B16" w:rsidTr="00281B16">
        <w:trPr>
          <w:trHeight w:val="568"/>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rPr>
                <w:b/>
                <w:sz w:val="24"/>
                <w:lang w:val="en-US"/>
              </w:rPr>
            </w:pPr>
            <w:r>
              <w:rPr>
                <w:b/>
                <w:sz w:val="24"/>
                <w:lang w:val="en-US"/>
              </w:rPr>
              <w:t>№</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487"/>
              <w:rPr>
                <w:b/>
                <w:sz w:val="24"/>
                <w:lang w:val="en-US"/>
              </w:rPr>
            </w:pPr>
            <w:r>
              <w:rPr>
                <w:b/>
                <w:sz w:val="24"/>
                <w:lang w:val="en-US"/>
              </w:rPr>
              <w:t>Раздел</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1360" w:right="1349"/>
              <w:jc w:val="center"/>
              <w:rPr>
                <w:b/>
                <w:sz w:val="24"/>
                <w:lang w:val="en-US"/>
              </w:rPr>
            </w:pPr>
            <w:r>
              <w:rPr>
                <w:b/>
                <w:sz w:val="24"/>
                <w:lang w:val="en-US"/>
              </w:rPr>
              <w:t>Темаурока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0" w:lineRule="atLeast"/>
              <w:ind w:left="344" w:right="202" w:hanging="75"/>
              <w:rPr>
                <w:b/>
                <w:sz w:val="24"/>
                <w:lang w:val="en-US"/>
              </w:rPr>
            </w:pPr>
            <w:r>
              <w:rPr>
                <w:b/>
                <w:sz w:val="24"/>
                <w:lang w:val="en-US"/>
              </w:rPr>
              <w:t>Кол-вочасов</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100" w:right="89"/>
              <w:jc w:val="center"/>
              <w:rPr>
                <w:b/>
                <w:sz w:val="24"/>
                <w:lang w:val="en-US"/>
              </w:rPr>
            </w:pPr>
            <w:r>
              <w:rPr>
                <w:b/>
                <w:sz w:val="24"/>
                <w:lang w:val="en-US"/>
              </w:rPr>
              <w:t>ЦОР</w:t>
            </w:r>
          </w:p>
        </w:tc>
      </w:tr>
      <w:tr w:rsidR="00281B16" w:rsidTr="00281B16">
        <w:trPr>
          <w:trHeight w:val="2776"/>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1</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«Живопись»</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108" w:right="61"/>
              <w:rPr>
                <w:sz w:val="24"/>
              </w:rPr>
            </w:pPr>
            <w:r w:rsidRPr="00281B16">
              <w:rPr>
                <w:sz w:val="24"/>
              </w:rPr>
              <w:t>Цвета основные и составные.Развитие навыков смешиваниякрасок и получения нового цвета.Приёмы работы гуашью. Разныйхарактер мазков и движений кистью.Пастозное, плотное и прозрачноенанесениекраски.</w:t>
            </w:r>
          </w:p>
          <w:p w:rsidR="00281B16" w:rsidRPr="00281B16" w:rsidRDefault="00281B16">
            <w:pPr>
              <w:pStyle w:val="TableParagraph"/>
              <w:ind w:left="108"/>
              <w:rPr>
                <w:sz w:val="24"/>
              </w:rPr>
            </w:pPr>
            <w:r w:rsidRPr="00281B16">
              <w:rPr>
                <w:sz w:val="24"/>
              </w:rPr>
              <w:t>Акварельиеёсвойства.</w:t>
            </w:r>
          </w:p>
          <w:p w:rsidR="00281B16" w:rsidRDefault="00281B16">
            <w:pPr>
              <w:pStyle w:val="TableParagraph"/>
              <w:ind w:left="108" w:right="98"/>
              <w:rPr>
                <w:sz w:val="24"/>
                <w:lang w:val="en-US"/>
              </w:rPr>
            </w:pPr>
            <w:r w:rsidRPr="00281B16">
              <w:rPr>
                <w:sz w:val="24"/>
              </w:rPr>
              <w:t xml:space="preserve">Акварельные кисти. </w:t>
            </w:r>
            <w:r>
              <w:rPr>
                <w:sz w:val="24"/>
                <w:lang w:val="en-US"/>
              </w:rPr>
              <w:t>Приёмы работыакварелью.</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9" w:right="989"/>
              <w:rPr>
                <w:sz w:val="24"/>
                <w:lang w:val="en-US"/>
              </w:rPr>
            </w:pPr>
            <w:r>
              <w:rPr>
                <w:sz w:val="24"/>
                <w:lang w:val="en-US"/>
              </w:rPr>
              <w:t>Презентация«Триосновныхцвета»</w:t>
            </w:r>
          </w:p>
        </w:tc>
      </w:tr>
      <w:tr w:rsidR="00281B16" w:rsidRPr="00FB14D1" w:rsidTr="00281B16">
        <w:trPr>
          <w:trHeight w:val="112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«Графика»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22"/>
              <w:rPr>
                <w:sz w:val="24"/>
              </w:rPr>
            </w:pPr>
            <w:r w:rsidRPr="00281B16">
              <w:rPr>
                <w:sz w:val="24"/>
              </w:rPr>
              <w:t>Пастель и мелки — особенности ивыразительныесвойства</w:t>
            </w:r>
          </w:p>
          <w:p w:rsidR="00281B16" w:rsidRPr="00163E75" w:rsidRDefault="00281B16">
            <w:pPr>
              <w:pStyle w:val="TableParagraph"/>
              <w:spacing w:line="270" w:lineRule="atLeast"/>
              <w:ind w:left="108" w:right="398"/>
              <w:rPr>
                <w:sz w:val="24"/>
              </w:rPr>
            </w:pPr>
            <w:r w:rsidRPr="00163E75">
              <w:rPr>
                <w:sz w:val="24"/>
              </w:rPr>
              <w:t>графических материалов, приёмыработы.</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spacing w:line="270" w:lineRule="atLeast"/>
              <w:ind w:left="186" w:right="143" w:firstLine="6"/>
              <w:jc w:val="center"/>
              <w:rPr>
                <w:sz w:val="24"/>
              </w:rPr>
            </w:pPr>
            <w:r w:rsidRPr="00281B16">
              <w:rPr>
                <w:sz w:val="24"/>
              </w:rPr>
              <w:t>«Выразительныевозможностиграфическихматериалов»</w:t>
            </w:r>
          </w:p>
        </w:tc>
      </w:tr>
      <w:tr w:rsidR="00281B16" w:rsidRPr="00163E75" w:rsidTr="00281B16">
        <w:trPr>
          <w:trHeight w:val="167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493"/>
              <w:rPr>
                <w:sz w:val="24"/>
                <w:lang w:val="en-US"/>
              </w:rPr>
            </w:pPr>
            <w:r>
              <w:rPr>
                <w:sz w:val="24"/>
                <w:lang w:val="en-US"/>
              </w:rPr>
              <w:t>«Архитек-тура»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20"/>
              <w:rPr>
                <w:sz w:val="24"/>
              </w:rPr>
            </w:pPr>
            <w:r w:rsidRPr="00281B16">
              <w:rPr>
                <w:sz w:val="24"/>
              </w:rPr>
              <w:t>Конструирование из бумаги.Приёмыработысполосойбумаги,разные варианты складывания,закручивания,надрезания.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109" w:right="65"/>
              <w:jc w:val="center"/>
              <w:rPr>
                <w:sz w:val="24"/>
              </w:rPr>
            </w:pPr>
            <w:r w:rsidRPr="00281B16">
              <w:rPr>
                <w:sz w:val="24"/>
              </w:rPr>
              <w:t>«Конструированиеизбумаги. Котенок»Презентация</w:t>
            </w:r>
          </w:p>
          <w:p w:rsidR="00281B16" w:rsidRPr="00163E75" w:rsidRDefault="00281B16">
            <w:pPr>
              <w:pStyle w:val="TableParagraph"/>
              <w:spacing w:line="270" w:lineRule="atLeast"/>
              <w:ind w:left="440" w:right="388" w:hanging="9"/>
              <w:jc w:val="center"/>
              <w:rPr>
                <w:sz w:val="24"/>
              </w:rPr>
            </w:pPr>
            <w:r w:rsidRPr="00163E75">
              <w:rPr>
                <w:sz w:val="24"/>
              </w:rPr>
              <w:t>«Конструирование избумаги.Парикмахер»</w:t>
            </w:r>
          </w:p>
        </w:tc>
      </w:tr>
      <w:tr w:rsidR="00281B16" w:rsidRPr="00FB14D1" w:rsidTr="00281B16">
        <w:trPr>
          <w:trHeight w:val="1120"/>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4</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76" w:lineRule="auto"/>
              <w:ind w:left="108" w:right="849"/>
              <w:rPr>
                <w:sz w:val="24"/>
                <w:lang w:val="en-US"/>
              </w:rPr>
            </w:pPr>
            <w:r>
              <w:rPr>
                <w:spacing w:val="-1"/>
                <w:sz w:val="24"/>
                <w:lang w:val="en-US"/>
              </w:rPr>
              <w:t xml:space="preserve">Макетирование </w:t>
            </w:r>
            <w:r>
              <w:rPr>
                <w:sz w:val="24"/>
                <w:lang w:val="en-US"/>
              </w:rPr>
              <w:t>пространствадетской площадки.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433" w:right="386" w:firstLine="2"/>
              <w:jc w:val="center"/>
              <w:rPr>
                <w:sz w:val="24"/>
              </w:rPr>
            </w:pPr>
            <w:r w:rsidRPr="00281B16">
              <w:rPr>
                <w:sz w:val="24"/>
              </w:rPr>
              <w:t>«Макетированиепространствадетской</w:t>
            </w:r>
          </w:p>
          <w:p w:rsidR="00281B16" w:rsidRPr="00281B16" w:rsidRDefault="00281B16">
            <w:pPr>
              <w:pStyle w:val="TableParagraph"/>
              <w:spacing w:line="273" w:lineRule="exact"/>
              <w:ind w:left="109" w:right="58"/>
              <w:jc w:val="center"/>
              <w:rPr>
                <w:sz w:val="24"/>
              </w:rPr>
            </w:pPr>
            <w:r w:rsidRPr="00281B16">
              <w:rPr>
                <w:sz w:val="24"/>
              </w:rPr>
              <w:t>площадки»</w:t>
            </w:r>
          </w:p>
        </w:tc>
      </w:tr>
      <w:tr w:rsidR="00281B16" w:rsidRPr="00FB14D1" w:rsidTr="00281B16">
        <w:trPr>
          <w:trHeight w:val="259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5</w:t>
            </w:r>
          </w:p>
        </w:tc>
        <w:tc>
          <w:tcPr>
            <w:tcW w:w="170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71"/>
              <w:rPr>
                <w:sz w:val="24"/>
              </w:rPr>
            </w:pPr>
            <w:r w:rsidRPr="00281B16">
              <w:rPr>
                <w:sz w:val="24"/>
              </w:rPr>
              <w:t>Построение игрового сказочногогорода из бумаги на основесворачивания геометрических тел —параллелепипедов разной высоты,цилиндров с прорезями инаклейками; приёмы завивания,скручивания и складывания полоскибумаги(например,гармошкой).</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98" w:right="89"/>
              <w:jc w:val="center"/>
              <w:rPr>
                <w:sz w:val="24"/>
              </w:rPr>
            </w:pPr>
            <w:r w:rsidRPr="00281B16">
              <w:rPr>
                <w:sz w:val="24"/>
              </w:rPr>
              <w:t>РЭШ№10</w:t>
            </w:r>
          </w:p>
          <w:p w:rsidR="00281B16" w:rsidRPr="00281B16" w:rsidRDefault="00281B16">
            <w:pPr>
              <w:pStyle w:val="TableParagraph"/>
              <w:spacing w:line="276" w:lineRule="auto"/>
              <w:ind w:left="148" w:right="89" w:hanging="2"/>
              <w:jc w:val="center"/>
              <w:rPr>
                <w:sz w:val="24"/>
              </w:rPr>
            </w:pPr>
            <w:r w:rsidRPr="00281B16">
              <w:rPr>
                <w:sz w:val="24"/>
              </w:rPr>
              <w:t>Урок «Русский изразец вархитектуре»</w:t>
            </w:r>
          </w:p>
          <w:p w:rsidR="00281B16" w:rsidRPr="00163E75" w:rsidRDefault="00D00A05">
            <w:pPr>
              <w:pStyle w:val="TableParagraph"/>
              <w:spacing w:line="235" w:lineRule="auto"/>
              <w:ind w:left="109" w:right="50"/>
              <w:jc w:val="center"/>
              <w:rPr>
                <w:sz w:val="24"/>
              </w:rPr>
            </w:pPr>
            <w:hyperlink r:id="rId493" w:history="1">
              <w:r w:rsidR="00281B16">
                <w:rPr>
                  <w:rStyle w:val="a7"/>
                  <w:spacing w:val="-1"/>
                  <w:sz w:val="24"/>
                  <w:lang w:val="en-US"/>
                </w:rPr>
                <w:t>https</w:t>
              </w:r>
              <w:r w:rsidR="00281B16" w:rsidRPr="00163E75">
                <w:rPr>
                  <w:rStyle w:val="a7"/>
                  <w:spacing w:val="-1"/>
                  <w:sz w:val="24"/>
                </w:rPr>
                <w:t>://</w:t>
              </w:r>
              <w:r w:rsidR="00281B16">
                <w:rPr>
                  <w:rStyle w:val="a7"/>
                  <w:spacing w:val="-1"/>
                  <w:sz w:val="24"/>
                  <w:lang w:val="en-US"/>
                </w:rPr>
                <w:t>resh</w:t>
              </w:r>
              <w:r w:rsidR="00281B16" w:rsidRPr="00163E75">
                <w:rPr>
                  <w:rStyle w:val="a7"/>
                  <w:spacing w:val="-1"/>
                  <w:sz w:val="24"/>
                </w:rPr>
                <w:t>.</w:t>
              </w:r>
              <w:r w:rsidR="00281B16">
                <w:rPr>
                  <w:rStyle w:val="a7"/>
                  <w:spacing w:val="-1"/>
                  <w:sz w:val="24"/>
                  <w:lang w:val="en-US"/>
                </w:rPr>
                <w:t>edu</w:t>
              </w:r>
              <w:r w:rsidR="00281B16" w:rsidRPr="00163E75">
                <w:rPr>
                  <w:rStyle w:val="a7"/>
                  <w:spacing w:val="-1"/>
                  <w:sz w:val="24"/>
                </w:rPr>
                <w:t>.</w:t>
              </w:r>
              <w:r w:rsidR="00281B16">
                <w:rPr>
                  <w:rStyle w:val="a7"/>
                  <w:spacing w:val="-1"/>
                  <w:sz w:val="24"/>
                  <w:lang w:val="en-US"/>
                </w:rPr>
                <w:t>ru</w:t>
              </w:r>
              <w:r w:rsidR="00281B16" w:rsidRPr="00163E75">
                <w:rPr>
                  <w:rStyle w:val="a7"/>
                  <w:spacing w:val="-1"/>
                  <w:sz w:val="24"/>
                </w:rPr>
                <w:t>/</w:t>
              </w:r>
              <w:r w:rsidR="00281B16">
                <w:rPr>
                  <w:rStyle w:val="a7"/>
                  <w:spacing w:val="-1"/>
                  <w:sz w:val="24"/>
                  <w:lang w:val="en-US"/>
                </w:rPr>
                <w:t>subject</w:t>
              </w:r>
              <w:r w:rsidR="00281B16" w:rsidRPr="00163E75">
                <w:rPr>
                  <w:rStyle w:val="a7"/>
                  <w:spacing w:val="-1"/>
                  <w:sz w:val="24"/>
                </w:rPr>
                <w:t>/</w:t>
              </w:r>
              <w:r w:rsidR="00281B16">
                <w:rPr>
                  <w:rStyle w:val="a7"/>
                  <w:spacing w:val="-1"/>
                  <w:sz w:val="24"/>
                  <w:lang w:val="en-US"/>
                </w:rPr>
                <w:t>les</w:t>
              </w:r>
            </w:hyperlink>
            <w:hyperlink r:id="rId494" w:history="1">
              <w:r w:rsidR="00281B16">
                <w:rPr>
                  <w:rStyle w:val="a7"/>
                  <w:sz w:val="24"/>
                  <w:lang w:val="en-US"/>
                </w:rPr>
                <w:t>son</w:t>
              </w:r>
              <w:r w:rsidR="00281B16" w:rsidRPr="00163E75">
                <w:rPr>
                  <w:rStyle w:val="a7"/>
                  <w:sz w:val="24"/>
                </w:rPr>
                <w:t>/3824/</w:t>
              </w:r>
              <w:r w:rsidR="00281B16">
                <w:rPr>
                  <w:rStyle w:val="a7"/>
                  <w:sz w:val="24"/>
                  <w:lang w:val="en-US"/>
                </w:rPr>
                <w:t>start</w:t>
              </w:r>
              <w:r w:rsidR="00281B16" w:rsidRPr="00163E75">
                <w:rPr>
                  <w:rStyle w:val="a7"/>
                  <w:sz w:val="24"/>
                </w:rPr>
                <w:t>/284166/</w:t>
              </w:r>
            </w:hyperlink>
          </w:p>
          <w:p w:rsidR="00281B16" w:rsidRPr="00163E75" w:rsidRDefault="00281B16">
            <w:pPr>
              <w:pStyle w:val="TableParagraph"/>
              <w:spacing w:before="9"/>
              <w:ind w:left="0"/>
              <w:rPr>
                <w:b/>
                <w:sz w:val="25"/>
              </w:rPr>
            </w:pPr>
          </w:p>
          <w:p w:rsidR="00281B16" w:rsidRPr="00281B16" w:rsidRDefault="00281B16">
            <w:pPr>
              <w:pStyle w:val="TableParagraph"/>
              <w:ind w:left="97" w:right="89"/>
              <w:jc w:val="center"/>
              <w:rPr>
                <w:sz w:val="24"/>
              </w:rPr>
            </w:pPr>
            <w:r w:rsidRPr="00281B16">
              <w:rPr>
                <w:sz w:val="24"/>
              </w:rPr>
              <w:t>Презентация</w:t>
            </w:r>
          </w:p>
          <w:p w:rsidR="00281B16" w:rsidRPr="00281B16" w:rsidRDefault="00281B16">
            <w:pPr>
              <w:pStyle w:val="TableParagraph"/>
              <w:spacing w:line="270" w:lineRule="atLeast"/>
              <w:ind w:left="109" w:right="51"/>
              <w:jc w:val="center"/>
              <w:rPr>
                <w:sz w:val="24"/>
              </w:rPr>
            </w:pPr>
            <w:r w:rsidRPr="00281B16">
              <w:rPr>
                <w:sz w:val="24"/>
              </w:rPr>
              <w:t>«Построение игровогосказочногогорода»</w:t>
            </w:r>
          </w:p>
        </w:tc>
      </w:tr>
      <w:tr w:rsidR="00281B16" w:rsidTr="00281B16">
        <w:trPr>
          <w:trHeight w:val="570"/>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6</w:t>
            </w:r>
          </w:p>
        </w:tc>
        <w:tc>
          <w:tcPr>
            <w:tcW w:w="1701" w:type="dxa"/>
            <w:vMerge w:val="restart"/>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108"/>
              <w:rPr>
                <w:sz w:val="24"/>
              </w:rPr>
            </w:pPr>
            <w:r w:rsidRPr="00281B16">
              <w:rPr>
                <w:sz w:val="24"/>
              </w:rPr>
              <w:t>«Декоративно</w:t>
            </w:r>
          </w:p>
          <w:p w:rsidR="00281B16" w:rsidRPr="00281B16" w:rsidRDefault="00281B16">
            <w:pPr>
              <w:pStyle w:val="TableParagraph"/>
              <w:spacing w:before="41" w:line="276" w:lineRule="auto"/>
              <w:ind w:left="108" w:right="226"/>
              <w:rPr>
                <w:sz w:val="24"/>
              </w:rPr>
            </w:pPr>
            <w:r w:rsidRPr="00281B16">
              <w:rPr>
                <w:sz w:val="24"/>
              </w:rPr>
              <w:t>- прикладноеискусство»</w:t>
            </w:r>
          </w:p>
          <w:p w:rsidR="00281B16" w:rsidRPr="00281B16" w:rsidRDefault="00281B16">
            <w:pPr>
              <w:pStyle w:val="TableParagraph"/>
              <w:spacing w:before="10"/>
              <w:ind w:left="0"/>
              <w:rPr>
                <w:b/>
                <w:sz w:val="21"/>
              </w:rPr>
            </w:pPr>
          </w:p>
          <w:p w:rsidR="00281B16" w:rsidRPr="00281B16" w:rsidRDefault="00281B16">
            <w:pPr>
              <w:pStyle w:val="TableParagraph"/>
              <w:spacing w:before="1"/>
              <w:ind w:left="108" w:right="137"/>
              <w:rPr>
                <w:sz w:val="24"/>
              </w:rPr>
            </w:pPr>
            <w:r w:rsidRPr="00281B16">
              <w:rPr>
                <w:sz w:val="24"/>
              </w:rPr>
              <w:t>«Восприятиепроизведенийискусства»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Поделкиизподручных</w:t>
            </w:r>
          </w:p>
          <w:p w:rsidR="00281B16" w:rsidRPr="00281B16" w:rsidRDefault="00281B16">
            <w:pPr>
              <w:pStyle w:val="TableParagraph"/>
              <w:ind w:left="108"/>
              <w:rPr>
                <w:sz w:val="24"/>
              </w:rPr>
            </w:pPr>
            <w:r w:rsidRPr="00281B16">
              <w:rPr>
                <w:sz w:val="24"/>
              </w:rPr>
              <w:t>нехудожественныхматериалов.</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210"/>
              <w:rPr>
                <w:sz w:val="24"/>
                <w:lang w:val="en-US"/>
              </w:rPr>
            </w:pPr>
            <w:r>
              <w:rPr>
                <w:sz w:val="24"/>
                <w:lang w:val="en-US"/>
              </w:rPr>
              <w:t>Презентация«Пингвин»</w:t>
            </w:r>
          </w:p>
        </w:tc>
      </w:tr>
      <w:tr w:rsidR="00281B16" w:rsidTr="00281B16">
        <w:trPr>
          <w:trHeight w:val="2225"/>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7</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27"/>
              <w:rPr>
                <w:sz w:val="24"/>
              </w:rPr>
            </w:pPr>
            <w:r w:rsidRPr="00281B16">
              <w:rPr>
                <w:sz w:val="24"/>
              </w:rPr>
              <w:t>Наблюдение узоров в природе (наоснове фотографий в условияхурока):снежинки,паутинки,росаналистьях и др. Сопоставление сорнаментамивпроизведениях</w:t>
            </w:r>
          </w:p>
          <w:p w:rsidR="00281B16" w:rsidRPr="00281B16" w:rsidRDefault="00281B16">
            <w:pPr>
              <w:pStyle w:val="TableParagraph"/>
              <w:ind w:left="108" w:right="116"/>
              <w:rPr>
                <w:sz w:val="24"/>
              </w:rPr>
            </w:pPr>
            <w:r w:rsidRPr="00281B16">
              <w:rPr>
                <w:sz w:val="24"/>
              </w:rPr>
              <w:t>декоративно-прикладного искусства(кружево,вышивка,ювелирные</w:t>
            </w:r>
          </w:p>
          <w:p w:rsidR="00281B16" w:rsidRPr="00163E75" w:rsidRDefault="00281B16">
            <w:pPr>
              <w:pStyle w:val="TableParagraph"/>
              <w:spacing w:line="273" w:lineRule="exact"/>
              <w:ind w:left="108"/>
              <w:rPr>
                <w:sz w:val="24"/>
              </w:rPr>
            </w:pPr>
            <w:r w:rsidRPr="00163E75">
              <w:rPr>
                <w:sz w:val="24"/>
              </w:rPr>
              <w:t>изделияит. д.).</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5"/>
              <w:rPr>
                <w:sz w:val="24"/>
                <w:lang w:val="en-US"/>
              </w:rPr>
            </w:pPr>
            <w:r>
              <w:rPr>
                <w:sz w:val="24"/>
                <w:lang w:val="en-US"/>
              </w:rPr>
              <w:t>Презентация</w:t>
            </w:r>
          </w:p>
          <w:p w:rsidR="00281B16" w:rsidRDefault="00281B16">
            <w:pPr>
              <w:pStyle w:val="TableParagraph"/>
              <w:spacing w:before="19" w:line="256" w:lineRule="auto"/>
              <w:ind w:left="877" w:right="846" w:firstLine="33"/>
              <w:rPr>
                <w:sz w:val="24"/>
                <w:lang w:val="en-US"/>
              </w:rPr>
            </w:pPr>
            <w:r>
              <w:rPr>
                <w:sz w:val="24"/>
                <w:lang w:val="en-US"/>
              </w:rPr>
              <w:t>«Паутинки»Презентация</w:t>
            </w:r>
          </w:p>
          <w:p w:rsidR="00281B16" w:rsidRDefault="00281B16">
            <w:pPr>
              <w:pStyle w:val="TableParagraph"/>
              <w:spacing w:line="273" w:lineRule="exact"/>
              <w:ind w:left="995"/>
              <w:rPr>
                <w:sz w:val="24"/>
                <w:lang w:val="en-US"/>
              </w:rPr>
            </w:pPr>
            <w:r>
              <w:rPr>
                <w:sz w:val="24"/>
                <w:lang w:val="en-US"/>
              </w:rPr>
              <w:t>«Кружево»</w:t>
            </w:r>
          </w:p>
        </w:tc>
      </w:tr>
      <w:tr w:rsidR="00281B16" w:rsidRPr="00163E75" w:rsidTr="00281B16">
        <w:trPr>
          <w:trHeight w:val="295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8</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01"/>
              <w:rPr>
                <w:sz w:val="24"/>
              </w:rPr>
            </w:pPr>
            <w:r w:rsidRPr="00281B16">
              <w:rPr>
                <w:sz w:val="24"/>
              </w:rPr>
              <w:t>Рисунокгеометрическогоорнаментакружева или вышивки Восприятиеорнаментальных произведений</w:t>
            </w:r>
          </w:p>
          <w:p w:rsidR="00281B16" w:rsidRPr="00281B16" w:rsidRDefault="00281B16">
            <w:pPr>
              <w:pStyle w:val="TableParagraph"/>
              <w:ind w:left="108" w:right="116"/>
              <w:rPr>
                <w:sz w:val="24"/>
              </w:rPr>
            </w:pPr>
            <w:r w:rsidRPr="00281B16">
              <w:rPr>
                <w:sz w:val="24"/>
              </w:rPr>
              <w:t>декоративно-прикладного искусства(кружево, шитьё, резьба по дереву,чеканкаи др.)</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1" w:line="276" w:lineRule="auto"/>
              <w:ind w:left="109" w:right="52"/>
              <w:jc w:val="center"/>
              <w:rPr>
                <w:sz w:val="24"/>
              </w:rPr>
            </w:pPr>
            <w:r w:rsidRPr="00281B16">
              <w:rPr>
                <w:sz w:val="24"/>
              </w:rPr>
              <w:t>Презентация«Орнаментрусскойвышивки»</w:t>
            </w:r>
          </w:p>
          <w:p w:rsidR="00281B16" w:rsidRPr="00281B16" w:rsidRDefault="00281B16">
            <w:pPr>
              <w:pStyle w:val="TableParagraph"/>
              <w:spacing w:before="8"/>
              <w:ind w:left="0"/>
              <w:rPr>
                <w:b/>
                <w:sz w:val="25"/>
              </w:rPr>
            </w:pPr>
          </w:p>
          <w:p w:rsidR="00281B16" w:rsidRPr="00281B16" w:rsidRDefault="00281B16">
            <w:pPr>
              <w:pStyle w:val="TableParagraph"/>
              <w:ind w:left="96" w:right="89"/>
              <w:jc w:val="center"/>
              <w:rPr>
                <w:sz w:val="24"/>
              </w:rPr>
            </w:pPr>
            <w:r w:rsidRPr="00281B16">
              <w:rPr>
                <w:sz w:val="24"/>
              </w:rPr>
              <w:t>Видеоурок</w:t>
            </w:r>
          </w:p>
          <w:p w:rsidR="00281B16" w:rsidRPr="00281B16" w:rsidRDefault="00281B16">
            <w:pPr>
              <w:pStyle w:val="TableParagraph"/>
              <w:spacing w:before="20"/>
              <w:ind w:left="109" w:right="520"/>
              <w:jc w:val="center"/>
              <w:rPr>
                <w:sz w:val="24"/>
              </w:rPr>
            </w:pPr>
            <w:r w:rsidRPr="00281B16">
              <w:rPr>
                <w:sz w:val="24"/>
              </w:rPr>
              <w:t>«Орнаменткакоснова</w:t>
            </w:r>
          </w:p>
          <w:p w:rsidR="00281B16" w:rsidRPr="00281B16" w:rsidRDefault="00281B16">
            <w:pPr>
              <w:pStyle w:val="TableParagraph"/>
              <w:spacing w:before="21" w:line="252" w:lineRule="auto"/>
              <w:ind w:left="109" w:right="122"/>
              <w:jc w:val="center"/>
              <w:rPr>
                <w:sz w:val="24"/>
              </w:rPr>
            </w:pPr>
            <w:r w:rsidRPr="00281B16">
              <w:rPr>
                <w:sz w:val="24"/>
              </w:rPr>
              <w:t>декоративной аппликации»</w:t>
            </w:r>
            <w:hyperlink r:id="rId495" w:history="1">
              <w:r>
                <w:rPr>
                  <w:rStyle w:val="a7"/>
                  <w:sz w:val="24"/>
                  <w:lang w:val="en-US"/>
                </w:rPr>
                <w:t>https</w:t>
              </w:r>
              <w:r w:rsidRPr="00281B16">
                <w:rPr>
                  <w:rStyle w:val="a7"/>
                  <w:sz w:val="24"/>
                </w:rPr>
                <w:t>://</w:t>
              </w:r>
              <w:r>
                <w:rPr>
                  <w:rStyle w:val="a7"/>
                  <w:sz w:val="24"/>
                  <w:lang w:val="en-US"/>
                </w:rPr>
                <w:t>videouroki</w:t>
              </w:r>
              <w:r w:rsidRPr="00281B16">
                <w:rPr>
                  <w:rStyle w:val="a7"/>
                  <w:sz w:val="24"/>
                </w:rPr>
                <w:t>.</w:t>
              </w:r>
              <w:r>
                <w:rPr>
                  <w:rStyle w:val="a7"/>
                  <w:sz w:val="24"/>
                  <w:lang w:val="en-US"/>
                </w:rPr>
                <w:t>net</w:t>
              </w:r>
              <w:r w:rsidRPr="00281B16">
                <w:rPr>
                  <w:rStyle w:val="a7"/>
                  <w:sz w:val="24"/>
                </w:rPr>
                <w:t>/</w:t>
              </w:r>
              <w:r>
                <w:rPr>
                  <w:rStyle w:val="a7"/>
                  <w:sz w:val="24"/>
                  <w:lang w:val="en-US"/>
                </w:rPr>
                <w:t>video</w:t>
              </w:r>
              <w:r w:rsidRPr="00281B16">
                <w:rPr>
                  <w:rStyle w:val="a7"/>
                  <w:sz w:val="24"/>
                </w:rPr>
                <w:t>/</w:t>
              </w:r>
            </w:hyperlink>
            <w:hyperlink r:id="rId496" w:history="1">
              <w:r w:rsidRPr="00281B16">
                <w:rPr>
                  <w:rStyle w:val="a7"/>
                  <w:sz w:val="24"/>
                </w:rPr>
                <w:t>26</w:t>
              </w:r>
            </w:hyperlink>
            <w:hyperlink r:id="rId497" w:history="1">
              <w:r w:rsidRPr="00281B16">
                <w:rPr>
                  <w:rStyle w:val="a7"/>
                  <w:sz w:val="24"/>
                </w:rPr>
                <w:t>-</w:t>
              </w:r>
            </w:hyperlink>
            <w:hyperlink r:id="rId498" w:history="1">
              <w:r>
                <w:rPr>
                  <w:rStyle w:val="a7"/>
                  <w:sz w:val="24"/>
                  <w:lang w:val="en-US"/>
                </w:rPr>
                <w:t>ornamient</w:t>
              </w:r>
            </w:hyperlink>
            <w:hyperlink r:id="rId499" w:history="1">
              <w:r w:rsidRPr="00281B16">
                <w:rPr>
                  <w:rStyle w:val="a7"/>
                  <w:sz w:val="24"/>
                </w:rPr>
                <w:t>-</w:t>
              </w:r>
            </w:hyperlink>
            <w:hyperlink r:id="rId500" w:history="1">
              <w:r>
                <w:rPr>
                  <w:rStyle w:val="a7"/>
                  <w:sz w:val="24"/>
                  <w:lang w:val="en-US"/>
                </w:rPr>
                <w:t>simvolika</w:t>
              </w:r>
            </w:hyperlink>
            <w:hyperlink r:id="rId501" w:history="1">
              <w:r w:rsidRPr="00281B16">
                <w:rPr>
                  <w:rStyle w:val="a7"/>
                  <w:sz w:val="24"/>
                </w:rPr>
                <w:t>-</w:t>
              </w:r>
            </w:hyperlink>
            <w:hyperlink r:id="rId502" w:history="1">
              <w:r>
                <w:rPr>
                  <w:rStyle w:val="a7"/>
                  <w:sz w:val="24"/>
                  <w:lang w:val="en-US"/>
                </w:rPr>
                <w:t>v</w:t>
              </w:r>
            </w:hyperlink>
            <w:hyperlink r:id="rId503" w:history="1">
              <w:r>
                <w:rPr>
                  <w:rStyle w:val="a7"/>
                  <w:sz w:val="24"/>
                  <w:lang w:val="en-US"/>
                </w:rPr>
                <w:t>ornamientie</w:t>
              </w:r>
              <w:r w:rsidRPr="00281B16">
                <w:rPr>
                  <w:rStyle w:val="a7"/>
                  <w:sz w:val="24"/>
                </w:rPr>
                <w:t>.</w:t>
              </w:r>
              <w:r>
                <w:rPr>
                  <w:rStyle w:val="a7"/>
                  <w:sz w:val="24"/>
                  <w:lang w:val="en-US"/>
                </w:rPr>
                <w:t>html</w:t>
              </w:r>
            </w:hyperlink>
          </w:p>
        </w:tc>
      </w:tr>
      <w:tr w:rsidR="00281B16" w:rsidTr="00281B16">
        <w:trPr>
          <w:trHeight w:val="140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9</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09"/>
              <w:rPr>
                <w:sz w:val="24"/>
              </w:rPr>
            </w:pPr>
            <w:r w:rsidRPr="00281B16">
              <w:rPr>
                <w:sz w:val="24"/>
              </w:rPr>
              <w:t>Декоративная композиция. Ритмпятенвдекоративнойаппликации.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8" w:right="89"/>
              <w:jc w:val="center"/>
              <w:rPr>
                <w:sz w:val="24"/>
                <w:lang w:val="en-US"/>
              </w:rPr>
            </w:pPr>
            <w:r>
              <w:rPr>
                <w:sz w:val="24"/>
                <w:lang w:val="en-US"/>
              </w:rPr>
              <w:t>РЭШ№2</w:t>
            </w:r>
          </w:p>
          <w:p w:rsidR="00281B16" w:rsidRDefault="00281B16">
            <w:pPr>
              <w:pStyle w:val="TableParagraph"/>
              <w:spacing w:before="21"/>
              <w:ind w:left="148" w:right="89" w:hanging="35"/>
              <w:jc w:val="center"/>
              <w:rPr>
                <w:sz w:val="24"/>
                <w:lang w:val="en-US"/>
              </w:rPr>
            </w:pPr>
            <w:r>
              <w:rPr>
                <w:sz w:val="24"/>
                <w:lang w:val="en-US"/>
              </w:rPr>
              <w:t>«Ритмпятен»</w:t>
            </w:r>
            <w:hyperlink r:id="rId504" w:history="1">
              <w:r>
                <w:rPr>
                  <w:rStyle w:val="a7"/>
                  <w:spacing w:val="-1"/>
                  <w:sz w:val="24"/>
                  <w:lang w:val="en-US"/>
                </w:rPr>
                <w:t>https://resh.edu.ru/subject/les</w:t>
              </w:r>
            </w:hyperlink>
            <w:hyperlink r:id="rId505" w:history="1">
              <w:r>
                <w:rPr>
                  <w:rStyle w:val="a7"/>
                  <w:sz w:val="24"/>
                  <w:lang w:val="en-US"/>
                </w:rPr>
                <w:t>son/3770/start/223245/</w:t>
              </w:r>
            </w:hyperlink>
          </w:p>
        </w:tc>
      </w:tr>
      <w:tr w:rsidR="00281B16" w:rsidRPr="00FB14D1" w:rsidTr="00281B16">
        <w:trPr>
          <w:trHeight w:val="312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10</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Декоративныеизображения</w:t>
            </w:r>
          </w:p>
          <w:p w:rsidR="00281B16" w:rsidRPr="00281B16" w:rsidRDefault="00281B16">
            <w:pPr>
              <w:pStyle w:val="TableParagraph"/>
              <w:ind w:left="108" w:right="243"/>
              <w:rPr>
                <w:sz w:val="24"/>
              </w:rPr>
            </w:pPr>
            <w:r w:rsidRPr="00281B16">
              <w:rPr>
                <w:sz w:val="24"/>
              </w:rPr>
              <w:t>животных в игрушках народныхпромыслов: филимоновский олень,дымковский петух, каргопольскийПолкан(повыборуучителя).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spacing w:line="275" w:lineRule="exact"/>
              <w:ind w:left="98" w:right="89"/>
              <w:jc w:val="center"/>
              <w:rPr>
                <w:sz w:val="24"/>
                <w:lang w:val="en-US"/>
              </w:rPr>
            </w:pPr>
            <w:r w:rsidRPr="00281B16">
              <w:rPr>
                <w:sz w:val="24"/>
              </w:rPr>
              <w:t>РЭШ</w:t>
            </w:r>
            <w:r w:rsidRPr="00163E75">
              <w:rPr>
                <w:sz w:val="24"/>
                <w:lang w:val="en-US"/>
              </w:rPr>
              <w:t>№5</w:t>
            </w:r>
          </w:p>
          <w:p w:rsidR="00281B16" w:rsidRPr="00163E75" w:rsidRDefault="00281B16">
            <w:pPr>
              <w:pStyle w:val="TableParagraph"/>
              <w:spacing w:line="276" w:lineRule="auto"/>
              <w:ind w:left="148" w:right="89"/>
              <w:jc w:val="center"/>
              <w:rPr>
                <w:sz w:val="24"/>
                <w:lang w:val="en-US"/>
              </w:rPr>
            </w:pPr>
            <w:r w:rsidRPr="00281B16">
              <w:rPr>
                <w:sz w:val="24"/>
              </w:rPr>
              <w:t>Урок</w:t>
            </w:r>
            <w:r w:rsidRPr="00163E75">
              <w:rPr>
                <w:sz w:val="24"/>
                <w:lang w:val="en-US"/>
              </w:rPr>
              <w:t>«</w:t>
            </w:r>
            <w:r w:rsidRPr="00281B16">
              <w:rPr>
                <w:sz w:val="24"/>
              </w:rPr>
              <w:t>Вмастерскоймастера</w:t>
            </w:r>
            <w:r w:rsidRPr="00163E75">
              <w:rPr>
                <w:sz w:val="24"/>
                <w:lang w:val="en-US"/>
              </w:rPr>
              <w:t>-</w:t>
            </w:r>
            <w:r w:rsidRPr="00281B16">
              <w:rPr>
                <w:sz w:val="24"/>
              </w:rPr>
              <w:t>игрушечника</w:t>
            </w:r>
            <w:r w:rsidRPr="00163E75">
              <w:rPr>
                <w:sz w:val="24"/>
                <w:lang w:val="en-US"/>
              </w:rPr>
              <w:t>»</w:t>
            </w:r>
          </w:p>
          <w:p w:rsidR="00281B16" w:rsidRDefault="00D00A05">
            <w:pPr>
              <w:pStyle w:val="TableParagraph"/>
              <w:ind w:left="109" w:right="50"/>
              <w:jc w:val="center"/>
              <w:rPr>
                <w:sz w:val="24"/>
                <w:lang w:val="en-US"/>
              </w:rPr>
            </w:pPr>
            <w:hyperlink r:id="rId506" w:history="1">
              <w:r w:rsidR="00281B16">
                <w:rPr>
                  <w:rStyle w:val="a7"/>
                  <w:spacing w:val="-1"/>
                  <w:sz w:val="24"/>
                  <w:lang w:val="en-US"/>
                </w:rPr>
                <w:t>https://resh.edu.ru/subject/les</w:t>
              </w:r>
            </w:hyperlink>
            <w:hyperlink r:id="rId507" w:history="1">
              <w:r w:rsidR="00281B16">
                <w:rPr>
                  <w:rStyle w:val="a7"/>
                  <w:sz w:val="24"/>
                  <w:lang w:val="en-US"/>
                </w:rPr>
                <w:t>son/3780/start/176098/</w:t>
              </w:r>
            </w:hyperlink>
          </w:p>
          <w:p w:rsidR="00281B16" w:rsidRDefault="00281B16">
            <w:pPr>
              <w:pStyle w:val="TableParagraph"/>
              <w:spacing w:before="5"/>
              <w:ind w:left="0"/>
              <w:rPr>
                <w:b/>
                <w:sz w:val="23"/>
                <w:lang w:val="en-US"/>
              </w:rPr>
            </w:pPr>
          </w:p>
          <w:p w:rsidR="00281B16" w:rsidRPr="00281B16" w:rsidRDefault="00281B16">
            <w:pPr>
              <w:pStyle w:val="TableParagraph"/>
              <w:ind w:left="875"/>
              <w:rPr>
                <w:sz w:val="24"/>
              </w:rPr>
            </w:pPr>
            <w:r w:rsidRPr="00281B16">
              <w:rPr>
                <w:sz w:val="24"/>
              </w:rPr>
              <w:t>Презентация</w:t>
            </w:r>
          </w:p>
          <w:p w:rsidR="00281B16" w:rsidRPr="00281B16" w:rsidRDefault="00281B16">
            <w:pPr>
              <w:pStyle w:val="TableParagraph"/>
              <w:ind w:left="251" w:right="184" w:firstLine="506"/>
              <w:rPr>
                <w:sz w:val="24"/>
              </w:rPr>
            </w:pPr>
            <w:r w:rsidRPr="00281B16">
              <w:rPr>
                <w:sz w:val="24"/>
              </w:rPr>
              <w:t>«Декоративныеизображенияживотныхв</w:t>
            </w:r>
          </w:p>
          <w:p w:rsidR="00281B16" w:rsidRPr="00281B16" w:rsidRDefault="00281B16">
            <w:pPr>
              <w:pStyle w:val="TableParagraph"/>
              <w:spacing w:line="270" w:lineRule="atLeast"/>
              <w:ind w:left="925" w:right="449" w:hanging="404"/>
              <w:rPr>
                <w:sz w:val="24"/>
              </w:rPr>
            </w:pPr>
            <w:r w:rsidRPr="00281B16">
              <w:rPr>
                <w:sz w:val="24"/>
              </w:rPr>
              <w:t>игрушках народныхпромыслов»</w:t>
            </w:r>
          </w:p>
        </w:tc>
      </w:tr>
      <w:tr w:rsidR="00281B16" w:rsidTr="00281B16">
        <w:trPr>
          <w:trHeight w:val="233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rPr>
                <w:sz w:val="24"/>
                <w:lang w:val="en-US"/>
              </w:rPr>
            </w:pPr>
            <w:r>
              <w:rPr>
                <w:sz w:val="24"/>
                <w:lang w:val="en-US"/>
              </w:rPr>
              <w:t>11</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8" w:right="137"/>
              <w:rPr>
                <w:sz w:val="24"/>
                <w:lang w:val="en-US"/>
              </w:rPr>
            </w:pPr>
            <w:r>
              <w:rPr>
                <w:sz w:val="24"/>
                <w:lang w:val="en-US"/>
              </w:rPr>
              <w:t>«Восприятиепроизведенийискусств»</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8" w:right="341"/>
              <w:rPr>
                <w:sz w:val="24"/>
                <w:lang w:val="en-US"/>
              </w:rPr>
            </w:pPr>
            <w:r w:rsidRPr="00281B16">
              <w:rPr>
                <w:sz w:val="24"/>
              </w:rPr>
              <w:t xml:space="preserve">Художественное наблюдениеокружающейприродыикрасивыхприродных деталей; анализ ихконструкции и эмоциональноговоздействия. </w:t>
            </w:r>
            <w:r>
              <w:rPr>
                <w:sz w:val="24"/>
                <w:lang w:val="en-US"/>
              </w:rPr>
              <w:t>Сопоставление их срукотворнымипроизведениями.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spacing w:before="1"/>
              <w:ind w:left="98" w:right="89"/>
              <w:jc w:val="center"/>
              <w:rPr>
                <w:sz w:val="24"/>
                <w:lang w:val="en-US"/>
              </w:rPr>
            </w:pPr>
            <w:r w:rsidRPr="00281B16">
              <w:rPr>
                <w:sz w:val="24"/>
              </w:rPr>
              <w:t>РЭШ</w:t>
            </w:r>
            <w:r w:rsidRPr="00163E75">
              <w:rPr>
                <w:sz w:val="24"/>
                <w:lang w:val="en-US"/>
              </w:rPr>
              <w:t>№1</w:t>
            </w:r>
          </w:p>
          <w:p w:rsidR="00281B16" w:rsidRPr="00163E75" w:rsidRDefault="00281B16">
            <w:pPr>
              <w:pStyle w:val="TableParagraph"/>
              <w:spacing w:before="2" w:line="276" w:lineRule="auto"/>
              <w:ind w:left="148" w:right="89" w:hanging="1"/>
              <w:jc w:val="center"/>
              <w:rPr>
                <w:sz w:val="24"/>
                <w:lang w:val="en-US"/>
              </w:rPr>
            </w:pPr>
            <w:r w:rsidRPr="00281B16">
              <w:rPr>
                <w:sz w:val="24"/>
              </w:rPr>
              <w:t>Урок</w:t>
            </w:r>
            <w:r w:rsidRPr="00163E75">
              <w:rPr>
                <w:sz w:val="24"/>
                <w:lang w:val="en-US"/>
              </w:rPr>
              <w:t>«</w:t>
            </w:r>
            <w:r w:rsidRPr="00281B16">
              <w:rPr>
                <w:sz w:val="24"/>
              </w:rPr>
              <w:t>Красныйцветвприродеиискусстве</w:t>
            </w:r>
            <w:r w:rsidRPr="00163E75">
              <w:rPr>
                <w:sz w:val="24"/>
                <w:lang w:val="en-US"/>
              </w:rPr>
              <w:t>»</w:t>
            </w:r>
          </w:p>
          <w:p w:rsidR="00281B16" w:rsidRDefault="00D00A05">
            <w:pPr>
              <w:pStyle w:val="TableParagraph"/>
              <w:spacing w:line="235" w:lineRule="auto"/>
              <w:ind w:left="109" w:right="50"/>
              <w:jc w:val="center"/>
              <w:rPr>
                <w:sz w:val="24"/>
                <w:lang w:val="en-US"/>
              </w:rPr>
            </w:pPr>
            <w:hyperlink r:id="rId508" w:history="1">
              <w:r w:rsidR="00281B16">
                <w:rPr>
                  <w:rStyle w:val="a7"/>
                  <w:spacing w:val="-1"/>
                  <w:sz w:val="24"/>
                  <w:lang w:val="en-US"/>
                </w:rPr>
                <w:t>https://resh.edu.ru/subject/les</w:t>
              </w:r>
            </w:hyperlink>
            <w:hyperlink r:id="rId509" w:history="1">
              <w:r w:rsidR="00281B16">
                <w:rPr>
                  <w:rStyle w:val="a7"/>
                  <w:sz w:val="24"/>
                  <w:lang w:val="en-US"/>
                </w:rPr>
                <w:t>son/3790/start/284141/</w:t>
              </w:r>
            </w:hyperlink>
          </w:p>
          <w:p w:rsidR="00281B16" w:rsidRDefault="00281B16">
            <w:pPr>
              <w:pStyle w:val="TableParagraph"/>
              <w:spacing w:before="7"/>
              <w:ind w:left="0"/>
              <w:rPr>
                <w:b/>
                <w:sz w:val="25"/>
                <w:lang w:val="en-US"/>
              </w:rPr>
            </w:pPr>
          </w:p>
          <w:p w:rsidR="00281B16" w:rsidRDefault="00281B16">
            <w:pPr>
              <w:pStyle w:val="TableParagraph"/>
              <w:ind w:left="100" w:right="89"/>
              <w:jc w:val="center"/>
              <w:rPr>
                <w:sz w:val="24"/>
                <w:lang w:val="en-US"/>
              </w:rPr>
            </w:pPr>
            <w:r>
              <w:rPr>
                <w:sz w:val="24"/>
                <w:lang w:val="en-US"/>
              </w:rPr>
              <w:t>Видео</w:t>
            </w:r>
          </w:p>
          <w:p w:rsidR="00281B16" w:rsidRDefault="00281B16">
            <w:pPr>
              <w:pStyle w:val="TableParagraph"/>
              <w:spacing w:before="17" w:line="264" w:lineRule="exact"/>
              <w:ind w:left="109" w:right="25"/>
              <w:jc w:val="center"/>
              <w:rPr>
                <w:sz w:val="24"/>
                <w:lang w:val="en-US"/>
              </w:rPr>
            </w:pPr>
            <w:r>
              <w:rPr>
                <w:sz w:val="24"/>
                <w:lang w:val="en-US"/>
              </w:rPr>
              <w:t>«Красотаприроды»</w:t>
            </w:r>
          </w:p>
        </w:tc>
      </w:tr>
      <w:tr w:rsidR="00281B16" w:rsidRPr="00FB14D1" w:rsidTr="00281B16">
        <w:trPr>
          <w:trHeight w:val="878"/>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12</w:t>
            </w:r>
          </w:p>
        </w:tc>
        <w:tc>
          <w:tcPr>
            <w:tcW w:w="1701"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487"/>
              <w:rPr>
                <w:sz w:val="24"/>
              </w:rPr>
            </w:pPr>
            <w:r w:rsidRPr="00281B16">
              <w:rPr>
                <w:sz w:val="24"/>
              </w:rPr>
              <w:t>Обобщающийурок.Обсуждениесюжетного и эмоциональногосодержаниядетскихработ.</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109" w:right="50"/>
              <w:jc w:val="center"/>
              <w:rPr>
                <w:sz w:val="24"/>
              </w:rPr>
            </w:pPr>
            <w:r w:rsidRPr="00281B16">
              <w:rPr>
                <w:sz w:val="24"/>
              </w:rPr>
              <w:t>Видео «Онлайн-выставкаизделийдетского</w:t>
            </w:r>
          </w:p>
          <w:p w:rsidR="00281B16" w:rsidRPr="00281B16" w:rsidRDefault="00281B16">
            <w:pPr>
              <w:pStyle w:val="TableParagraph"/>
              <w:spacing w:before="44" w:line="266" w:lineRule="exact"/>
              <w:ind w:left="63" w:right="89"/>
              <w:jc w:val="center"/>
              <w:rPr>
                <w:sz w:val="24"/>
              </w:rPr>
            </w:pPr>
            <w:r w:rsidRPr="00281B16">
              <w:rPr>
                <w:sz w:val="24"/>
              </w:rPr>
              <w:t>декоративноготворчества»</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1701"/>
        <w:gridCol w:w="3999"/>
        <w:gridCol w:w="1260"/>
        <w:gridCol w:w="3062"/>
      </w:tblGrid>
      <w:tr w:rsidR="00281B16" w:rsidTr="00281B16">
        <w:trPr>
          <w:trHeight w:val="292"/>
        </w:trPr>
        <w:tc>
          <w:tcPr>
            <w:tcW w:w="70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1701"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3999"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126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109"/>
              <w:rPr>
                <w:sz w:val="24"/>
                <w:lang w:val="en-US"/>
              </w:rPr>
            </w:pPr>
            <w:r>
              <w:rPr>
                <w:sz w:val="24"/>
                <w:lang w:val="en-US"/>
              </w:rPr>
              <w:t>Презентация«Обобщение»</w:t>
            </w:r>
          </w:p>
        </w:tc>
      </w:tr>
      <w:tr w:rsidR="00281B16" w:rsidTr="00281B16">
        <w:trPr>
          <w:trHeight w:val="2341"/>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13</w:t>
            </w:r>
          </w:p>
        </w:tc>
        <w:tc>
          <w:tcPr>
            <w:tcW w:w="1701"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spacing w:line="275" w:lineRule="exact"/>
              <w:ind w:left="108"/>
              <w:rPr>
                <w:sz w:val="24"/>
                <w:lang w:val="en-US"/>
              </w:rPr>
            </w:pPr>
            <w:r>
              <w:rPr>
                <w:sz w:val="24"/>
                <w:lang w:val="en-US"/>
              </w:rPr>
              <w:t>«Живопись»</w:t>
            </w:r>
          </w:p>
          <w:p w:rsidR="00281B16" w:rsidRDefault="00281B16">
            <w:pPr>
              <w:pStyle w:val="TableParagraph"/>
              <w:ind w:left="0"/>
              <w:rPr>
                <w:b/>
                <w:sz w:val="24"/>
                <w:lang w:val="en-US"/>
              </w:rPr>
            </w:pPr>
          </w:p>
          <w:p w:rsidR="00281B16" w:rsidRDefault="00281B16">
            <w:pPr>
              <w:pStyle w:val="TableParagraph"/>
              <w:ind w:left="108" w:right="137"/>
              <w:rPr>
                <w:sz w:val="24"/>
                <w:lang w:val="en-US"/>
              </w:rPr>
            </w:pPr>
            <w:r>
              <w:rPr>
                <w:sz w:val="24"/>
                <w:lang w:val="en-US"/>
              </w:rPr>
              <w:t>«Восприятиепроизведенийискусства»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2" w:lineRule="auto"/>
              <w:ind w:left="108" w:right="547"/>
              <w:rPr>
                <w:sz w:val="24"/>
              </w:rPr>
            </w:pPr>
            <w:r w:rsidRPr="00281B16">
              <w:rPr>
                <w:sz w:val="24"/>
              </w:rPr>
              <w:t>Изображение природы (моря) вразныхконтрастныхсостоянияхпогоды и соответствующихцветовыхсостояниях (туман,</w:t>
            </w:r>
          </w:p>
          <w:p w:rsidR="00281B16" w:rsidRPr="00281B16" w:rsidRDefault="00281B16">
            <w:pPr>
              <w:pStyle w:val="TableParagraph"/>
              <w:spacing w:line="252" w:lineRule="auto"/>
              <w:ind w:left="108" w:right="241"/>
              <w:rPr>
                <w:sz w:val="24"/>
              </w:rPr>
            </w:pPr>
            <w:r w:rsidRPr="00281B16">
              <w:rPr>
                <w:sz w:val="24"/>
              </w:rPr>
              <w:t>нежноеутро,гроза,буря,ветер;повыбору учителя). Произведенияхудожника-маринистаИ.К.</w:t>
            </w:r>
          </w:p>
          <w:p w:rsidR="00281B16" w:rsidRDefault="00281B16">
            <w:pPr>
              <w:pStyle w:val="TableParagraph"/>
              <w:spacing w:before="29" w:line="264" w:lineRule="exact"/>
              <w:ind w:left="108"/>
              <w:rPr>
                <w:sz w:val="24"/>
                <w:lang w:val="en-US"/>
              </w:rPr>
            </w:pPr>
            <w:r>
              <w:rPr>
                <w:sz w:val="24"/>
                <w:lang w:val="en-US"/>
              </w:rPr>
              <w:t>Айвазовского.</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D00A05">
            <w:pPr>
              <w:pStyle w:val="TableParagraph"/>
              <w:spacing w:line="275" w:lineRule="exact"/>
              <w:ind w:left="10"/>
              <w:jc w:val="center"/>
              <w:rPr>
                <w:sz w:val="24"/>
                <w:lang w:val="en-US"/>
              </w:rPr>
            </w:pPr>
            <w:hyperlink r:id="rId510" w:history="1">
              <w:r w:rsidR="00281B16">
                <w:rPr>
                  <w:rStyle w:val="a7"/>
                  <w:sz w:val="24"/>
                  <w:lang w:val="en-US"/>
                </w:rPr>
                <w:t>1</w:t>
              </w:r>
            </w:hyperlink>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292" w:right="224" w:hanging="58"/>
              <w:jc w:val="center"/>
              <w:rPr>
                <w:sz w:val="24"/>
              </w:rPr>
            </w:pPr>
            <w:r w:rsidRPr="00281B16">
              <w:rPr>
                <w:sz w:val="24"/>
              </w:rPr>
              <w:t>«Изображение природы(моря) в разныхконтрастныхсостояниях</w:t>
            </w:r>
          </w:p>
          <w:p w:rsidR="00281B16" w:rsidRDefault="00281B16">
            <w:pPr>
              <w:pStyle w:val="TableParagraph"/>
              <w:spacing w:before="41"/>
              <w:ind w:left="109" w:right="84"/>
              <w:jc w:val="center"/>
              <w:rPr>
                <w:sz w:val="24"/>
                <w:lang w:val="en-US"/>
              </w:rPr>
            </w:pPr>
            <w:r>
              <w:rPr>
                <w:sz w:val="24"/>
                <w:lang w:val="en-US"/>
              </w:rPr>
              <w:t>погоды»</w:t>
            </w:r>
          </w:p>
        </w:tc>
      </w:tr>
      <w:tr w:rsidR="00281B16" w:rsidRPr="00163E75" w:rsidTr="00281B16">
        <w:trPr>
          <w:trHeight w:val="223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14</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108" w:right="91"/>
              <w:rPr>
                <w:sz w:val="24"/>
              </w:rPr>
            </w:pPr>
            <w:r w:rsidRPr="00281B16">
              <w:rPr>
                <w:sz w:val="24"/>
              </w:rPr>
              <w:t>Произведения живописи с активнымвыражением цветового состояния впогоде. Произведения пейзажистовИ.И.Левитана,И.И.Шишкина,А.</w:t>
            </w:r>
          </w:p>
          <w:p w:rsidR="00281B16" w:rsidRPr="00281B16" w:rsidRDefault="00281B16">
            <w:pPr>
              <w:pStyle w:val="TableParagraph"/>
              <w:spacing w:before="45"/>
              <w:ind w:left="108"/>
              <w:rPr>
                <w:sz w:val="24"/>
              </w:rPr>
            </w:pPr>
            <w:r w:rsidRPr="00281B16">
              <w:rPr>
                <w:sz w:val="24"/>
              </w:rPr>
              <w:t>И.Куинджи,Н.П.Крымова.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spacing w:line="274" w:lineRule="exact"/>
              <w:ind w:left="392"/>
              <w:rPr>
                <w:sz w:val="24"/>
                <w:lang w:val="en-US"/>
              </w:rPr>
            </w:pPr>
            <w:r w:rsidRPr="00281B16">
              <w:rPr>
                <w:sz w:val="24"/>
              </w:rPr>
              <w:t>РЭШ</w:t>
            </w:r>
            <w:r w:rsidRPr="00163E75">
              <w:rPr>
                <w:sz w:val="24"/>
                <w:lang w:val="en-US"/>
              </w:rPr>
              <w:t>№1«</w:t>
            </w:r>
            <w:r w:rsidRPr="00281B16">
              <w:rPr>
                <w:sz w:val="24"/>
              </w:rPr>
              <w:t>Урок</w:t>
            </w:r>
            <w:r w:rsidRPr="00163E75">
              <w:rPr>
                <w:sz w:val="24"/>
                <w:lang w:val="en-US"/>
              </w:rPr>
              <w:t>.</w:t>
            </w:r>
          </w:p>
          <w:p w:rsidR="00281B16" w:rsidRPr="00163E75" w:rsidRDefault="00281B16">
            <w:pPr>
              <w:pStyle w:val="TableParagraph"/>
              <w:spacing w:before="10" w:line="228" w:lineRule="auto"/>
              <w:ind w:left="152" w:firstLine="676"/>
              <w:rPr>
                <w:sz w:val="24"/>
                <w:lang w:val="en-US"/>
              </w:rPr>
            </w:pPr>
            <w:r w:rsidRPr="00281B16">
              <w:rPr>
                <w:sz w:val="24"/>
              </w:rPr>
              <w:t>Пейзаж</w:t>
            </w:r>
            <w:r w:rsidRPr="00163E75">
              <w:rPr>
                <w:sz w:val="24"/>
                <w:lang w:val="en-US"/>
              </w:rPr>
              <w:t>»</w:t>
            </w:r>
            <w:hyperlink r:id="rId511" w:history="1">
              <w:r>
                <w:rPr>
                  <w:rStyle w:val="a7"/>
                  <w:spacing w:val="-1"/>
                  <w:sz w:val="24"/>
                  <w:lang w:val="en-US"/>
                </w:rPr>
                <w:t>https</w:t>
              </w:r>
              <w:r w:rsidRPr="00163E75">
                <w:rPr>
                  <w:rStyle w:val="a7"/>
                  <w:spacing w:val="-1"/>
                  <w:sz w:val="24"/>
                  <w:lang w:val="en-US"/>
                </w:rPr>
                <w:t>://</w:t>
              </w:r>
              <w:r>
                <w:rPr>
                  <w:rStyle w:val="a7"/>
                  <w:spacing w:val="-1"/>
                  <w:sz w:val="24"/>
                  <w:lang w:val="en-US"/>
                </w:rPr>
                <w:t>resh</w:t>
              </w:r>
              <w:r w:rsidRPr="00163E75">
                <w:rPr>
                  <w:rStyle w:val="a7"/>
                  <w:spacing w:val="-1"/>
                  <w:sz w:val="24"/>
                  <w:lang w:val="en-US"/>
                </w:rPr>
                <w:t>.</w:t>
              </w:r>
              <w:r>
                <w:rPr>
                  <w:rStyle w:val="a7"/>
                  <w:spacing w:val="-1"/>
                  <w:sz w:val="24"/>
                  <w:lang w:val="en-US"/>
                </w:rPr>
                <w:t>edu</w:t>
              </w:r>
              <w:r w:rsidRPr="00163E75">
                <w:rPr>
                  <w:rStyle w:val="a7"/>
                  <w:spacing w:val="-1"/>
                  <w:sz w:val="24"/>
                  <w:lang w:val="en-US"/>
                </w:rPr>
                <w:t>.</w:t>
              </w:r>
              <w:r>
                <w:rPr>
                  <w:rStyle w:val="a7"/>
                  <w:spacing w:val="-1"/>
                  <w:sz w:val="24"/>
                  <w:lang w:val="en-US"/>
                </w:rPr>
                <w:t>ru</w:t>
              </w:r>
              <w:r w:rsidRPr="00163E75">
                <w:rPr>
                  <w:rStyle w:val="a7"/>
                  <w:spacing w:val="-1"/>
                  <w:sz w:val="24"/>
                  <w:lang w:val="en-US"/>
                </w:rPr>
                <w:t>/</w:t>
              </w:r>
              <w:r>
                <w:rPr>
                  <w:rStyle w:val="a7"/>
                  <w:spacing w:val="-1"/>
                  <w:sz w:val="24"/>
                  <w:lang w:val="en-US"/>
                </w:rPr>
                <w:t>subject</w:t>
              </w:r>
              <w:r w:rsidRPr="00163E75">
                <w:rPr>
                  <w:rStyle w:val="a7"/>
                  <w:spacing w:val="-1"/>
                  <w:sz w:val="24"/>
                  <w:lang w:val="en-US"/>
                </w:rPr>
                <w:t>/</w:t>
              </w:r>
              <w:r>
                <w:rPr>
                  <w:rStyle w:val="a7"/>
                  <w:spacing w:val="-1"/>
                  <w:sz w:val="24"/>
                  <w:lang w:val="en-US"/>
                </w:rPr>
                <w:t>les</w:t>
              </w:r>
            </w:hyperlink>
          </w:p>
          <w:p w:rsidR="00281B16" w:rsidRPr="00281B16" w:rsidRDefault="00D00A05">
            <w:pPr>
              <w:pStyle w:val="TableParagraph"/>
              <w:spacing w:line="264" w:lineRule="exact"/>
              <w:ind w:left="419"/>
              <w:rPr>
                <w:sz w:val="24"/>
              </w:rPr>
            </w:pPr>
            <w:hyperlink r:id="rId512" w:history="1">
              <w:r w:rsidR="00281B16">
                <w:rPr>
                  <w:rStyle w:val="a7"/>
                  <w:sz w:val="24"/>
                  <w:lang w:val="en-US"/>
                </w:rPr>
                <w:t>son</w:t>
              </w:r>
              <w:r w:rsidR="00281B16" w:rsidRPr="00281B16">
                <w:rPr>
                  <w:rStyle w:val="a7"/>
                  <w:sz w:val="24"/>
                </w:rPr>
                <w:t>/4998/</w:t>
              </w:r>
              <w:r w:rsidR="00281B16">
                <w:rPr>
                  <w:rStyle w:val="a7"/>
                  <w:sz w:val="24"/>
                  <w:lang w:val="en-US"/>
                </w:rPr>
                <w:t>main</w:t>
              </w:r>
              <w:r w:rsidR="00281B16" w:rsidRPr="00281B16">
                <w:rPr>
                  <w:rStyle w:val="a7"/>
                  <w:sz w:val="24"/>
                </w:rPr>
                <w:t>/284059/</w:t>
              </w:r>
            </w:hyperlink>
          </w:p>
          <w:p w:rsidR="00281B16" w:rsidRPr="00281B16" w:rsidRDefault="00281B16">
            <w:pPr>
              <w:pStyle w:val="TableParagraph"/>
              <w:spacing w:before="5"/>
              <w:ind w:left="0"/>
              <w:rPr>
                <w:b/>
                <w:sz w:val="26"/>
              </w:rPr>
            </w:pPr>
          </w:p>
          <w:p w:rsidR="00281B16" w:rsidRPr="00281B16" w:rsidRDefault="00281B16">
            <w:pPr>
              <w:pStyle w:val="TableParagraph"/>
              <w:spacing w:before="1"/>
              <w:ind w:left="97" w:right="89"/>
              <w:jc w:val="center"/>
              <w:rPr>
                <w:sz w:val="24"/>
              </w:rPr>
            </w:pPr>
            <w:r w:rsidRPr="00281B16">
              <w:rPr>
                <w:sz w:val="24"/>
              </w:rPr>
              <w:t>Презентация</w:t>
            </w:r>
          </w:p>
          <w:p w:rsidR="00281B16" w:rsidRPr="00281B16" w:rsidRDefault="00281B16">
            <w:pPr>
              <w:pStyle w:val="TableParagraph"/>
              <w:spacing w:before="21"/>
              <w:ind w:left="109" w:right="43"/>
              <w:jc w:val="center"/>
              <w:rPr>
                <w:sz w:val="24"/>
              </w:rPr>
            </w:pPr>
            <w:r w:rsidRPr="00281B16">
              <w:rPr>
                <w:sz w:val="24"/>
              </w:rPr>
              <w:t>«Русские</w:t>
            </w:r>
          </w:p>
          <w:p w:rsidR="00281B16" w:rsidRPr="00281B16" w:rsidRDefault="00281B16">
            <w:pPr>
              <w:pStyle w:val="TableParagraph"/>
              <w:spacing w:line="264" w:lineRule="exact"/>
              <w:ind w:left="109" w:right="40"/>
              <w:jc w:val="center"/>
              <w:rPr>
                <w:sz w:val="24"/>
              </w:rPr>
            </w:pPr>
            <w:r w:rsidRPr="00281B16">
              <w:rPr>
                <w:sz w:val="24"/>
              </w:rPr>
              <w:t>художникипейзажисты»</w:t>
            </w:r>
          </w:p>
        </w:tc>
      </w:tr>
      <w:tr w:rsidR="00281B16" w:rsidTr="00281B16">
        <w:trPr>
          <w:trHeight w:val="339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15</w:t>
            </w:r>
          </w:p>
        </w:tc>
        <w:tc>
          <w:tcPr>
            <w:tcW w:w="170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spacing w:line="275" w:lineRule="exact"/>
              <w:ind w:left="108"/>
              <w:rPr>
                <w:sz w:val="24"/>
                <w:lang w:val="en-US"/>
              </w:rPr>
            </w:pPr>
            <w:r>
              <w:rPr>
                <w:sz w:val="24"/>
                <w:lang w:val="en-US"/>
              </w:rPr>
              <w:t>«Графика»</w:t>
            </w:r>
          </w:p>
          <w:p w:rsidR="00281B16" w:rsidRDefault="00281B16">
            <w:pPr>
              <w:pStyle w:val="TableParagraph"/>
              <w:spacing w:before="10"/>
              <w:ind w:left="0"/>
              <w:rPr>
                <w:b/>
                <w:sz w:val="25"/>
                <w:lang w:val="en-US"/>
              </w:rPr>
            </w:pPr>
          </w:p>
          <w:p w:rsidR="00281B16" w:rsidRDefault="00281B16">
            <w:pPr>
              <w:pStyle w:val="TableParagraph"/>
              <w:ind w:left="108" w:right="137"/>
              <w:rPr>
                <w:sz w:val="24"/>
                <w:lang w:val="en-US"/>
              </w:rPr>
            </w:pPr>
            <w:r>
              <w:rPr>
                <w:sz w:val="24"/>
                <w:lang w:val="en-US"/>
              </w:rPr>
              <w:t>«Восприятиепроизведенийискусства»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4" w:lineRule="auto"/>
              <w:ind w:left="108" w:right="610"/>
              <w:rPr>
                <w:sz w:val="24"/>
              </w:rPr>
            </w:pPr>
            <w:r w:rsidRPr="00281B16">
              <w:rPr>
                <w:sz w:val="24"/>
              </w:rPr>
              <w:t>Рисунок животного с активнымвыражениемегохарактера.</w:t>
            </w:r>
          </w:p>
          <w:p w:rsidR="00281B16" w:rsidRPr="00281B16" w:rsidRDefault="00281B16">
            <w:pPr>
              <w:pStyle w:val="TableParagraph"/>
              <w:spacing w:line="242" w:lineRule="auto"/>
              <w:ind w:left="108" w:right="80"/>
              <w:rPr>
                <w:sz w:val="24"/>
              </w:rPr>
            </w:pPr>
            <w:r w:rsidRPr="00281B16">
              <w:rPr>
                <w:sz w:val="24"/>
              </w:rPr>
              <w:t>Аналитическое рассматриваниеграфики, произведений, созданных ванималистическомжанре.</w:t>
            </w:r>
          </w:p>
          <w:p w:rsidR="00281B16" w:rsidRPr="00281B16" w:rsidRDefault="00281B16">
            <w:pPr>
              <w:pStyle w:val="TableParagraph"/>
              <w:spacing w:line="244" w:lineRule="auto"/>
              <w:ind w:left="108" w:right="332"/>
              <w:rPr>
                <w:sz w:val="24"/>
              </w:rPr>
            </w:pPr>
            <w:r w:rsidRPr="00281B16">
              <w:rPr>
                <w:sz w:val="24"/>
              </w:rPr>
              <w:t>Произведения анималистическогожанравграфике:В. В. Ватагин,Е.</w:t>
            </w:r>
          </w:p>
          <w:p w:rsidR="00281B16" w:rsidRPr="00281B16" w:rsidRDefault="00281B16">
            <w:pPr>
              <w:pStyle w:val="TableParagraph"/>
              <w:spacing w:line="244" w:lineRule="auto"/>
              <w:ind w:left="108" w:right="794"/>
              <w:rPr>
                <w:sz w:val="24"/>
              </w:rPr>
            </w:pPr>
            <w:r w:rsidRPr="00281B16">
              <w:rPr>
                <w:sz w:val="24"/>
              </w:rPr>
              <w:t>И. Чарушин. Наблюдение заживотнымисточкизренияих</w:t>
            </w:r>
          </w:p>
          <w:p w:rsidR="00281B16" w:rsidRPr="00163E75" w:rsidRDefault="00281B16">
            <w:pPr>
              <w:pStyle w:val="TableParagraph"/>
              <w:spacing w:line="244" w:lineRule="auto"/>
              <w:ind w:left="108" w:right="469"/>
              <w:rPr>
                <w:sz w:val="24"/>
              </w:rPr>
            </w:pPr>
            <w:r w:rsidRPr="00163E75">
              <w:rPr>
                <w:sz w:val="24"/>
              </w:rPr>
              <w:t>пропорций, характера движений,пластики.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spacing w:line="275" w:lineRule="exact"/>
              <w:ind w:left="968"/>
              <w:rPr>
                <w:sz w:val="24"/>
                <w:lang w:val="en-US"/>
              </w:rPr>
            </w:pPr>
            <w:r w:rsidRPr="00281B16">
              <w:rPr>
                <w:sz w:val="24"/>
              </w:rPr>
              <w:t>РЭШ</w:t>
            </w:r>
            <w:r w:rsidRPr="00163E75">
              <w:rPr>
                <w:sz w:val="24"/>
                <w:lang w:val="en-US"/>
              </w:rPr>
              <w:t>№17</w:t>
            </w:r>
          </w:p>
          <w:p w:rsidR="00281B16" w:rsidRPr="00163E75" w:rsidRDefault="00281B16">
            <w:pPr>
              <w:pStyle w:val="TableParagraph"/>
              <w:spacing w:before="24" w:line="235" w:lineRule="auto"/>
              <w:ind w:left="109" w:firstLine="120"/>
              <w:rPr>
                <w:sz w:val="24"/>
                <w:lang w:val="en-US"/>
              </w:rPr>
            </w:pPr>
            <w:r w:rsidRPr="00281B16">
              <w:rPr>
                <w:sz w:val="24"/>
              </w:rPr>
              <w:t>Урок</w:t>
            </w:r>
            <w:r w:rsidRPr="00163E75">
              <w:rPr>
                <w:sz w:val="24"/>
                <w:lang w:val="en-US"/>
              </w:rPr>
              <w:t>«</w:t>
            </w:r>
            <w:r w:rsidRPr="00281B16">
              <w:rPr>
                <w:sz w:val="24"/>
              </w:rPr>
              <w:t>Братьянашименьшие</w:t>
            </w:r>
            <w:r w:rsidRPr="00163E75">
              <w:rPr>
                <w:sz w:val="24"/>
                <w:lang w:val="en-US"/>
              </w:rPr>
              <w:t>»</w:t>
            </w:r>
            <w:hyperlink r:id="rId513" w:history="1">
              <w:r>
                <w:rPr>
                  <w:rStyle w:val="a7"/>
                  <w:sz w:val="24"/>
                  <w:lang w:val="en-US"/>
                </w:rPr>
                <w:t>https</w:t>
              </w:r>
              <w:r w:rsidRPr="00163E75">
                <w:rPr>
                  <w:rStyle w:val="a7"/>
                  <w:sz w:val="24"/>
                  <w:lang w:val="en-US"/>
                </w:rPr>
                <w:t>://</w:t>
              </w:r>
              <w:r>
                <w:rPr>
                  <w:rStyle w:val="a7"/>
                  <w:sz w:val="24"/>
                  <w:lang w:val="en-US"/>
                </w:rPr>
                <w:t>resh</w:t>
              </w:r>
              <w:r w:rsidRPr="00163E75">
                <w:rPr>
                  <w:rStyle w:val="a7"/>
                  <w:sz w:val="24"/>
                  <w:lang w:val="en-US"/>
                </w:rPr>
                <w:t>.</w:t>
              </w:r>
              <w:r>
                <w:rPr>
                  <w:rStyle w:val="a7"/>
                  <w:sz w:val="24"/>
                  <w:lang w:val="en-US"/>
                </w:rPr>
                <w:t>edu</w:t>
              </w:r>
              <w:r w:rsidRPr="00163E75">
                <w:rPr>
                  <w:rStyle w:val="a7"/>
                  <w:sz w:val="24"/>
                  <w:lang w:val="en-US"/>
                </w:rPr>
                <w:t>.</w:t>
              </w:r>
              <w:r>
                <w:rPr>
                  <w:rStyle w:val="a7"/>
                  <w:sz w:val="24"/>
                  <w:lang w:val="en-US"/>
                </w:rPr>
                <w:t>ru</w:t>
              </w:r>
              <w:r w:rsidRPr="00163E75">
                <w:rPr>
                  <w:rStyle w:val="a7"/>
                  <w:sz w:val="24"/>
                  <w:lang w:val="en-US"/>
                </w:rPr>
                <w:t>/</w:t>
              </w:r>
              <w:r>
                <w:rPr>
                  <w:rStyle w:val="a7"/>
                  <w:sz w:val="24"/>
                  <w:lang w:val="en-US"/>
                </w:rPr>
                <w:t>subject</w:t>
              </w:r>
              <w:r w:rsidRPr="00163E75">
                <w:rPr>
                  <w:rStyle w:val="a7"/>
                  <w:sz w:val="24"/>
                  <w:lang w:val="en-US"/>
                </w:rPr>
                <w:t>/</w:t>
              </w:r>
              <w:r>
                <w:rPr>
                  <w:rStyle w:val="a7"/>
                  <w:sz w:val="24"/>
                  <w:lang w:val="en-US"/>
                </w:rPr>
                <w:t>les</w:t>
              </w:r>
            </w:hyperlink>
          </w:p>
          <w:p w:rsidR="00281B16" w:rsidRDefault="00D00A05">
            <w:pPr>
              <w:pStyle w:val="TableParagraph"/>
              <w:spacing w:before="1"/>
              <w:ind w:left="452"/>
              <w:rPr>
                <w:sz w:val="24"/>
                <w:lang w:val="en-US"/>
              </w:rPr>
            </w:pPr>
            <w:hyperlink r:id="rId514" w:history="1">
              <w:r w:rsidR="00281B16">
                <w:rPr>
                  <w:rStyle w:val="a7"/>
                  <w:sz w:val="24"/>
                  <w:lang w:val="en-US"/>
                </w:rPr>
                <w:t>son/4369/start/284281/</w:t>
              </w:r>
            </w:hyperlink>
          </w:p>
        </w:tc>
      </w:tr>
      <w:tr w:rsidR="00281B16" w:rsidRPr="00163E75" w:rsidTr="00281B16">
        <w:trPr>
          <w:trHeight w:val="2028"/>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16</w:t>
            </w:r>
          </w:p>
          <w:p w:rsidR="00281B16" w:rsidRDefault="00281B16">
            <w:pPr>
              <w:pStyle w:val="TableParagraph"/>
              <w:rPr>
                <w:sz w:val="24"/>
                <w:lang w:val="en-US"/>
              </w:rPr>
            </w:pPr>
            <w:r>
              <w:rPr>
                <w:sz w:val="24"/>
                <w:lang w:val="en-US"/>
              </w:rPr>
              <w:t>17</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«Живопись»</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58"/>
              <w:rPr>
                <w:sz w:val="24"/>
              </w:rPr>
            </w:pPr>
            <w:r w:rsidRPr="00281B16">
              <w:rPr>
                <w:sz w:val="24"/>
              </w:rPr>
              <w:t>Изображениесказочногоперсонажасярковыраженнымхарактером.</w:t>
            </w:r>
          </w:p>
          <w:p w:rsidR="00281B16" w:rsidRDefault="00281B16">
            <w:pPr>
              <w:pStyle w:val="TableParagraph"/>
              <w:ind w:left="108"/>
              <w:rPr>
                <w:sz w:val="24"/>
                <w:lang w:val="en-US"/>
              </w:rPr>
            </w:pPr>
            <w:r>
              <w:rPr>
                <w:sz w:val="24"/>
                <w:lang w:val="en-US"/>
              </w:rPr>
              <w:t>Образмужскойилиженский</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2</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1"/>
              <w:ind w:left="1213"/>
              <w:rPr>
                <w:sz w:val="24"/>
              </w:rPr>
            </w:pPr>
            <w:r w:rsidRPr="00281B16">
              <w:rPr>
                <w:sz w:val="24"/>
              </w:rPr>
              <w:t>Видео</w:t>
            </w:r>
          </w:p>
          <w:p w:rsidR="00281B16" w:rsidRPr="00281B16" w:rsidRDefault="00281B16">
            <w:pPr>
              <w:pStyle w:val="TableParagraph"/>
              <w:spacing w:before="24" w:line="235" w:lineRule="auto"/>
              <w:ind w:left="109" w:right="656" w:firstLine="64"/>
              <w:rPr>
                <w:sz w:val="24"/>
              </w:rPr>
            </w:pPr>
            <w:r w:rsidRPr="00281B16">
              <w:rPr>
                <w:sz w:val="24"/>
              </w:rPr>
              <w:t>«Рисуем мужскогосказочногоперсонажа</w:t>
            </w:r>
          </w:p>
          <w:p w:rsidR="00281B16" w:rsidRPr="00281B16" w:rsidRDefault="00281B16">
            <w:pPr>
              <w:pStyle w:val="TableParagraph"/>
              <w:spacing w:before="46"/>
              <w:ind w:left="536"/>
              <w:rPr>
                <w:sz w:val="24"/>
              </w:rPr>
            </w:pPr>
            <w:r w:rsidRPr="00281B16">
              <w:rPr>
                <w:sz w:val="24"/>
              </w:rPr>
              <w:t>злогоилидоброго»</w:t>
            </w:r>
          </w:p>
          <w:p w:rsidR="00281B16" w:rsidRPr="00281B16" w:rsidRDefault="00281B16">
            <w:pPr>
              <w:pStyle w:val="TableParagraph"/>
              <w:spacing w:before="10"/>
              <w:ind w:left="0"/>
              <w:rPr>
                <w:b/>
                <w:sz w:val="24"/>
              </w:rPr>
            </w:pPr>
          </w:p>
          <w:p w:rsidR="00281B16" w:rsidRPr="00281B16" w:rsidRDefault="00281B16">
            <w:pPr>
              <w:pStyle w:val="TableParagraph"/>
              <w:spacing w:before="1" w:line="270" w:lineRule="atLeast"/>
              <w:ind w:left="419" w:right="275" w:hanging="70"/>
              <w:rPr>
                <w:sz w:val="24"/>
              </w:rPr>
            </w:pPr>
            <w:r w:rsidRPr="00281B16">
              <w:rPr>
                <w:sz w:val="24"/>
              </w:rPr>
              <w:t>Презентация«Женскийобразрусских сказок»</w:t>
            </w:r>
          </w:p>
        </w:tc>
      </w:tr>
      <w:tr w:rsidR="00281B16" w:rsidTr="00281B16">
        <w:trPr>
          <w:trHeight w:val="3225"/>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18</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«Скульптура»</w:t>
            </w:r>
          </w:p>
          <w:p w:rsidR="00281B16" w:rsidRDefault="00281B16">
            <w:pPr>
              <w:pStyle w:val="TableParagraph"/>
              <w:ind w:left="108" w:right="137"/>
              <w:rPr>
                <w:sz w:val="24"/>
                <w:lang w:val="en-US"/>
              </w:rPr>
            </w:pPr>
            <w:r>
              <w:rPr>
                <w:sz w:val="24"/>
                <w:lang w:val="en-US"/>
              </w:rPr>
              <w:t>«Восприятиепроизведенийискусства»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7" w:lineRule="auto"/>
              <w:ind w:left="108" w:right="273"/>
              <w:rPr>
                <w:sz w:val="24"/>
              </w:rPr>
            </w:pPr>
            <w:r w:rsidRPr="00281B16">
              <w:rPr>
                <w:sz w:val="24"/>
              </w:rPr>
              <w:t>Лепка из пластилина или глиныигрушки — сказочного животногопо мотивам выбранного народногохудожественногопромысла:</w:t>
            </w:r>
          </w:p>
          <w:p w:rsidR="00281B16" w:rsidRPr="00281B16" w:rsidRDefault="00281B16">
            <w:pPr>
              <w:pStyle w:val="TableParagraph"/>
              <w:spacing w:line="247" w:lineRule="auto"/>
              <w:ind w:left="108" w:right="107"/>
              <w:rPr>
                <w:sz w:val="24"/>
              </w:rPr>
            </w:pPr>
            <w:r w:rsidRPr="00281B16">
              <w:rPr>
                <w:sz w:val="24"/>
              </w:rPr>
              <w:t>филимоновская, дымковская,каргопольскаяигрушки(идругиеповыбору учителя с учётом местныхпромыслов).</w:t>
            </w:r>
          </w:p>
          <w:p w:rsidR="00281B16" w:rsidRPr="00281B16" w:rsidRDefault="00281B16">
            <w:pPr>
              <w:pStyle w:val="TableParagraph"/>
              <w:spacing w:before="2" w:line="278" w:lineRule="auto"/>
              <w:ind w:left="108" w:right="686"/>
              <w:rPr>
                <w:sz w:val="24"/>
              </w:rPr>
            </w:pPr>
            <w:r w:rsidRPr="00281B16">
              <w:rPr>
                <w:sz w:val="24"/>
              </w:rPr>
              <w:t>Способ лепки в соответствии страдициямипромысла.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1" w:right="89"/>
              <w:jc w:val="center"/>
              <w:rPr>
                <w:sz w:val="24"/>
                <w:lang w:val="en-US"/>
              </w:rPr>
            </w:pPr>
            <w:r>
              <w:rPr>
                <w:sz w:val="24"/>
                <w:lang w:val="en-US"/>
              </w:rPr>
              <w:t>РЭШ№8</w:t>
            </w:r>
          </w:p>
          <w:p w:rsidR="00281B16" w:rsidRDefault="00281B16">
            <w:pPr>
              <w:pStyle w:val="TableParagraph"/>
              <w:spacing w:before="21"/>
              <w:ind w:left="152" w:right="85" w:firstLine="8"/>
              <w:jc w:val="center"/>
              <w:rPr>
                <w:sz w:val="24"/>
                <w:lang w:val="en-US"/>
              </w:rPr>
            </w:pPr>
            <w:r>
              <w:rPr>
                <w:sz w:val="24"/>
                <w:lang w:val="en-US"/>
              </w:rPr>
              <w:t>Урок«Гжель»</w:t>
            </w:r>
            <w:hyperlink r:id="rId515" w:history="1">
              <w:r>
                <w:rPr>
                  <w:rStyle w:val="a7"/>
                  <w:spacing w:val="-1"/>
                  <w:sz w:val="24"/>
                  <w:lang w:val="en-US"/>
                </w:rPr>
                <w:t>https://resh.edu.ru/subject/les</w:t>
              </w:r>
            </w:hyperlink>
            <w:hyperlink r:id="rId516" w:history="1">
              <w:r>
                <w:rPr>
                  <w:rStyle w:val="a7"/>
                  <w:sz w:val="24"/>
                  <w:lang w:val="en-US"/>
                </w:rPr>
                <w:t>son/4368/main/176334/</w:t>
              </w:r>
            </w:hyperlink>
          </w:p>
        </w:tc>
      </w:tr>
      <w:tr w:rsidR="00281B16" w:rsidRPr="00FB14D1" w:rsidTr="00281B16">
        <w:trPr>
          <w:trHeight w:val="222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19</w:t>
            </w:r>
          </w:p>
        </w:tc>
        <w:tc>
          <w:tcPr>
            <w:tcW w:w="1701"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Лепкаизпластилинаилиглины</w:t>
            </w:r>
          </w:p>
          <w:p w:rsidR="00281B16" w:rsidRPr="00281B16" w:rsidRDefault="00281B16">
            <w:pPr>
              <w:pStyle w:val="TableParagraph"/>
              <w:ind w:left="108" w:right="208"/>
              <w:rPr>
                <w:sz w:val="24"/>
              </w:rPr>
            </w:pPr>
            <w:r w:rsidRPr="00281B16">
              <w:rPr>
                <w:sz w:val="24"/>
              </w:rPr>
              <w:t>животных с передачей характернойпластики движения. Соблюдениецельности формы, еёпреобразованиеи добавление</w:t>
            </w:r>
          </w:p>
          <w:p w:rsidR="00281B16" w:rsidRPr="00281B16" w:rsidRDefault="00281B16">
            <w:pPr>
              <w:pStyle w:val="TableParagraph"/>
              <w:spacing w:line="270" w:lineRule="atLeast"/>
              <w:ind w:left="108" w:right="1017"/>
              <w:rPr>
                <w:sz w:val="24"/>
              </w:rPr>
            </w:pPr>
            <w:r w:rsidRPr="00281B16">
              <w:rPr>
                <w:sz w:val="24"/>
              </w:rPr>
              <w:t>деталей. Произведенияанималистическогожанравскульптуре:В.В. Ватагин.</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109" w:right="38"/>
              <w:jc w:val="center"/>
              <w:rPr>
                <w:sz w:val="24"/>
              </w:rPr>
            </w:pPr>
            <w:r w:rsidRPr="00281B16">
              <w:rPr>
                <w:sz w:val="24"/>
              </w:rPr>
              <w:t>«Лепка из пластилинаживотных»</w:t>
            </w:r>
          </w:p>
        </w:tc>
      </w:tr>
      <w:tr w:rsidR="00281B16" w:rsidTr="00281B16">
        <w:trPr>
          <w:trHeight w:val="29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20</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«Декоративно</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Декородеждычеловека.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5"/>
              <w:rPr>
                <w:sz w:val="24"/>
                <w:lang w:val="en-US"/>
              </w:rPr>
            </w:pPr>
            <w:r>
              <w:rPr>
                <w:sz w:val="24"/>
                <w:lang w:val="en-US"/>
              </w:rPr>
              <w:t>Презентация</w:t>
            </w:r>
          </w:p>
        </w:tc>
      </w:tr>
    </w:tbl>
    <w:p w:rsidR="00281B16" w:rsidRDefault="00281B16" w:rsidP="00281B16">
      <w:pPr>
        <w:pStyle w:val="af7"/>
        <w:spacing w:before="5"/>
        <w:ind w:left="0"/>
        <w:jc w:val="left"/>
        <w:rPr>
          <w:b/>
          <w:sz w:val="26"/>
        </w:rPr>
      </w:pPr>
    </w:p>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1701"/>
        <w:gridCol w:w="3999"/>
        <w:gridCol w:w="1260"/>
        <w:gridCol w:w="3062"/>
      </w:tblGrid>
      <w:tr w:rsidR="00281B16" w:rsidRPr="00FB14D1" w:rsidTr="00281B16">
        <w:trPr>
          <w:trHeight w:val="1713"/>
        </w:trPr>
        <w:tc>
          <w:tcPr>
            <w:tcW w:w="70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226"/>
              <w:rPr>
                <w:sz w:val="24"/>
                <w:lang w:val="en-US"/>
              </w:rPr>
            </w:pPr>
            <w:r>
              <w:rPr>
                <w:sz w:val="24"/>
                <w:lang w:val="en-US"/>
              </w:rPr>
              <w:t>- прикладноеискусство»</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jc w:val="both"/>
              <w:rPr>
                <w:sz w:val="24"/>
              </w:rPr>
            </w:pPr>
            <w:r w:rsidRPr="00281B16">
              <w:rPr>
                <w:sz w:val="24"/>
              </w:rPr>
              <w:t>Разнообразиеукрашений.</w:t>
            </w:r>
          </w:p>
          <w:p w:rsidR="00281B16" w:rsidRPr="00281B16" w:rsidRDefault="00281B16">
            <w:pPr>
              <w:pStyle w:val="TableParagraph"/>
              <w:spacing w:before="12" w:line="252" w:lineRule="auto"/>
              <w:ind w:left="108" w:right="745"/>
              <w:jc w:val="both"/>
              <w:rPr>
                <w:sz w:val="24"/>
              </w:rPr>
            </w:pPr>
            <w:r w:rsidRPr="00281B16">
              <w:rPr>
                <w:sz w:val="24"/>
              </w:rPr>
              <w:t>Традиционные (исторические,народные)женскиеимужскиеукрашения.</w:t>
            </w:r>
          </w:p>
          <w:p w:rsidR="00281B16" w:rsidRPr="00281B16" w:rsidRDefault="00281B16">
            <w:pPr>
              <w:pStyle w:val="TableParagraph"/>
              <w:spacing w:line="271" w:lineRule="exact"/>
              <w:ind w:left="108"/>
              <w:jc w:val="both"/>
              <w:rPr>
                <w:sz w:val="24"/>
              </w:rPr>
            </w:pPr>
            <w:r w:rsidRPr="00281B16">
              <w:rPr>
                <w:sz w:val="24"/>
              </w:rPr>
              <w:t>Назначениеукрашенийиих</w:t>
            </w:r>
          </w:p>
          <w:p w:rsidR="00281B16" w:rsidRPr="00281B16" w:rsidRDefault="00281B16">
            <w:pPr>
              <w:pStyle w:val="TableParagraph"/>
              <w:spacing w:line="264" w:lineRule="exact"/>
              <w:ind w:left="108"/>
              <w:jc w:val="both"/>
              <w:rPr>
                <w:sz w:val="24"/>
              </w:rPr>
            </w:pPr>
            <w:r w:rsidRPr="00281B16">
              <w:rPr>
                <w:sz w:val="24"/>
              </w:rPr>
              <w:t>значениевжизнилюдей</w:t>
            </w:r>
          </w:p>
        </w:tc>
        <w:tc>
          <w:tcPr>
            <w:tcW w:w="126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54" w:lineRule="auto"/>
              <w:ind w:left="109" w:right="166"/>
              <w:rPr>
                <w:sz w:val="24"/>
              </w:rPr>
            </w:pPr>
            <w:r w:rsidRPr="00281B16">
              <w:rPr>
                <w:sz w:val="24"/>
              </w:rPr>
              <w:t>«Декор одежды человека.Разнообразиеукрашений »</w:t>
            </w:r>
          </w:p>
        </w:tc>
      </w:tr>
      <w:tr w:rsidR="00281B16" w:rsidTr="00281B16">
        <w:trPr>
          <w:trHeight w:val="1396"/>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21</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493"/>
              <w:rPr>
                <w:sz w:val="24"/>
                <w:lang w:val="en-US"/>
              </w:rPr>
            </w:pPr>
            <w:r>
              <w:rPr>
                <w:sz w:val="24"/>
                <w:lang w:val="en-US"/>
              </w:rPr>
              <w:t>«Архитек-тура»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235"/>
              <w:rPr>
                <w:sz w:val="24"/>
              </w:rPr>
            </w:pPr>
            <w:r w:rsidRPr="00281B16">
              <w:rPr>
                <w:sz w:val="24"/>
              </w:rPr>
              <w:t>Образздания.Памятникиотечественнойи</w:t>
            </w:r>
          </w:p>
          <w:p w:rsidR="00281B16" w:rsidRPr="00281B16" w:rsidRDefault="00281B16">
            <w:pPr>
              <w:pStyle w:val="TableParagraph"/>
              <w:ind w:left="108" w:right="238"/>
              <w:rPr>
                <w:sz w:val="24"/>
              </w:rPr>
            </w:pPr>
            <w:r w:rsidRPr="00281B16">
              <w:rPr>
                <w:sz w:val="24"/>
              </w:rPr>
              <w:t>западноевропейскойархитектурысярковыраженнымхарактером</w:t>
            </w:r>
          </w:p>
          <w:p w:rsidR="00281B16" w:rsidRDefault="00281B16">
            <w:pPr>
              <w:pStyle w:val="TableParagraph"/>
              <w:spacing w:line="273" w:lineRule="exact"/>
              <w:ind w:left="108"/>
              <w:rPr>
                <w:sz w:val="24"/>
                <w:lang w:val="en-US"/>
              </w:rPr>
            </w:pPr>
            <w:r>
              <w:rPr>
                <w:sz w:val="24"/>
                <w:lang w:val="en-US"/>
              </w:rPr>
              <w:t>здания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28" w:right="626" w:hanging="617"/>
              <w:rPr>
                <w:sz w:val="24"/>
                <w:lang w:val="en-US"/>
              </w:rPr>
            </w:pPr>
            <w:r>
              <w:rPr>
                <w:sz w:val="24"/>
                <w:lang w:val="en-US"/>
              </w:rPr>
              <w:t>Презентация«Образздания»</w:t>
            </w:r>
          </w:p>
        </w:tc>
      </w:tr>
      <w:tr w:rsidR="00281B16" w:rsidRPr="00FB14D1" w:rsidTr="00281B16">
        <w:trPr>
          <w:trHeight w:val="113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22</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50"/>
              <w:rPr>
                <w:sz w:val="24"/>
              </w:rPr>
            </w:pPr>
            <w:r w:rsidRPr="00281B16">
              <w:rPr>
                <w:sz w:val="24"/>
              </w:rPr>
              <w:t>Рисунок дома для доброго и злогосказочных персонажей(иллюстрациясказки)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D00A05">
            <w:pPr>
              <w:pStyle w:val="TableParagraph"/>
              <w:spacing w:line="275" w:lineRule="exact"/>
              <w:ind w:left="14"/>
              <w:jc w:val="center"/>
              <w:rPr>
                <w:sz w:val="24"/>
                <w:lang w:val="en-US"/>
              </w:rPr>
            </w:pPr>
            <w:hyperlink r:id="rId517" w:history="1">
              <w:r w:rsidR="00281B16">
                <w:rPr>
                  <w:rStyle w:val="a7"/>
                  <w:sz w:val="24"/>
                  <w:lang w:val="en-US"/>
                </w:rPr>
                <w:t>1</w:t>
              </w:r>
            </w:hyperlink>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880"/>
              <w:rPr>
                <w:sz w:val="24"/>
              </w:rPr>
            </w:pPr>
            <w:r w:rsidRPr="00281B16">
              <w:rPr>
                <w:sz w:val="24"/>
              </w:rPr>
              <w:t>Презентация</w:t>
            </w:r>
          </w:p>
          <w:p w:rsidR="00281B16" w:rsidRPr="00281B16" w:rsidRDefault="00281B16">
            <w:pPr>
              <w:pStyle w:val="TableParagraph"/>
              <w:spacing w:before="7" w:line="270" w:lineRule="atLeast"/>
              <w:ind w:left="109" w:right="157" w:firstLine="64"/>
              <w:rPr>
                <w:sz w:val="24"/>
              </w:rPr>
            </w:pPr>
            <w:r w:rsidRPr="00281B16">
              <w:rPr>
                <w:sz w:val="24"/>
              </w:rPr>
              <w:t>«Рисуемдомадлядоброгои злого сказочныхперсонажей»</w:t>
            </w:r>
          </w:p>
        </w:tc>
      </w:tr>
      <w:tr w:rsidR="00281B16" w:rsidRPr="00FB14D1" w:rsidTr="00281B16">
        <w:trPr>
          <w:trHeight w:val="119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23</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«Живопись»</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auto"/>
              <w:ind w:left="108" w:right="120"/>
              <w:rPr>
                <w:sz w:val="24"/>
              </w:rPr>
            </w:pPr>
            <w:r w:rsidRPr="00281B16">
              <w:rPr>
                <w:sz w:val="24"/>
              </w:rPr>
              <w:t>Цветатёплыйихолодный(цветовойконтраст).</w:t>
            </w:r>
          </w:p>
          <w:p w:rsidR="00281B16" w:rsidRPr="00281B16" w:rsidRDefault="00281B16">
            <w:pPr>
              <w:pStyle w:val="TableParagraph"/>
              <w:spacing w:line="276" w:lineRule="exact"/>
              <w:ind w:left="108" w:right="100"/>
              <w:rPr>
                <w:sz w:val="24"/>
              </w:rPr>
            </w:pPr>
            <w:r w:rsidRPr="00281B16">
              <w:rPr>
                <w:sz w:val="24"/>
              </w:rPr>
              <w:t>Цвета тёмный и светлый (тональныеотношения)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1" w:right="89"/>
              <w:jc w:val="center"/>
              <w:rPr>
                <w:sz w:val="24"/>
              </w:rPr>
            </w:pPr>
            <w:r w:rsidRPr="00281B16">
              <w:rPr>
                <w:sz w:val="24"/>
              </w:rPr>
              <w:t>Презентация</w:t>
            </w:r>
          </w:p>
          <w:p w:rsidR="00281B16" w:rsidRPr="00281B16" w:rsidRDefault="00281B16">
            <w:pPr>
              <w:pStyle w:val="TableParagraph"/>
              <w:ind w:left="630" w:right="568"/>
              <w:jc w:val="center"/>
              <w:rPr>
                <w:sz w:val="24"/>
              </w:rPr>
            </w:pPr>
            <w:r w:rsidRPr="00281B16">
              <w:rPr>
                <w:sz w:val="24"/>
              </w:rPr>
              <w:t>«Цветатёплыйихолодный»</w:t>
            </w:r>
          </w:p>
        </w:tc>
      </w:tr>
      <w:tr w:rsidR="00281B16" w:rsidRPr="00163E75" w:rsidTr="00281B16">
        <w:trPr>
          <w:trHeight w:val="272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24</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9" w:lineRule="auto"/>
              <w:ind w:left="108" w:right="32"/>
              <w:rPr>
                <w:sz w:val="24"/>
              </w:rPr>
            </w:pPr>
            <w:r w:rsidRPr="00281B16">
              <w:rPr>
                <w:sz w:val="24"/>
              </w:rPr>
              <w:t>Затемнение цвета с помощью тёмнойкраскии разбелениецвета.</w:t>
            </w:r>
          </w:p>
          <w:p w:rsidR="00281B16" w:rsidRPr="00281B16" w:rsidRDefault="00281B16">
            <w:pPr>
              <w:pStyle w:val="TableParagraph"/>
              <w:spacing w:line="259" w:lineRule="auto"/>
              <w:ind w:left="108" w:right="321"/>
              <w:rPr>
                <w:sz w:val="24"/>
              </w:rPr>
            </w:pPr>
            <w:r w:rsidRPr="00281B16">
              <w:rPr>
                <w:sz w:val="24"/>
              </w:rPr>
              <w:t>Эмоциональная выразительностьцветовых состояний и отношений.Цвет открытый — звонкий и цветприглушённый— тихий.</w:t>
            </w:r>
          </w:p>
          <w:p w:rsidR="00281B16" w:rsidRDefault="00281B16">
            <w:pPr>
              <w:pStyle w:val="TableParagraph"/>
              <w:spacing w:before="3" w:line="276" w:lineRule="auto"/>
              <w:ind w:left="108" w:right="450"/>
              <w:rPr>
                <w:sz w:val="24"/>
                <w:lang w:val="en-US"/>
              </w:rPr>
            </w:pPr>
            <w:r>
              <w:rPr>
                <w:sz w:val="24"/>
                <w:lang w:val="en-US"/>
              </w:rPr>
              <w:t>Эмоциональная выразительностьцвета.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486" w:right="354" w:hanging="327"/>
              <w:rPr>
                <w:sz w:val="24"/>
              </w:rPr>
            </w:pPr>
            <w:r w:rsidRPr="00281B16">
              <w:rPr>
                <w:sz w:val="24"/>
              </w:rPr>
              <w:t>РЭШ № 7 урок «Загадкибелогоичерного»</w:t>
            </w:r>
          </w:p>
          <w:p w:rsidR="00281B16" w:rsidRPr="00163E75" w:rsidRDefault="00D00A05">
            <w:pPr>
              <w:pStyle w:val="TableParagraph"/>
              <w:ind w:left="416" w:right="70" w:hanging="267"/>
              <w:rPr>
                <w:sz w:val="24"/>
              </w:rPr>
            </w:pPr>
            <w:hyperlink r:id="rId518" w:history="1">
              <w:r w:rsidR="00281B16">
                <w:rPr>
                  <w:rStyle w:val="a7"/>
                  <w:sz w:val="24"/>
                  <w:lang w:val="en-US"/>
                </w:rPr>
                <w:t>https</w:t>
              </w:r>
              <w:r w:rsidR="00281B16" w:rsidRPr="00163E75">
                <w:rPr>
                  <w:rStyle w:val="a7"/>
                  <w:sz w:val="24"/>
                </w:rPr>
                <w:t>://</w:t>
              </w:r>
              <w:r w:rsidR="00281B16">
                <w:rPr>
                  <w:rStyle w:val="a7"/>
                  <w:sz w:val="24"/>
                  <w:lang w:val="en-US"/>
                </w:rPr>
                <w:t>resh</w:t>
              </w:r>
              <w:r w:rsidR="00281B16" w:rsidRPr="00163E75">
                <w:rPr>
                  <w:rStyle w:val="a7"/>
                  <w:sz w:val="24"/>
                </w:rPr>
                <w:t>.</w:t>
              </w:r>
              <w:r w:rsidR="00281B16">
                <w:rPr>
                  <w:rStyle w:val="a7"/>
                  <w:sz w:val="24"/>
                  <w:lang w:val="en-US"/>
                </w:rPr>
                <w:t>edu</w:t>
              </w:r>
              <w:r w:rsidR="00281B16" w:rsidRPr="00163E75">
                <w:rPr>
                  <w:rStyle w:val="a7"/>
                  <w:sz w:val="24"/>
                </w:rPr>
                <w:t>.</w:t>
              </w:r>
              <w:r w:rsidR="00281B16">
                <w:rPr>
                  <w:rStyle w:val="a7"/>
                  <w:sz w:val="24"/>
                  <w:lang w:val="en-US"/>
                </w:rPr>
                <w:t>ru</w:t>
              </w:r>
              <w:r w:rsidR="00281B16" w:rsidRPr="00163E75">
                <w:rPr>
                  <w:rStyle w:val="a7"/>
                  <w:sz w:val="24"/>
                </w:rPr>
                <w:t>/</w:t>
              </w:r>
              <w:r w:rsidR="00281B16">
                <w:rPr>
                  <w:rStyle w:val="a7"/>
                  <w:sz w:val="24"/>
                  <w:lang w:val="en-US"/>
                </w:rPr>
                <w:t>subject</w:t>
              </w:r>
              <w:r w:rsidR="00281B16" w:rsidRPr="00163E75">
                <w:rPr>
                  <w:rStyle w:val="a7"/>
                  <w:sz w:val="24"/>
                </w:rPr>
                <w:t>/</w:t>
              </w:r>
              <w:r w:rsidR="00281B16">
                <w:rPr>
                  <w:rStyle w:val="a7"/>
                  <w:sz w:val="24"/>
                  <w:lang w:val="en-US"/>
                </w:rPr>
                <w:t>les</w:t>
              </w:r>
            </w:hyperlink>
            <w:hyperlink r:id="rId519" w:history="1">
              <w:r w:rsidR="00281B16">
                <w:rPr>
                  <w:rStyle w:val="a7"/>
                  <w:sz w:val="24"/>
                  <w:lang w:val="en-US"/>
                </w:rPr>
                <w:t>son</w:t>
              </w:r>
              <w:r w:rsidR="00281B16" w:rsidRPr="00163E75">
                <w:rPr>
                  <w:rStyle w:val="a7"/>
                  <w:sz w:val="24"/>
                </w:rPr>
                <w:t>/4999/</w:t>
              </w:r>
              <w:r w:rsidR="00281B16">
                <w:rPr>
                  <w:rStyle w:val="a7"/>
                  <w:sz w:val="24"/>
                  <w:lang w:val="en-US"/>
                </w:rPr>
                <w:t>main</w:t>
              </w:r>
              <w:r w:rsidR="00281B16" w:rsidRPr="00163E75">
                <w:rPr>
                  <w:rStyle w:val="a7"/>
                  <w:sz w:val="24"/>
                </w:rPr>
                <w:t>/223327/</w:t>
              </w:r>
            </w:hyperlink>
          </w:p>
        </w:tc>
      </w:tr>
      <w:tr w:rsidR="00281B16" w:rsidTr="00281B16">
        <w:trPr>
          <w:trHeight w:val="1399"/>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rPr>
                <w:sz w:val="24"/>
                <w:lang w:val="en-US"/>
              </w:rPr>
            </w:pPr>
            <w:r>
              <w:rPr>
                <w:sz w:val="24"/>
                <w:lang w:val="en-US"/>
              </w:rPr>
              <w:t>25</w:t>
            </w:r>
          </w:p>
        </w:tc>
        <w:tc>
          <w:tcPr>
            <w:tcW w:w="1701"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spacing w:before="1"/>
              <w:ind w:left="108"/>
              <w:rPr>
                <w:sz w:val="24"/>
                <w:lang w:val="en-US"/>
              </w:rPr>
            </w:pPr>
            <w:r>
              <w:rPr>
                <w:sz w:val="24"/>
                <w:lang w:val="en-US"/>
              </w:rPr>
              <w:t>«Графика»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right="191"/>
              <w:rPr>
                <w:sz w:val="24"/>
              </w:rPr>
            </w:pPr>
            <w:r w:rsidRPr="00281B16">
              <w:rPr>
                <w:sz w:val="24"/>
              </w:rPr>
              <w:t>Ритм линий. Выразительностьлинии.Художественныематериалыдлялинейногорисунка и их</w:t>
            </w:r>
          </w:p>
          <w:p w:rsidR="00281B16" w:rsidRPr="00281B16" w:rsidRDefault="00281B16">
            <w:pPr>
              <w:pStyle w:val="TableParagraph"/>
              <w:spacing w:line="270" w:lineRule="atLeast"/>
              <w:ind w:left="108" w:right="1005"/>
              <w:rPr>
                <w:sz w:val="24"/>
              </w:rPr>
            </w:pPr>
            <w:r w:rsidRPr="00281B16">
              <w:rPr>
                <w:sz w:val="24"/>
              </w:rPr>
              <w:t>свойства. Развитие навыковлинейногорисунка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9" w:right="866"/>
              <w:rPr>
                <w:sz w:val="24"/>
                <w:lang w:val="en-US"/>
              </w:rPr>
            </w:pPr>
            <w:r>
              <w:rPr>
                <w:sz w:val="24"/>
                <w:lang w:val="en-US"/>
              </w:rPr>
              <w:t>Презентация«Ритмлиний»</w:t>
            </w:r>
          </w:p>
        </w:tc>
      </w:tr>
      <w:tr w:rsidR="00281B16" w:rsidTr="00281B16">
        <w:trPr>
          <w:trHeight w:val="1396"/>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26</w:t>
            </w:r>
          </w:p>
        </w:tc>
        <w:tc>
          <w:tcPr>
            <w:tcW w:w="1701"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91"/>
              <w:rPr>
                <w:sz w:val="24"/>
              </w:rPr>
            </w:pPr>
            <w:r w:rsidRPr="00281B16">
              <w:rPr>
                <w:sz w:val="24"/>
              </w:rPr>
              <w:t>Ритм пятен: знакомство с основамикомпозиции. Расположение пятна наплоскости листа: сгущение, разброс,доминанта, равновесие, спокойствиеидвижение.</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26"/>
              <w:rPr>
                <w:sz w:val="24"/>
                <w:lang w:val="en-US"/>
              </w:rPr>
            </w:pPr>
            <w:r>
              <w:rPr>
                <w:sz w:val="24"/>
                <w:lang w:val="en-US"/>
              </w:rPr>
              <w:t>Видео«Ритмпятен»</w:t>
            </w:r>
          </w:p>
        </w:tc>
      </w:tr>
      <w:tr w:rsidR="00281B16" w:rsidRPr="00FB14D1" w:rsidTr="00281B16">
        <w:trPr>
          <w:trHeight w:val="167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27</w:t>
            </w:r>
          </w:p>
        </w:tc>
        <w:tc>
          <w:tcPr>
            <w:tcW w:w="1701"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57"/>
              <w:rPr>
                <w:sz w:val="24"/>
              </w:rPr>
            </w:pPr>
            <w:r w:rsidRPr="00281B16">
              <w:rPr>
                <w:sz w:val="24"/>
              </w:rPr>
              <w:t>Пропорции — соотношение частей ицелого. Развитие аналитическихнавыковсравненияпропорций.</w:t>
            </w:r>
          </w:p>
          <w:p w:rsidR="00281B16" w:rsidRPr="00281B16" w:rsidRDefault="00281B16">
            <w:pPr>
              <w:pStyle w:val="TableParagraph"/>
              <w:ind w:left="108" w:right="611"/>
              <w:rPr>
                <w:sz w:val="24"/>
              </w:rPr>
            </w:pPr>
            <w:r w:rsidRPr="00281B16">
              <w:rPr>
                <w:sz w:val="24"/>
              </w:rPr>
              <w:t>Выразительные свойствапропорций.Рисункиразличныхптиц.</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6" w:right="89"/>
              <w:jc w:val="center"/>
              <w:rPr>
                <w:sz w:val="24"/>
              </w:rPr>
            </w:pPr>
            <w:r w:rsidRPr="00281B16">
              <w:rPr>
                <w:sz w:val="24"/>
              </w:rPr>
              <w:t>Презентация</w:t>
            </w:r>
          </w:p>
          <w:p w:rsidR="00281B16" w:rsidRPr="00281B16" w:rsidRDefault="00281B16">
            <w:pPr>
              <w:pStyle w:val="TableParagraph"/>
              <w:spacing w:before="24" w:line="235" w:lineRule="auto"/>
              <w:ind w:left="335" w:right="272" w:firstLine="1"/>
              <w:jc w:val="center"/>
              <w:rPr>
                <w:sz w:val="24"/>
              </w:rPr>
            </w:pPr>
            <w:r w:rsidRPr="00281B16">
              <w:rPr>
                <w:sz w:val="24"/>
              </w:rPr>
              <w:t>«Пропорции—соотношение частей ицелого. Развитие</w:t>
            </w:r>
            <w:r w:rsidRPr="00281B16">
              <w:rPr>
                <w:spacing w:val="-1"/>
                <w:sz w:val="24"/>
              </w:rPr>
              <w:t>аналитических</w:t>
            </w:r>
            <w:r w:rsidRPr="00281B16">
              <w:rPr>
                <w:sz w:val="24"/>
              </w:rPr>
              <w:t>навыков</w:t>
            </w:r>
          </w:p>
          <w:p w:rsidR="00281B16" w:rsidRPr="00281B16" w:rsidRDefault="00281B16">
            <w:pPr>
              <w:pStyle w:val="TableParagraph"/>
              <w:spacing w:before="2" w:line="264" w:lineRule="exact"/>
              <w:ind w:left="109" w:right="44"/>
              <w:jc w:val="center"/>
              <w:rPr>
                <w:sz w:val="24"/>
              </w:rPr>
            </w:pPr>
            <w:r w:rsidRPr="00281B16">
              <w:rPr>
                <w:sz w:val="24"/>
              </w:rPr>
              <w:t>сравненияпропорций»</w:t>
            </w:r>
          </w:p>
        </w:tc>
      </w:tr>
      <w:tr w:rsidR="00281B16" w:rsidRPr="00FB14D1" w:rsidTr="00281B16">
        <w:trPr>
          <w:trHeight w:val="281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28</w:t>
            </w:r>
          </w:p>
        </w:tc>
        <w:tc>
          <w:tcPr>
            <w:tcW w:w="1701"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Рисунокснатурыпростого</w:t>
            </w:r>
          </w:p>
          <w:p w:rsidR="00281B16" w:rsidRPr="00281B16" w:rsidRDefault="00281B16">
            <w:pPr>
              <w:pStyle w:val="TableParagraph"/>
              <w:spacing w:before="9" w:line="244" w:lineRule="auto"/>
              <w:ind w:left="108" w:right="327"/>
              <w:rPr>
                <w:sz w:val="24"/>
              </w:rPr>
            </w:pPr>
            <w:r w:rsidRPr="00281B16">
              <w:rPr>
                <w:sz w:val="24"/>
              </w:rPr>
              <w:t>предмета.Расположениепредметаналистебумаги.Определение</w:t>
            </w:r>
          </w:p>
          <w:p w:rsidR="00281B16" w:rsidRPr="00281B16" w:rsidRDefault="00281B16">
            <w:pPr>
              <w:pStyle w:val="TableParagraph"/>
              <w:spacing w:before="3" w:line="244" w:lineRule="auto"/>
              <w:ind w:left="108" w:right="617"/>
              <w:rPr>
                <w:sz w:val="24"/>
              </w:rPr>
            </w:pPr>
            <w:r w:rsidRPr="00281B16">
              <w:rPr>
                <w:sz w:val="24"/>
              </w:rPr>
              <w:t>формы предмета. Соотношениечастейпредмета.</w:t>
            </w:r>
          </w:p>
          <w:p w:rsidR="00281B16" w:rsidRPr="00281B16" w:rsidRDefault="00281B16">
            <w:pPr>
              <w:pStyle w:val="TableParagraph"/>
              <w:spacing w:line="270" w:lineRule="atLeast"/>
              <w:ind w:left="108" w:right="160"/>
              <w:rPr>
                <w:sz w:val="24"/>
              </w:rPr>
            </w:pPr>
            <w:r w:rsidRPr="00281B16">
              <w:rPr>
                <w:sz w:val="24"/>
              </w:rPr>
              <w:t>Светлые и тёмные части предмета,тень под предметом. Штриховка.Умениевнимательнорассматриватьи анализировать форму натурногопредмета.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6" w:right="89"/>
              <w:jc w:val="center"/>
              <w:rPr>
                <w:sz w:val="24"/>
              </w:rPr>
            </w:pPr>
            <w:r w:rsidRPr="00281B16">
              <w:rPr>
                <w:sz w:val="24"/>
              </w:rPr>
              <w:t>Презентация</w:t>
            </w:r>
          </w:p>
          <w:p w:rsidR="00281B16" w:rsidRPr="00281B16" w:rsidRDefault="00281B16">
            <w:pPr>
              <w:pStyle w:val="TableParagraph"/>
              <w:spacing w:before="2" w:line="235" w:lineRule="auto"/>
              <w:ind w:left="563" w:right="502" w:firstLine="1"/>
              <w:jc w:val="center"/>
              <w:rPr>
                <w:sz w:val="24"/>
              </w:rPr>
            </w:pPr>
            <w:r w:rsidRPr="00281B16">
              <w:rPr>
                <w:sz w:val="24"/>
              </w:rPr>
              <w:t>«Рисунок с натуры</w:t>
            </w:r>
            <w:r w:rsidRPr="00281B16">
              <w:rPr>
                <w:spacing w:val="-1"/>
                <w:sz w:val="24"/>
              </w:rPr>
              <w:t>простого</w:t>
            </w:r>
            <w:r w:rsidRPr="00281B16">
              <w:rPr>
                <w:sz w:val="24"/>
              </w:rPr>
              <w:t>предмета.</w:t>
            </w:r>
          </w:p>
          <w:p w:rsidR="00281B16" w:rsidRPr="00281B16" w:rsidRDefault="00281B16">
            <w:pPr>
              <w:pStyle w:val="TableParagraph"/>
              <w:spacing w:before="1" w:line="235" w:lineRule="auto"/>
              <w:ind w:left="109" w:right="50"/>
              <w:jc w:val="center"/>
              <w:rPr>
                <w:sz w:val="24"/>
              </w:rPr>
            </w:pPr>
            <w:r w:rsidRPr="00281B16">
              <w:rPr>
                <w:sz w:val="24"/>
              </w:rPr>
              <w:t>Расположение предмета налистебумаги.Определениеформыпредмета.</w:t>
            </w:r>
          </w:p>
          <w:p w:rsidR="00281B16" w:rsidRPr="00281B16" w:rsidRDefault="00281B16">
            <w:pPr>
              <w:pStyle w:val="TableParagraph"/>
              <w:ind w:left="109" w:right="47"/>
              <w:jc w:val="center"/>
              <w:rPr>
                <w:sz w:val="24"/>
              </w:rPr>
            </w:pPr>
            <w:r w:rsidRPr="00281B16">
              <w:rPr>
                <w:sz w:val="24"/>
              </w:rPr>
              <w:t>Соотношениечастейпредмета»</w:t>
            </w:r>
          </w:p>
        </w:tc>
      </w:tr>
      <w:tr w:rsidR="00281B16" w:rsidTr="00281B16">
        <w:trPr>
          <w:trHeight w:val="29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3" w:lineRule="exact"/>
              <w:rPr>
                <w:sz w:val="24"/>
                <w:lang w:val="en-US"/>
              </w:rPr>
            </w:pPr>
            <w:r>
              <w:rPr>
                <w:sz w:val="24"/>
                <w:lang w:val="en-US"/>
              </w:rPr>
              <w:t>29</w:t>
            </w:r>
          </w:p>
        </w:tc>
        <w:tc>
          <w:tcPr>
            <w:tcW w:w="1701"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3" w:lineRule="exact"/>
              <w:ind w:left="108"/>
              <w:rPr>
                <w:sz w:val="24"/>
                <w:lang w:val="en-US"/>
              </w:rPr>
            </w:pPr>
            <w:r>
              <w:rPr>
                <w:sz w:val="24"/>
                <w:lang w:val="en-US"/>
              </w:rPr>
              <w:t>Промежуточнаяаттестация.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3"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29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30</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«Азбука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Компьютерныесредства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7"/>
              <w:rPr>
                <w:sz w:val="24"/>
                <w:lang w:val="en-US"/>
              </w:rPr>
            </w:pPr>
            <w:r>
              <w:rPr>
                <w:sz w:val="24"/>
                <w:lang w:val="en-US"/>
              </w:rPr>
              <w:t>Презентация</w:t>
            </w:r>
          </w:p>
        </w:tc>
      </w:tr>
      <w:tr w:rsidR="00281B16" w:rsidTr="00281B16">
        <w:trPr>
          <w:trHeight w:val="2529"/>
        </w:trPr>
        <w:tc>
          <w:tcPr>
            <w:tcW w:w="70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548"/>
              <w:rPr>
                <w:sz w:val="24"/>
                <w:lang w:val="en-US"/>
              </w:rPr>
            </w:pPr>
            <w:r>
              <w:rPr>
                <w:sz w:val="24"/>
                <w:lang w:val="en-US"/>
              </w:rPr>
              <w:t>цифровойграфики»</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изображения.</w:t>
            </w:r>
          </w:p>
          <w:p w:rsidR="00281B16" w:rsidRPr="00281B16" w:rsidRDefault="00281B16">
            <w:pPr>
              <w:pStyle w:val="TableParagraph"/>
              <w:spacing w:before="2" w:line="242" w:lineRule="auto"/>
              <w:ind w:left="108" w:right="188"/>
              <w:rPr>
                <w:sz w:val="24"/>
              </w:rPr>
            </w:pPr>
            <w:r w:rsidRPr="00281B16">
              <w:rPr>
                <w:sz w:val="24"/>
              </w:rPr>
              <w:t xml:space="preserve">Виды линий (в программе </w:t>
            </w:r>
            <w:r>
              <w:rPr>
                <w:sz w:val="24"/>
                <w:lang w:val="en-US"/>
              </w:rPr>
              <w:t>Paint</w:t>
            </w:r>
            <w:r w:rsidRPr="00281B16">
              <w:rPr>
                <w:sz w:val="24"/>
              </w:rPr>
              <w:t xml:space="preserve"> иливдругомграфическомредакторе).</w:t>
            </w:r>
          </w:p>
          <w:p w:rsidR="00281B16" w:rsidRPr="00281B16" w:rsidRDefault="00281B16">
            <w:pPr>
              <w:pStyle w:val="TableParagraph"/>
              <w:spacing w:line="242" w:lineRule="auto"/>
              <w:ind w:left="108" w:right="944"/>
              <w:rPr>
                <w:sz w:val="24"/>
              </w:rPr>
            </w:pPr>
            <w:r w:rsidRPr="00281B16">
              <w:rPr>
                <w:sz w:val="24"/>
              </w:rPr>
              <w:t>Компьютерные средстваизображения. Работа сгеометрическимифигурами.</w:t>
            </w:r>
          </w:p>
          <w:p w:rsidR="00281B16" w:rsidRPr="00281B16" w:rsidRDefault="00281B16">
            <w:pPr>
              <w:pStyle w:val="TableParagraph"/>
              <w:spacing w:before="1"/>
              <w:ind w:left="108"/>
              <w:rPr>
                <w:sz w:val="24"/>
              </w:rPr>
            </w:pPr>
            <w:r w:rsidRPr="00281B16">
              <w:rPr>
                <w:sz w:val="24"/>
              </w:rPr>
              <w:t>Трансформацияикопирование</w:t>
            </w:r>
          </w:p>
          <w:p w:rsidR="00281B16" w:rsidRPr="00281B16" w:rsidRDefault="00281B16">
            <w:pPr>
              <w:pStyle w:val="TableParagraph"/>
              <w:spacing w:line="280" w:lineRule="atLeast"/>
              <w:ind w:left="108" w:right="217"/>
              <w:rPr>
                <w:sz w:val="24"/>
              </w:rPr>
            </w:pPr>
            <w:r w:rsidRPr="00281B16">
              <w:rPr>
                <w:sz w:val="24"/>
              </w:rPr>
              <w:t>геометрическихфигурвпрограмме</w:t>
            </w:r>
            <w:r>
              <w:rPr>
                <w:sz w:val="24"/>
                <w:lang w:val="en-US"/>
              </w:rPr>
              <w:t>Paint</w:t>
            </w:r>
            <w:r w:rsidRPr="00281B16">
              <w:rPr>
                <w:sz w:val="24"/>
              </w:rPr>
              <w:t>.</w:t>
            </w:r>
          </w:p>
        </w:tc>
        <w:tc>
          <w:tcPr>
            <w:tcW w:w="126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832" w:right="162" w:hanging="598"/>
              <w:rPr>
                <w:sz w:val="24"/>
                <w:lang w:val="en-US"/>
              </w:rPr>
            </w:pPr>
            <w:r>
              <w:rPr>
                <w:sz w:val="24"/>
                <w:lang w:val="en-US"/>
              </w:rPr>
              <w:t>«Компьютерныесредстваизображения»</w:t>
            </w:r>
          </w:p>
        </w:tc>
      </w:tr>
      <w:tr w:rsidR="00281B16" w:rsidTr="00281B16">
        <w:trPr>
          <w:trHeight w:val="175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31</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43"/>
              <w:rPr>
                <w:sz w:val="24"/>
              </w:rPr>
            </w:pPr>
            <w:r w:rsidRPr="00281B16">
              <w:rPr>
                <w:sz w:val="24"/>
              </w:rPr>
              <w:t>Освоение инструментовтрадиционного рисования впрограмме</w:t>
            </w:r>
            <w:r>
              <w:rPr>
                <w:sz w:val="24"/>
                <w:lang w:val="en-US"/>
              </w:rPr>
              <w:t>Paint</w:t>
            </w:r>
            <w:r w:rsidRPr="00281B16">
              <w:rPr>
                <w:sz w:val="24"/>
              </w:rPr>
              <w:t>наосновепростыхсюжетов(например,«Образ</w:t>
            </w:r>
          </w:p>
          <w:p w:rsidR="00281B16" w:rsidRDefault="00281B16">
            <w:pPr>
              <w:pStyle w:val="TableParagraph"/>
              <w:ind w:left="108"/>
              <w:rPr>
                <w:sz w:val="24"/>
                <w:lang w:val="en-US"/>
              </w:rPr>
            </w:pPr>
            <w:r>
              <w:rPr>
                <w:sz w:val="24"/>
                <w:lang w:val="en-US"/>
              </w:rPr>
              <w:t>дерева»).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101" w:right="89"/>
              <w:jc w:val="center"/>
              <w:rPr>
                <w:sz w:val="24"/>
              </w:rPr>
            </w:pPr>
            <w:r w:rsidRPr="00281B16">
              <w:rPr>
                <w:sz w:val="24"/>
              </w:rPr>
              <w:t>Презентация</w:t>
            </w:r>
          </w:p>
          <w:p w:rsidR="00281B16" w:rsidRPr="00281B16" w:rsidRDefault="00281B16">
            <w:pPr>
              <w:pStyle w:val="TableParagraph"/>
              <w:spacing w:before="3" w:line="278" w:lineRule="auto"/>
              <w:ind w:left="109" w:right="48"/>
              <w:jc w:val="center"/>
              <w:rPr>
                <w:sz w:val="24"/>
              </w:rPr>
            </w:pPr>
            <w:r w:rsidRPr="00281B16">
              <w:rPr>
                <w:sz w:val="24"/>
              </w:rPr>
              <w:t>«Рисуемнакомпьютеревпрограмме</w:t>
            </w:r>
            <w:r>
              <w:rPr>
                <w:sz w:val="24"/>
                <w:lang w:val="en-US"/>
              </w:rPr>
              <w:t>Paint</w:t>
            </w:r>
            <w:r w:rsidRPr="00281B16">
              <w:rPr>
                <w:sz w:val="24"/>
              </w:rPr>
              <w:t>»</w:t>
            </w:r>
          </w:p>
          <w:p w:rsidR="00281B16" w:rsidRPr="00281B16" w:rsidRDefault="00281B16">
            <w:pPr>
              <w:pStyle w:val="TableParagraph"/>
              <w:spacing w:before="3"/>
              <w:ind w:left="0"/>
              <w:rPr>
                <w:b/>
              </w:rPr>
            </w:pPr>
          </w:p>
          <w:p w:rsidR="00281B16" w:rsidRDefault="00281B16">
            <w:pPr>
              <w:pStyle w:val="TableParagraph"/>
              <w:spacing w:line="270" w:lineRule="atLeast"/>
              <w:ind w:left="875" w:right="316" w:hanging="485"/>
              <w:rPr>
                <w:sz w:val="24"/>
                <w:lang w:val="en-US"/>
              </w:rPr>
            </w:pPr>
            <w:r>
              <w:rPr>
                <w:sz w:val="24"/>
                <w:lang w:val="en-US"/>
              </w:rPr>
              <w:t>Видеоурок«Рисуемнакомпьютере»</w:t>
            </w:r>
          </w:p>
        </w:tc>
      </w:tr>
      <w:tr w:rsidR="00281B16" w:rsidRPr="00FB14D1" w:rsidTr="00281B16">
        <w:trPr>
          <w:trHeight w:val="1120"/>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32</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589"/>
              <w:rPr>
                <w:sz w:val="24"/>
              </w:rPr>
            </w:pPr>
            <w:r w:rsidRPr="00281B16">
              <w:rPr>
                <w:sz w:val="24"/>
              </w:rPr>
              <w:t>Освоение инструментовтрадиционного рисования впрограмме</w:t>
            </w:r>
            <w:r>
              <w:rPr>
                <w:sz w:val="24"/>
                <w:lang w:val="en-US"/>
              </w:rPr>
              <w:t>Paint</w:t>
            </w:r>
            <w:r w:rsidRPr="00281B16">
              <w:rPr>
                <w:sz w:val="24"/>
              </w:rPr>
              <w:t>наосноветемы</w:t>
            </w:r>
          </w:p>
          <w:p w:rsidR="00281B16" w:rsidRPr="00163E75" w:rsidRDefault="00281B16">
            <w:pPr>
              <w:pStyle w:val="TableParagraph"/>
              <w:spacing w:line="273" w:lineRule="exact"/>
              <w:ind w:left="108"/>
              <w:rPr>
                <w:sz w:val="24"/>
              </w:rPr>
            </w:pPr>
            <w:r w:rsidRPr="00163E75">
              <w:rPr>
                <w:sz w:val="24"/>
              </w:rPr>
              <w:t>«Тёплыеихолодныецвета».</w:t>
            </w:r>
          </w:p>
        </w:tc>
        <w:tc>
          <w:tcPr>
            <w:tcW w:w="1260" w:type="dxa"/>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ind w:left="0"/>
              <w:rPr>
                <w:sz w:val="24"/>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157" w:right="91" w:hanging="5"/>
              <w:jc w:val="center"/>
              <w:rPr>
                <w:sz w:val="24"/>
              </w:rPr>
            </w:pPr>
            <w:r w:rsidRPr="00281B16">
              <w:rPr>
                <w:sz w:val="24"/>
              </w:rPr>
              <w:t>«Освоение инструментовтрадиционногорисования»</w:t>
            </w:r>
          </w:p>
        </w:tc>
      </w:tr>
      <w:tr w:rsidR="00281B16" w:rsidTr="00281B16">
        <w:trPr>
          <w:trHeight w:val="167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33</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97"/>
              <w:rPr>
                <w:sz w:val="24"/>
              </w:rPr>
            </w:pPr>
            <w:r w:rsidRPr="00281B16">
              <w:rPr>
                <w:sz w:val="24"/>
              </w:rPr>
              <w:t>Художественная фотография.Расположение объекта в кадре.Масштаб.Доминанта.Обсуждениевусловияхурокаученических</w:t>
            </w:r>
          </w:p>
          <w:p w:rsidR="00281B16" w:rsidRDefault="00281B16">
            <w:pPr>
              <w:pStyle w:val="TableParagraph"/>
              <w:spacing w:line="270" w:lineRule="atLeast"/>
              <w:ind w:left="108" w:right="684"/>
              <w:rPr>
                <w:sz w:val="24"/>
                <w:lang w:val="en-US"/>
              </w:rPr>
            </w:pPr>
            <w:r>
              <w:rPr>
                <w:sz w:val="24"/>
                <w:lang w:val="en-US"/>
              </w:rPr>
              <w:t>фотографий,соответствующихизучаемойтеме</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7" w:right="89"/>
              <w:jc w:val="center"/>
              <w:rPr>
                <w:sz w:val="24"/>
                <w:lang w:val="en-US"/>
              </w:rPr>
            </w:pPr>
            <w:r>
              <w:rPr>
                <w:sz w:val="24"/>
                <w:lang w:val="en-US"/>
              </w:rPr>
              <w:t>Презентация</w:t>
            </w:r>
          </w:p>
          <w:p w:rsidR="00281B16" w:rsidRDefault="00281B16">
            <w:pPr>
              <w:pStyle w:val="TableParagraph"/>
              <w:ind w:left="109" w:right="48"/>
              <w:jc w:val="center"/>
              <w:rPr>
                <w:sz w:val="24"/>
                <w:lang w:val="en-US"/>
              </w:rPr>
            </w:pPr>
            <w:r>
              <w:rPr>
                <w:spacing w:val="-1"/>
                <w:sz w:val="24"/>
                <w:lang w:val="en-US"/>
              </w:rPr>
              <w:t>«Художественная</w:t>
            </w:r>
            <w:r>
              <w:rPr>
                <w:sz w:val="24"/>
                <w:lang w:val="en-US"/>
              </w:rPr>
              <w:t>фотография»</w:t>
            </w:r>
          </w:p>
        </w:tc>
      </w:tr>
      <w:tr w:rsidR="00281B16" w:rsidTr="00281B16">
        <w:trPr>
          <w:trHeight w:val="29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34</w:t>
            </w:r>
          </w:p>
        </w:tc>
        <w:tc>
          <w:tcPr>
            <w:tcW w:w="170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Обобщающийурок</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9"/>
              <w:rPr>
                <w:sz w:val="24"/>
                <w:lang w:val="en-US"/>
              </w:rPr>
            </w:pPr>
            <w:r>
              <w:rPr>
                <w:sz w:val="24"/>
                <w:lang w:val="en-US"/>
              </w:rPr>
              <w:t>Презентация«Викторина»</w:t>
            </w:r>
          </w:p>
        </w:tc>
      </w:tr>
    </w:tbl>
    <w:p w:rsidR="00281B16" w:rsidRDefault="00281B16" w:rsidP="00281B16">
      <w:pPr>
        <w:pStyle w:val="af7"/>
        <w:ind w:left="0"/>
        <w:jc w:val="left"/>
        <w:rPr>
          <w:b/>
          <w:sz w:val="20"/>
        </w:rPr>
      </w:pPr>
    </w:p>
    <w:p w:rsidR="00281B16" w:rsidRDefault="00281B16" w:rsidP="00281B16">
      <w:pPr>
        <w:pStyle w:val="af7"/>
        <w:spacing w:before="7"/>
        <w:ind w:left="0"/>
        <w:jc w:val="left"/>
        <w:rPr>
          <w:b/>
          <w:sz w:val="21"/>
        </w:rPr>
      </w:pPr>
    </w:p>
    <w:p w:rsidR="00281B16" w:rsidRDefault="00281B16" w:rsidP="00281B16">
      <w:pPr>
        <w:tabs>
          <w:tab w:val="left" w:pos="4485"/>
        </w:tabs>
        <w:spacing w:after="43"/>
        <w:ind w:left="4273"/>
        <w:rPr>
          <w:b/>
          <w:sz w:val="28"/>
        </w:rPr>
      </w:pPr>
      <w:r>
        <w:rPr>
          <w:b/>
          <w:sz w:val="28"/>
        </w:rPr>
        <w:t>3 класс(34 часа)</w:t>
      </w: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Tr="00281B16">
        <w:trPr>
          <w:trHeight w:val="56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177"/>
              <w:jc w:val="right"/>
              <w:rPr>
                <w:b/>
                <w:sz w:val="24"/>
                <w:lang w:val="en-US"/>
              </w:rPr>
            </w:pPr>
            <w:r>
              <w:rPr>
                <w:b/>
                <w:sz w:val="24"/>
                <w:lang w:val="en-US"/>
              </w:rPr>
              <w:t>№</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412"/>
              <w:rPr>
                <w:b/>
                <w:sz w:val="24"/>
                <w:lang w:val="en-US"/>
              </w:rPr>
            </w:pPr>
            <w:r>
              <w:rPr>
                <w:b/>
                <w:sz w:val="24"/>
                <w:lang w:val="en-US"/>
              </w:rPr>
              <w:t>Раздел</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1520" w:right="1511"/>
              <w:jc w:val="center"/>
              <w:rPr>
                <w:b/>
                <w:sz w:val="24"/>
                <w:lang w:val="en-US"/>
              </w:rPr>
            </w:pPr>
            <w:r>
              <w:rPr>
                <w:b/>
                <w:sz w:val="24"/>
                <w:lang w:val="en-US"/>
              </w:rPr>
              <w:t>Темаурока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0" w:lineRule="atLeast"/>
              <w:ind w:left="340" w:right="221" w:hanging="75"/>
              <w:rPr>
                <w:b/>
                <w:sz w:val="24"/>
                <w:lang w:val="en-US"/>
              </w:rPr>
            </w:pPr>
            <w:r>
              <w:rPr>
                <w:b/>
                <w:sz w:val="24"/>
                <w:lang w:val="en-US"/>
              </w:rPr>
              <w:t>Кол-вочасов</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 w:right="46"/>
              <w:jc w:val="center"/>
              <w:rPr>
                <w:b/>
                <w:sz w:val="24"/>
                <w:lang w:val="en-US"/>
              </w:rPr>
            </w:pPr>
            <w:r>
              <w:rPr>
                <w:b/>
                <w:sz w:val="24"/>
                <w:lang w:val="en-US"/>
              </w:rPr>
              <w:t>ЦОР</w:t>
            </w:r>
          </w:p>
        </w:tc>
      </w:tr>
      <w:tr w:rsidR="00281B16" w:rsidTr="00281B16">
        <w:trPr>
          <w:trHeight w:val="139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0" w:right="197"/>
              <w:jc w:val="right"/>
              <w:rPr>
                <w:sz w:val="24"/>
                <w:lang w:val="en-US"/>
              </w:rPr>
            </w:pPr>
            <w:r>
              <w:rPr>
                <w:sz w:val="24"/>
                <w:lang w:val="en-US"/>
              </w:rPr>
              <w:lastRenderedPageBreak/>
              <w:t>1</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338"/>
              <w:rPr>
                <w:sz w:val="24"/>
                <w:lang w:val="en-US"/>
              </w:rPr>
            </w:pPr>
            <w:r>
              <w:rPr>
                <w:color w:val="221F1F"/>
                <w:sz w:val="24"/>
                <w:lang w:val="en-US"/>
              </w:rPr>
              <w:t>Графика</w:t>
            </w:r>
          </w:p>
          <w:p w:rsidR="00281B16" w:rsidRDefault="00281B16">
            <w:pPr>
              <w:pStyle w:val="TableParagraph"/>
              <w:ind w:left="595"/>
              <w:rPr>
                <w:sz w:val="24"/>
                <w:lang w:val="en-US"/>
              </w:rPr>
            </w:pPr>
            <w:r>
              <w:rPr>
                <w:color w:val="221F1F"/>
                <w:sz w:val="24"/>
                <w:lang w:val="en-US"/>
              </w:rPr>
              <w:t>5ч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tabs>
                <w:tab w:val="left" w:pos="3080"/>
              </w:tabs>
              <w:ind w:left="108" w:right="215"/>
              <w:jc w:val="both"/>
              <w:rPr>
                <w:sz w:val="24"/>
              </w:rPr>
            </w:pPr>
            <w:r w:rsidRPr="00281B16">
              <w:rPr>
                <w:sz w:val="24"/>
              </w:rPr>
              <w:t>Поздравительная</w:t>
            </w:r>
            <w:r w:rsidRPr="00281B16">
              <w:rPr>
                <w:sz w:val="24"/>
              </w:rPr>
              <w:tab/>
            </w:r>
            <w:r w:rsidRPr="00281B16">
              <w:rPr>
                <w:spacing w:val="-1"/>
                <w:sz w:val="24"/>
              </w:rPr>
              <w:t>открытка.</w:t>
            </w:r>
            <w:r w:rsidRPr="00281B16">
              <w:rPr>
                <w:sz w:val="24"/>
              </w:rPr>
              <w:t>Открыткапожелание.Композицияоткрытки:совмещениетекста(шрифта)иизображения.</w:t>
            </w:r>
            <w:r w:rsidRPr="00163E75">
              <w:rPr>
                <w:sz w:val="24"/>
              </w:rPr>
              <w:t>Рисунок</w:t>
            </w:r>
          </w:p>
          <w:p w:rsidR="00281B16" w:rsidRDefault="00281B16">
            <w:pPr>
              <w:pStyle w:val="TableParagraph"/>
              <w:spacing w:line="273" w:lineRule="exact"/>
              <w:ind w:left="108"/>
              <w:jc w:val="both"/>
              <w:rPr>
                <w:sz w:val="24"/>
                <w:lang w:val="en-US"/>
              </w:rPr>
            </w:pPr>
            <w:r>
              <w:rPr>
                <w:sz w:val="24"/>
                <w:lang w:val="en-US"/>
              </w:rPr>
              <w:t>открыткиилиаппликация.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 w:right="46"/>
              <w:jc w:val="center"/>
              <w:rPr>
                <w:sz w:val="24"/>
                <w:lang w:val="en-US"/>
              </w:rPr>
            </w:pPr>
            <w:r>
              <w:rPr>
                <w:sz w:val="24"/>
                <w:lang w:val="en-US"/>
              </w:rPr>
              <w:t>Презентация</w:t>
            </w:r>
          </w:p>
          <w:p w:rsidR="00281B16" w:rsidRDefault="00281B16">
            <w:pPr>
              <w:pStyle w:val="TableParagraph"/>
              <w:ind w:left="118" w:right="90"/>
              <w:jc w:val="center"/>
              <w:rPr>
                <w:sz w:val="24"/>
                <w:lang w:val="en-US"/>
              </w:rPr>
            </w:pPr>
            <w:r>
              <w:rPr>
                <w:spacing w:val="-1"/>
                <w:sz w:val="24"/>
                <w:lang w:val="en-US"/>
              </w:rPr>
              <w:t>«Поздравительная</w:t>
            </w:r>
            <w:r>
              <w:rPr>
                <w:sz w:val="24"/>
                <w:lang w:val="en-US"/>
              </w:rPr>
              <w:t>открытка»</w:t>
            </w:r>
          </w:p>
        </w:tc>
      </w:tr>
      <w:tr w:rsidR="00281B16" w:rsidTr="00281B16">
        <w:trPr>
          <w:trHeight w:val="257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2</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76" w:lineRule="auto"/>
              <w:ind w:left="108" w:right="621" w:firstLine="180"/>
              <w:jc w:val="both"/>
              <w:rPr>
                <w:sz w:val="24"/>
              </w:rPr>
            </w:pPr>
            <w:r w:rsidRPr="00281B16">
              <w:rPr>
                <w:sz w:val="24"/>
              </w:rPr>
              <w:t>Иллюстрации в детских книгах идизайндетскойкниги.</w:t>
            </w:r>
          </w:p>
          <w:p w:rsidR="00281B16" w:rsidRPr="00281B16" w:rsidRDefault="00281B16">
            <w:pPr>
              <w:pStyle w:val="TableParagraph"/>
              <w:tabs>
                <w:tab w:val="left" w:pos="2617"/>
              </w:tabs>
              <w:ind w:left="108" w:right="384" w:firstLine="120"/>
              <w:jc w:val="both"/>
              <w:rPr>
                <w:sz w:val="24"/>
              </w:rPr>
            </w:pPr>
            <w:r w:rsidRPr="00281B16">
              <w:rPr>
                <w:sz w:val="24"/>
              </w:rPr>
              <w:t>Эскизы обложки и иллюстраций кдетскойкнигесказок(сказкаповыбору).Рисунокбуквицы.Макеткниги-игрушки.</w:t>
            </w:r>
            <w:r w:rsidRPr="00281B16">
              <w:rPr>
                <w:sz w:val="24"/>
              </w:rPr>
              <w:tab/>
            </w:r>
            <w:r w:rsidRPr="00281B16">
              <w:rPr>
                <w:spacing w:val="-1"/>
                <w:sz w:val="24"/>
              </w:rPr>
              <w:t>Совмещение</w:t>
            </w:r>
            <w:r w:rsidRPr="00281B16">
              <w:rPr>
                <w:sz w:val="24"/>
              </w:rPr>
              <w:t>изображенияитекста.Расположение</w:t>
            </w:r>
          </w:p>
          <w:p w:rsidR="00281B16" w:rsidRPr="00281B16" w:rsidRDefault="00281B16">
            <w:pPr>
              <w:pStyle w:val="TableParagraph"/>
              <w:spacing w:line="270" w:lineRule="atLeast"/>
              <w:ind w:left="108" w:right="385"/>
              <w:jc w:val="both"/>
              <w:rPr>
                <w:sz w:val="24"/>
              </w:rPr>
            </w:pPr>
            <w:r w:rsidRPr="00281B16">
              <w:rPr>
                <w:sz w:val="24"/>
              </w:rPr>
              <w:t>иллюстраций и текста на разворотекниги.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69" w:right="422" w:hanging="368"/>
              <w:rPr>
                <w:sz w:val="24"/>
                <w:lang w:val="en-US"/>
              </w:rPr>
            </w:pPr>
            <w:r>
              <w:rPr>
                <w:sz w:val="24"/>
                <w:lang w:val="en-US"/>
              </w:rPr>
              <w:t>Презентация«Детскаякнига.Дизайн»</w:t>
            </w:r>
          </w:p>
        </w:tc>
      </w:tr>
      <w:tr w:rsidR="00281B16" w:rsidTr="00281B16">
        <w:trPr>
          <w:trHeight w:val="2227"/>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3</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495"/>
              </w:tabs>
              <w:ind w:left="108" w:right="280"/>
              <w:jc w:val="both"/>
              <w:rPr>
                <w:sz w:val="24"/>
              </w:rPr>
            </w:pPr>
            <w:r w:rsidRPr="00281B16">
              <w:rPr>
                <w:sz w:val="24"/>
              </w:rPr>
              <w:t>Знакомство с творчеством некоторыхизвестных</w:t>
            </w:r>
            <w:r w:rsidRPr="00281B16">
              <w:rPr>
                <w:sz w:val="24"/>
              </w:rPr>
              <w:tab/>
              <w:t>отечественныхиллюстраторов детской книги (И. Я.Билибин, Е. И. Рачёв, Б. А. Дехтерёв,В. Г. Сутеев, Ю. А. Васнецов, В. А.Чижиков,Е.И.Чарушин,Л.В.Владимирский,Н.Г.Гольц—повыборуучителя иучащихся).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 w:right="46"/>
              <w:jc w:val="center"/>
              <w:rPr>
                <w:sz w:val="24"/>
                <w:lang w:val="en-US"/>
              </w:rPr>
            </w:pPr>
            <w:r>
              <w:rPr>
                <w:sz w:val="24"/>
                <w:lang w:val="en-US"/>
              </w:rPr>
              <w:t>Презентация</w:t>
            </w:r>
          </w:p>
          <w:p w:rsidR="00281B16" w:rsidRDefault="00281B16">
            <w:pPr>
              <w:pStyle w:val="TableParagraph"/>
              <w:ind w:left="73" w:right="46"/>
              <w:jc w:val="center"/>
              <w:rPr>
                <w:sz w:val="24"/>
                <w:lang w:val="en-US"/>
              </w:rPr>
            </w:pPr>
            <w:r>
              <w:rPr>
                <w:sz w:val="24"/>
                <w:lang w:val="en-US"/>
              </w:rPr>
              <w:t>«Иллюстраторыдетскойкниги»</w:t>
            </w:r>
          </w:p>
        </w:tc>
      </w:tr>
      <w:tr w:rsidR="00281B16" w:rsidTr="00281B16">
        <w:trPr>
          <w:trHeight w:val="29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9"/>
              <w:jc w:val="center"/>
              <w:rPr>
                <w:sz w:val="24"/>
                <w:lang w:val="en-US"/>
              </w:rPr>
            </w:pPr>
            <w:r>
              <w:rPr>
                <w:sz w:val="24"/>
                <w:lang w:val="en-US"/>
              </w:rPr>
              <w:t>4</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2" w:lineRule="exact"/>
              <w:ind w:left="108"/>
              <w:rPr>
                <w:sz w:val="24"/>
              </w:rPr>
            </w:pPr>
            <w:r w:rsidRPr="00281B16">
              <w:rPr>
                <w:sz w:val="24"/>
              </w:rPr>
              <w:t>Эскизплакатаилиафиши.Совмещение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69" w:lineRule="exact"/>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868"/>
              <w:rPr>
                <w:sz w:val="24"/>
                <w:lang w:val="en-US"/>
              </w:rPr>
            </w:pPr>
            <w:r>
              <w:rPr>
                <w:sz w:val="24"/>
                <w:lang w:val="en-US"/>
              </w:rPr>
              <w:t>Презентация</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Tr="00281B16">
        <w:trPr>
          <w:trHeight w:val="921"/>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auto"/>
              <w:ind w:left="108" w:right="-15"/>
              <w:rPr>
                <w:sz w:val="24"/>
              </w:rPr>
            </w:pPr>
            <w:r w:rsidRPr="00281B16">
              <w:rPr>
                <w:sz w:val="24"/>
              </w:rPr>
              <w:t>шрифтаиизображения.Особенностикомпозицииплаката.</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12" w:right="545" w:hanging="408"/>
              <w:rPr>
                <w:sz w:val="24"/>
                <w:lang w:val="en-US"/>
              </w:rPr>
            </w:pPr>
            <w:r>
              <w:rPr>
                <w:spacing w:val="-1"/>
                <w:sz w:val="24"/>
                <w:lang w:val="en-US"/>
              </w:rPr>
              <w:t>«Поздравительная</w:t>
            </w:r>
            <w:r>
              <w:rPr>
                <w:sz w:val="24"/>
                <w:lang w:val="en-US"/>
              </w:rPr>
              <w:t>открытка»</w:t>
            </w:r>
          </w:p>
        </w:tc>
      </w:tr>
      <w:tr w:rsidR="00281B16" w:rsidTr="00281B16">
        <w:trPr>
          <w:trHeight w:val="112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88"/>
              <w:jc w:val="center"/>
              <w:rPr>
                <w:sz w:val="24"/>
                <w:lang w:val="en-US"/>
              </w:rPr>
            </w:pPr>
            <w:r>
              <w:rPr>
                <w:sz w:val="24"/>
                <w:lang w:val="en-US"/>
              </w:rPr>
              <w:t>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24"/>
              <w:jc w:val="both"/>
              <w:rPr>
                <w:sz w:val="24"/>
              </w:rPr>
            </w:pPr>
            <w:r w:rsidRPr="00281B16">
              <w:rPr>
                <w:sz w:val="24"/>
              </w:rPr>
              <w:t>Эскизмаскидлямаскарада:изображение лица-маски персонажа сярковыраженнымхарактером</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РЭШ№9</w:t>
            </w:r>
          </w:p>
          <w:p w:rsidR="00281B16" w:rsidRDefault="00D00A05">
            <w:pPr>
              <w:pStyle w:val="TableParagraph"/>
              <w:spacing w:before="2" w:line="235" w:lineRule="auto"/>
              <w:ind w:left="101" w:right="46"/>
              <w:jc w:val="center"/>
              <w:rPr>
                <w:sz w:val="24"/>
                <w:lang w:val="en-US"/>
              </w:rPr>
            </w:pPr>
            <w:hyperlink r:id="rId520" w:history="1">
              <w:r w:rsidR="00281B16">
                <w:rPr>
                  <w:rStyle w:val="a7"/>
                  <w:spacing w:val="-1"/>
                  <w:sz w:val="24"/>
                  <w:lang w:val="en-US"/>
                </w:rPr>
                <w:t>https://resh.edu.ru/subject/les</w:t>
              </w:r>
            </w:hyperlink>
            <w:hyperlink r:id="rId521" w:history="1">
              <w:r w:rsidR="00281B16">
                <w:rPr>
                  <w:rStyle w:val="a7"/>
                  <w:sz w:val="24"/>
                  <w:lang w:val="en-US"/>
                </w:rPr>
                <w:t>son/3858/start/207855/</w:t>
              </w:r>
            </w:hyperlink>
          </w:p>
        </w:tc>
      </w:tr>
      <w:tr w:rsidR="00281B16" w:rsidTr="00281B16">
        <w:trPr>
          <w:trHeight w:val="91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6</w:t>
            </w:r>
          </w:p>
        </w:tc>
        <w:tc>
          <w:tcPr>
            <w:tcW w:w="1550"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ind w:left="623" w:right="224" w:hanging="377"/>
              <w:rPr>
                <w:sz w:val="24"/>
                <w:lang w:val="en-US"/>
              </w:rPr>
            </w:pPr>
            <w:r>
              <w:rPr>
                <w:color w:val="221F1F"/>
                <w:sz w:val="24"/>
                <w:lang w:val="en-US"/>
              </w:rPr>
              <w:t>Живопись8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76" w:lineRule="auto"/>
              <w:ind w:left="108" w:right="-15"/>
              <w:rPr>
                <w:sz w:val="24"/>
              </w:rPr>
            </w:pPr>
            <w:r w:rsidRPr="00281B16">
              <w:rPr>
                <w:sz w:val="24"/>
              </w:rPr>
              <w:t>Натюрмортизпростыхпредметовснатурыилипопредставлению.</w:t>
            </w:r>
          </w:p>
          <w:p w:rsidR="00281B16" w:rsidRDefault="00281B16">
            <w:pPr>
              <w:pStyle w:val="TableParagraph"/>
              <w:spacing w:line="263" w:lineRule="exact"/>
              <w:ind w:left="108"/>
              <w:rPr>
                <w:sz w:val="24"/>
                <w:lang w:val="en-US"/>
              </w:rPr>
            </w:pPr>
            <w:r>
              <w:rPr>
                <w:sz w:val="24"/>
                <w:lang w:val="en-US"/>
              </w:rPr>
              <w:t>Композиционныйнатюрморт.</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РЭШ№1</w:t>
            </w:r>
          </w:p>
          <w:p w:rsidR="00281B16" w:rsidRDefault="00D00A05">
            <w:pPr>
              <w:pStyle w:val="TableParagraph"/>
              <w:ind w:left="101" w:right="46"/>
              <w:jc w:val="center"/>
              <w:rPr>
                <w:sz w:val="24"/>
                <w:lang w:val="en-US"/>
              </w:rPr>
            </w:pPr>
            <w:hyperlink r:id="rId522" w:history="1">
              <w:r w:rsidR="00281B16">
                <w:rPr>
                  <w:rStyle w:val="a7"/>
                  <w:spacing w:val="-1"/>
                  <w:sz w:val="24"/>
                  <w:lang w:val="en-US"/>
                </w:rPr>
                <w:t>https://resh.edu.ru/subject/les</w:t>
              </w:r>
            </w:hyperlink>
            <w:hyperlink r:id="rId523" w:history="1">
              <w:r w:rsidR="00281B16">
                <w:rPr>
                  <w:rStyle w:val="a7"/>
                  <w:sz w:val="24"/>
                  <w:lang w:val="en-US"/>
                </w:rPr>
                <w:t>son/5003/start/207673/</w:t>
              </w:r>
            </w:hyperlink>
          </w:p>
        </w:tc>
      </w:tr>
      <w:tr w:rsidR="00281B16" w:rsidTr="00281B16">
        <w:trPr>
          <w:trHeight w:val="231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7</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2" w:lineRule="auto"/>
              <w:ind w:left="108" w:right="182"/>
              <w:rPr>
                <w:sz w:val="24"/>
              </w:rPr>
            </w:pPr>
            <w:r w:rsidRPr="00281B16">
              <w:rPr>
                <w:sz w:val="24"/>
              </w:rPr>
              <w:t>Знакомство с жанром натюрморта втворчествеотечественныххудожников(например, И. И. Машков, К. С.Петров-Водкин,К.А.Коровин,П.</w:t>
            </w:r>
          </w:p>
          <w:p w:rsidR="00281B16" w:rsidRPr="00281B16" w:rsidRDefault="00281B16">
            <w:pPr>
              <w:pStyle w:val="TableParagraph"/>
              <w:spacing w:line="275" w:lineRule="exact"/>
              <w:ind w:left="108"/>
              <w:rPr>
                <w:sz w:val="24"/>
              </w:rPr>
            </w:pPr>
            <w:r w:rsidRPr="00281B16">
              <w:rPr>
                <w:sz w:val="24"/>
              </w:rPr>
              <w:t>П.Кончаловский,М.С.Сарьян,В.Ф.</w:t>
            </w:r>
          </w:p>
          <w:p w:rsidR="00281B16" w:rsidRPr="00281B16" w:rsidRDefault="00281B16">
            <w:pPr>
              <w:pStyle w:val="TableParagraph"/>
              <w:spacing w:line="272" w:lineRule="exact"/>
              <w:ind w:left="108"/>
              <w:rPr>
                <w:sz w:val="24"/>
              </w:rPr>
            </w:pPr>
            <w:r w:rsidRPr="00281B16">
              <w:rPr>
                <w:sz w:val="24"/>
              </w:rPr>
              <w:t>Стожаров)изападноевропейских</w:t>
            </w:r>
          </w:p>
          <w:p w:rsidR="00281B16" w:rsidRPr="00281B16" w:rsidRDefault="00281B16">
            <w:pPr>
              <w:pStyle w:val="TableParagraph"/>
              <w:spacing w:line="274" w:lineRule="exact"/>
              <w:ind w:left="108"/>
              <w:rPr>
                <w:sz w:val="24"/>
              </w:rPr>
            </w:pPr>
            <w:r w:rsidRPr="00281B16">
              <w:rPr>
                <w:sz w:val="24"/>
              </w:rPr>
              <w:t>художников(например,В.ВанГог,,А.</w:t>
            </w:r>
          </w:p>
          <w:p w:rsidR="00281B16" w:rsidRDefault="00281B16">
            <w:pPr>
              <w:pStyle w:val="TableParagraph"/>
              <w:spacing w:before="47" w:line="264" w:lineRule="exact"/>
              <w:ind w:left="108"/>
              <w:rPr>
                <w:sz w:val="24"/>
                <w:lang w:val="en-US"/>
              </w:rPr>
            </w:pPr>
            <w:r>
              <w:rPr>
                <w:sz w:val="24"/>
                <w:lang w:val="en-US"/>
              </w:rPr>
              <w:t>Матисс,П.Сезанн).</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РЭШ№7</w:t>
            </w:r>
          </w:p>
          <w:p w:rsidR="00281B16" w:rsidRDefault="00D00A05">
            <w:pPr>
              <w:pStyle w:val="TableParagraph"/>
              <w:spacing w:before="2" w:line="235" w:lineRule="auto"/>
              <w:ind w:left="101" w:right="46"/>
              <w:jc w:val="center"/>
              <w:rPr>
                <w:sz w:val="24"/>
                <w:lang w:val="en-US"/>
              </w:rPr>
            </w:pPr>
            <w:hyperlink r:id="rId524" w:history="1">
              <w:r w:rsidR="00281B16">
                <w:rPr>
                  <w:rStyle w:val="a7"/>
                  <w:spacing w:val="-1"/>
                  <w:sz w:val="24"/>
                  <w:lang w:val="en-US"/>
                </w:rPr>
                <w:t>https://resh.edu.ru/subject/les</w:t>
              </w:r>
            </w:hyperlink>
            <w:hyperlink r:id="rId525" w:history="1">
              <w:r w:rsidR="00281B16">
                <w:rPr>
                  <w:rStyle w:val="a7"/>
                  <w:sz w:val="24"/>
                  <w:lang w:val="en-US"/>
                </w:rPr>
                <w:t>son/3868/start/228487/</w:t>
              </w:r>
            </w:hyperlink>
          </w:p>
        </w:tc>
      </w:tr>
      <w:tr w:rsidR="00281B16" w:rsidTr="00281B16">
        <w:trPr>
          <w:trHeight w:val="16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8</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2000"/>
                <w:tab w:val="left" w:pos="2142"/>
                <w:tab w:val="left" w:pos="2792"/>
                <w:tab w:val="left" w:pos="3034"/>
              </w:tabs>
              <w:ind w:left="108" w:right="138"/>
              <w:jc w:val="both"/>
              <w:rPr>
                <w:sz w:val="24"/>
                <w:lang w:val="en-US"/>
              </w:rPr>
            </w:pPr>
            <w:r w:rsidRPr="00281B16">
              <w:rPr>
                <w:sz w:val="24"/>
              </w:rPr>
              <w:t>Изображение лица человека. Строение:пропорции,</w:t>
            </w:r>
            <w:r w:rsidRPr="00281B16">
              <w:rPr>
                <w:sz w:val="24"/>
              </w:rPr>
              <w:tab/>
            </w:r>
            <w:r w:rsidRPr="00281B16">
              <w:rPr>
                <w:spacing w:val="-1"/>
                <w:sz w:val="24"/>
              </w:rPr>
              <w:t>взаиморасположение</w:t>
            </w:r>
            <w:r w:rsidRPr="00281B16">
              <w:rPr>
                <w:sz w:val="24"/>
              </w:rPr>
              <w:t>частей       лица.</w:t>
            </w:r>
            <w:r w:rsidRPr="00281B16">
              <w:rPr>
                <w:sz w:val="24"/>
              </w:rPr>
              <w:tab/>
            </w:r>
            <w:r w:rsidRPr="00281B16">
              <w:rPr>
                <w:sz w:val="24"/>
              </w:rPr>
              <w:tab/>
            </w:r>
            <w:r w:rsidRPr="00281B16">
              <w:rPr>
                <w:sz w:val="24"/>
              </w:rPr>
              <w:tab/>
            </w:r>
            <w:r>
              <w:rPr>
                <w:spacing w:val="-1"/>
                <w:sz w:val="24"/>
                <w:lang w:val="en-US"/>
              </w:rPr>
              <w:t>«Натюрморт-</w:t>
            </w:r>
            <w:r>
              <w:rPr>
                <w:sz w:val="24"/>
                <w:lang w:val="en-US"/>
              </w:rPr>
              <w:t>автопортрет»</w:t>
            </w:r>
            <w:r>
              <w:rPr>
                <w:sz w:val="24"/>
                <w:lang w:val="en-US"/>
              </w:rPr>
              <w:tab/>
            </w:r>
            <w:r>
              <w:rPr>
                <w:sz w:val="24"/>
                <w:lang w:val="en-US"/>
              </w:rPr>
              <w:tab/>
              <w:t>из</w:t>
            </w:r>
            <w:r>
              <w:rPr>
                <w:sz w:val="24"/>
                <w:lang w:val="en-US"/>
              </w:rPr>
              <w:tab/>
            </w:r>
            <w:r>
              <w:rPr>
                <w:sz w:val="24"/>
                <w:lang w:val="en-US"/>
              </w:rPr>
              <w:tab/>
            </w:r>
            <w:r>
              <w:rPr>
                <w:spacing w:val="-1"/>
                <w:sz w:val="24"/>
                <w:lang w:val="en-US"/>
              </w:rPr>
              <w:t>предметов,</w:t>
            </w:r>
            <w:r>
              <w:rPr>
                <w:sz w:val="24"/>
                <w:lang w:val="en-US"/>
              </w:rPr>
              <w:t>характеризующихличность ученика.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861" w:right="97" w:hanging="689"/>
              <w:rPr>
                <w:sz w:val="24"/>
                <w:lang w:val="en-US"/>
              </w:rPr>
            </w:pPr>
            <w:r>
              <w:rPr>
                <w:sz w:val="24"/>
                <w:lang w:val="en-US"/>
              </w:rPr>
              <w:t>Презентация «Натюрморт-автопортрет»</w:t>
            </w:r>
          </w:p>
        </w:tc>
      </w:tr>
      <w:tr w:rsidR="00281B16" w:rsidTr="00281B16">
        <w:trPr>
          <w:trHeight w:val="19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lastRenderedPageBreak/>
              <w:t>9</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spacing w:line="276" w:lineRule="exact"/>
              <w:ind w:left="108" w:right="229"/>
              <w:jc w:val="both"/>
              <w:rPr>
                <w:sz w:val="24"/>
              </w:rPr>
            </w:pPr>
            <w:r w:rsidRPr="00281B16">
              <w:rPr>
                <w:sz w:val="24"/>
              </w:rPr>
              <w:t>Пейзажвживописи.Пейзаж,передающийсостояниявприроде.Выбрать для изображения время года,времядня,характерпогодыихарактерландшафта(лесилиполе,рекаилиозеро).</w:t>
            </w:r>
            <w:r w:rsidRPr="00163E75">
              <w:rPr>
                <w:sz w:val="24"/>
              </w:rPr>
              <w:t>Показатьвизображениисостояниенеба.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РЭШ№8</w:t>
            </w:r>
          </w:p>
          <w:p w:rsidR="00281B16" w:rsidRDefault="00D00A05">
            <w:pPr>
              <w:pStyle w:val="TableParagraph"/>
              <w:spacing w:before="2" w:line="235" w:lineRule="auto"/>
              <w:ind w:left="101" w:right="46"/>
              <w:jc w:val="center"/>
              <w:rPr>
                <w:sz w:val="24"/>
                <w:lang w:val="en-US"/>
              </w:rPr>
            </w:pPr>
            <w:hyperlink r:id="rId526" w:history="1">
              <w:r w:rsidR="00281B16">
                <w:rPr>
                  <w:rStyle w:val="a7"/>
                  <w:spacing w:val="-1"/>
                  <w:sz w:val="24"/>
                  <w:lang w:val="en-US"/>
                </w:rPr>
                <w:t>https://resh.edu.ru/subject/les</w:t>
              </w:r>
            </w:hyperlink>
            <w:hyperlink r:id="rId527" w:history="1">
              <w:r w:rsidR="00281B16">
                <w:rPr>
                  <w:rStyle w:val="a7"/>
                  <w:sz w:val="24"/>
                  <w:lang w:val="en-US"/>
                </w:rPr>
                <w:t>son/5006/start/207830/</w:t>
              </w:r>
            </w:hyperlink>
          </w:p>
        </w:tc>
      </w:tr>
      <w:tr w:rsidR="00281B16" w:rsidTr="00281B16">
        <w:trPr>
          <w:trHeight w:val="388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10</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560"/>
              </w:tabs>
              <w:ind w:left="108" w:right="236"/>
              <w:jc w:val="both"/>
              <w:rPr>
                <w:sz w:val="24"/>
              </w:rPr>
            </w:pPr>
            <w:r w:rsidRPr="00281B16">
              <w:rPr>
                <w:sz w:val="24"/>
              </w:rPr>
              <w:t>Портретчеловека(попамятиипопредставлению, с опорой на натуру).Выражение в портрете (автопортрете)характера человека, особенностей еголичности;</w:t>
            </w:r>
            <w:r w:rsidRPr="00281B16">
              <w:rPr>
                <w:sz w:val="24"/>
              </w:rPr>
              <w:tab/>
            </w:r>
            <w:r w:rsidRPr="00281B16">
              <w:rPr>
                <w:spacing w:val="-1"/>
                <w:sz w:val="24"/>
              </w:rPr>
              <w:t>использование</w:t>
            </w:r>
          </w:p>
          <w:p w:rsidR="00281B16" w:rsidRPr="00281B16" w:rsidRDefault="00281B16">
            <w:pPr>
              <w:pStyle w:val="TableParagraph"/>
              <w:tabs>
                <w:tab w:val="left" w:pos="2609"/>
                <w:tab w:val="left" w:pos="2832"/>
              </w:tabs>
              <w:ind w:left="108" w:right="237"/>
              <w:jc w:val="both"/>
              <w:rPr>
                <w:sz w:val="24"/>
              </w:rPr>
            </w:pPr>
            <w:r w:rsidRPr="00281B16">
              <w:rPr>
                <w:sz w:val="24"/>
              </w:rPr>
              <w:t>выразительных</w:t>
            </w:r>
            <w:r w:rsidRPr="00281B16">
              <w:rPr>
                <w:sz w:val="24"/>
              </w:rPr>
              <w:tab/>
            </w:r>
            <w:r w:rsidRPr="00281B16">
              <w:rPr>
                <w:spacing w:val="-1"/>
                <w:sz w:val="24"/>
              </w:rPr>
              <w:t>возможностей</w:t>
            </w:r>
            <w:r w:rsidRPr="00281B16">
              <w:rPr>
                <w:sz w:val="24"/>
              </w:rPr>
              <w:t>композиционного</w:t>
            </w:r>
            <w:r w:rsidRPr="00281B16">
              <w:rPr>
                <w:sz w:val="24"/>
              </w:rPr>
              <w:tab/>
            </w:r>
            <w:r w:rsidRPr="00281B16">
              <w:rPr>
                <w:sz w:val="24"/>
              </w:rPr>
              <w:tab/>
            </w:r>
            <w:r w:rsidRPr="00281B16">
              <w:rPr>
                <w:spacing w:val="-1"/>
                <w:sz w:val="24"/>
              </w:rPr>
              <w:t>размещения</w:t>
            </w:r>
            <w:r w:rsidRPr="00281B16">
              <w:rPr>
                <w:sz w:val="24"/>
              </w:rPr>
              <w:t>изображениявплоскостилиста.Передача особенностей пропорций имимикилица,характерацветовогорешения,сильногоилимягкогоконтраста; включение в композициюдополнительныхпредметов.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44" w:lineRule="auto"/>
              <w:ind w:left="897" w:right="448" w:hanging="651"/>
              <w:rPr>
                <w:rFonts w:ascii="Calibri" w:hAnsi="Calibri"/>
                <w:sz w:val="24"/>
                <w:lang w:val="en-US"/>
              </w:rPr>
            </w:pPr>
            <w:r>
              <w:rPr>
                <w:sz w:val="24"/>
                <w:lang w:val="en-US"/>
              </w:rPr>
              <w:t>Презентация«Портретчеловека</w:t>
            </w:r>
            <w:r>
              <w:rPr>
                <w:rFonts w:ascii="Calibri" w:hAnsi="Calibri"/>
                <w:sz w:val="24"/>
                <w:lang w:val="en-US"/>
              </w:rPr>
              <w:t>»</w:t>
            </w:r>
          </w:p>
        </w:tc>
      </w:tr>
      <w:tr w:rsidR="00281B16" w:rsidTr="00281B16">
        <w:trPr>
          <w:trHeight w:val="56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11</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344"/>
              <w:rPr>
                <w:sz w:val="24"/>
              </w:rPr>
            </w:pPr>
            <w:r w:rsidRPr="00281B16">
              <w:rPr>
                <w:sz w:val="24"/>
              </w:rPr>
              <w:t>Сюжетнаякомпозиция«Вцирке»(попамяти ипопредставлению).</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ind w:left="883" w:right="962" w:hanging="466"/>
              <w:rPr>
                <w:sz w:val="24"/>
                <w:lang w:val="en-US"/>
              </w:rPr>
            </w:pPr>
            <w:r>
              <w:rPr>
                <w:sz w:val="24"/>
                <w:lang w:val="en-US"/>
              </w:rPr>
              <w:t>Презентация«Вцирке»</w:t>
            </w:r>
          </w:p>
        </w:tc>
      </w:tr>
      <w:tr w:rsidR="00281B16" w:rsidTr="00281B16">
        <w:trPr>
          <w:trHeight w:val="112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t>12</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517"/>
              <w:jc w:val="both"/>
              <w:rPr>
                <w:sz w:val="24"/>
              </w:rPr>
            </w:pPr>
            <w:r w:rsidRPr="00281B16">
              <w:rPr>
                <w:sz w:val="24"/>
              </w:rPr>
              <w:t>Художник в театре: эскиз занавеса(илидекораций) для спектакля сосказочнымсюжетом(сказкаповыбору).</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00" w:right="276" w:hanging="812"/>
              <w:rPr>
                <w:sz w:val="24"/>
                <w:lang w:val="en-US"/>
              </w:rPr>
            </w:pPr>
            <w:r>
              <w:rPr>
                <w:sz w:val="24"/>
                <w:lang w:val="en-US"/>
              </w:rPr>
              <w:t>Презентация«Художниквтеатре»</w:t>
            </w:r>
          </w:p>
        </w:tc>
      </w:tr>
      <w:tr w:rsidR="00281B16" w:rsidTr="00281B16">
        <w:trPr>
          <w:trHeight w:val="112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13</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187"/>
              <w:jc w:val="both"/>
              <w:rPr>
                <w:sz w:val="24"/>
              </w:rPr>
            </w:pPr>
            <w:r w:rsidRPr="00281B16">
              <w:rPr>
                <w:sz w:val="24"/>
              </w:rPr>
              <w:t>Тематическаякомпозиция«Праздникв городе» (гуашь по цветной бумаге,возможно совмещение с наклейками ввидеколлажаилиаппликации)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48" w:right="242" w:hanging="924"/>
              <w:rPr>
                <w:sz w:val="24"/>
                <w:lang w:val="en-US"/>
              </w:rPr>
            </w:pPr>
            <w:r>
              <w:rPr>
                <w:sz w:val="24"/>
                <w:lang w:val="en-US"/>
              </w:rPr>
              <w:t>Презентация «Праздник вгороде»</w:t>
            </w:r>
          </w:p>
        </w:tc>
      </w:tr>
      <w:tr w:rsidR="00281B16" w:rsidTr="00281B16">
        <w:trPr>
          <w:trHeight w:val="29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14</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color w:val="221F1F"/>
                <w:sz w:val="24"/>
                <w:lang w:val="en-US"/>
              </w:rPr>
              <w:t>Скульптура</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Лепкасказочногоперсонажанаоснове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71" w:lineRule="exact"/>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68"/>
              <w:rPr>
                <w:sz w:val="24"/>
                <w:lang w:val="en-US"/>
              </w:rPr>
            </w:pPr>
            <w:r>
              <w:rPr>
                <w:sz w:val="24"/>
                <w:lang w:val="en-US"/>
              </w:rPr>
              <w:t>Презентация</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Tr="00281B16">
        <w:trPr>
          <w:trHeight w:val="844"/>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4" w:right="76"/>
              <w:jc w:val="center"/>
              <w:rPr>
                <w:sz w:val="24"/>
                <w:lang w:val="en-US"/>
              </w:rPr>
            </w:pPr>
            <w:r>
              <w:rPr>
                <w:color w:val="221F1F"/>
                <w:sz w:val="24"/>
                <w:lang w:val="en-US"/>
              </w:rPr>
              <w:t>4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272"/>
              <w:jc w:val="both"/>
              <w:rPr>
                <w:sz w:val="24"/>
              </w:rPr>
            </w:pPr>
            <w:r w:rsidRPr="00281B16">
              <w:rPr>
                <w:sz w:val="24"/>
              </w:rPr>
              <w:t>сюжетаизвестнойсказкиилисоздание этого персонажа в техникебумагопластики.</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30"/>
              <w:rPr>
                <w:sz w:val="24"/>
                <w:lang w:val="en-US"/>
              </w:rPr>
            </w:pPr>
            <w:r>
              <w:rPr>
                <w:sz w:val="24"/>
                <w:lang w:val="en-US"/>
              </w:rPr>
              <w:t>«Сказочныегерои»</w:t>
            </w:r>
          </w:p>
        </w:tc>
      </w:tr>
      <w:tr w:rsidR="00281B16" w:rsidTr="00281B16">
        <w:trPr>
          <w:trHeight w:val="16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3034"/>
              </w:tabs>
              <w:spacing w:line="276" w:lineRule="exact"/>
              <w:ind w:left="108" w:right="163"/>
              <w:jc w:val="both"/>
              <w:rPr>
                <w:sz w:val="24"/>
              </w:rPr>
            </w:pPr>
            <w:r w:rsidRPr="00281B16">
              <w:rPr>
                <w:sz w:val="24"/>
              </w:rPr>
              <w:t>Созданиеигрушкиизподручногонехудожественного</w:t>
            </w:r>
            <w:r w:rsidRPr="00281B16">
              <w:rPr>
                <w:sz w:val="24"/>
              </w:rPr>
              <w:tab/>
            </w:r>
            <w:r w:rsidRPr="00281B16">
              <w:rPr>
                <w:spacing w:val="-1"/>
                <w:sz w:val="24"/>
              </w:rPr>
              <w:t>материала,</w:t>
            </w:r>
            <w:r w:rsidRPr="00281B16">
              <w:rPr>
                <w:sz w:val="24"/>
              </w:rPr>
              <w:t>приданиеейодушевлённогообразапутём добавления деталей лепных илиизбумаги,нитокилидругихматериалов.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РЭШ№13</w:t>
            </w:r>
          </w:p>
          <w:p w:rsidR="00281B16" w:rsidRDefault="00D00A05">
            <w:pPr>
              <w:pStyle w:val="TableParagraph"/>
              <w:spacing w:before="2" w:line="235" w:lineRule="auto"/>
              <w:ind w:left="111" w:right="46"/>
              <w:jc w:val="center"/>
              <w:rPr>
                <w:sz w:val="24"/>
                <w:lang w:val="en-US"/>
              </w:rPr>
            </w:pPr>
            <w:hyperlink r:id="rId528" w:history="1">
              <w:r w:rsidR="00281B16">
                <w:rPr>
                  <w:rStyle w:val="a7"/>
                  <w:spacing w:val="-1"/>
                  <w:sz w:val="24"/>
                  <w:lang w:val="en-US"/>
                </w:rPr>
                <w:t>https://resh.edu.ru/subject/les</w:t>
              </w:r>
            </w:hyperlink>
            <w:hyperlink r:id="rId529" w:history="1">
              <w:r w:rsidR="00281B16">
                <w:rPr>
                  <w:rStyle w:val="a7"/>
                  <w:sz w:val="24"/>
                  <w:lang w:val="en-US"/>
                </w:rPr>
                <w:t>son/5117/start/273365/</w:t>
              </w:r>
            </w:hyperlink>
          </w:p>
        </w:tc>
      </w:tr>
      <w:tr w:rsidR="00281B16" w:rsidTr="00281B16">
        <w:trPr>
          <w:trHeight w:val="112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16</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40"/>
              <w:jc w:val="both"/>
              <w:rPr>
                <w:sz w:val="24"/>
              </w:rPr>
            </w:pPr>
            <w:r w:rsidRPr="00281B16">
              <w:rPr>
                <w:sz w:val="24"/>
              </w:rPr>
              <w:t>Освоение знаний о видах скульптуры(по назначению) и жанрах скульптуры(посюжетуизображения).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РЭШ№11</w:t>
            </w:r>
          </w:p>
          <w:p w:rsidR="00281B16" w:rsidRDefault="00D00A05">
            <w:pPr>
              <w:pStyle w:val="TableParagraph"/>
              <w:spacing w:before="2" w:line="235" w:lineRule="auto"/>
              <w:ind w:left="111" w:right="46"/>
              <w:jc w:val="center"/>
              <w:rPr>
                <w:sz w:val="24"/>
                <w:lang w:val="en-US"/>
              </w:rPr>
            </w:pPr>
            <w:hyperlink r:id="rId530" w:history="1">
              <w:r w:rsidR="00281B16">
                <w:rPr>
                  <w:rStyle w:val="a7"/>
                  <w:spacing w:val="-1"/>
                  <w:sz w:val="24"/>
                  <w:lang w:val="en-US"/>
                </w:rPr>
                <w:t>https://resh.edu.ru/subject/les</w:t>
              </w:r>
            </w:hyperlink>
            <w:hyperlink r:id="rId531" w:history="1">
              <w:r w:rsidR="00281B16">
                <w:rPr>
                  <w:rStyle w:val="a7"/>
                  <w:sz w:val="24"/>
                  <w:lang w:val="en-US"/>
                </w:rPr>
                <w:t>son/4495/start/273315/</w:t>
              </w:r>
            </w:hyperlink>
          </w:p>
        </w:tc>
      </w:tr>
      <w:tr w:rsidR="00281B16" w:rsidTr="00281B16">
        <w:trPr>
          <w:trHeight w:val="111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17</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420"/>
                <w:tab w:val="left" w:pos="1968"/>
                <w:tab w:val="left" w:pos="2765"/>
                <w:tab w:val="left" w:pos="3342"/>
              </w:tabs>
              <w:ind w:left="108" w:right="589"/>
              <w:rPr>
                <w:sz w:val="24"/>
              </w:rPr>
            </w:pPr>
            <w:r w:rsidRPr="00281B16">
              <w:rPr>
                <w:sz w:val="24"/>
              </w:rPr>
              <w:t>Лепка</w:t>
            </w:r>
            <w:r w:rsidRPr="00281B16">
              <w:rPr>
                <w:sz w:val="24"/>
              </w:rPr>
              <w:tab/>
              <w:t>эскиза</w:t>
            </w:r>
            <w:r w:rsidRPr="00281B16">
              <w:rPr>
                <w:sz w:val="24"/>
              </w:rPr>
              <w:tab/>
            </w:r>
            <w:r w:rsidRPr="00281B16">
              <w:rPr>
                <w:spacing w:val="-1"/>
                <w:sz w:val="24"/>
              </w:rPr>
              <w:t>парковой</w:t>
            </w:r>
            <w:r w:rsidRPr="00281B16">
              <w:rPr>
                <w:sz w:val="24"/>
              </w:rPr>
              <w:t>скульптуры</w:t>
            </w:r>
            <w:r w:rsidRPr="00281B16">
              <w:rPr>
                <w:sz w:val="24"/>
              </w:rPr>
              <w:tab/>
            </w:r>
            <w:r w:rsidRPr="00281B16">
              <w:rPr>
                <w:sz w:val="24"/>
              </w:rPr>
              <w:tab/>
              <w:t>(пластилин</w:t>
            </w:r>
            <w:r w:rsidRPr="00281B16">
              <w:rPr>
                <w:sz w:val="24"/>
              </w:rPr>
              <w:tab/>
            </w:r>
            <w:r w:rsidRPr="00281B16">
              <w:rPr>
                <w:spacing w:val="-2"/>
                <w:sz w:val="24"/>
              </w:rPr>
              <w:t>или</w:t>
            </w:r>
          </w:p>
          <w:p w:rsidR="00281B16" w:rsidRPr="00281B16" w:rsidRDefault="00281B16">
            <w:pPr>
              <w:pStyle w:val="TableParagraph"/>
              <w:tabs>
                <w:tab w:val="left" w:pos="1213"/>
                <w:tab w:val="left" w:pos="2779"/>
              </w:tabs>
              <w:spacing w:line="270" w:lineRule="atLeast"/>
              <w:ind w:left="108" w:right="589"/>
              <w:rPr>
                <w:sz w:val="24"/>
              </w:rPr>
            </w:pPr>
            <w:r w:rsidRPr="00281B16">
              <w:rPr>
                <w:sz w:val="24"/>
              </w:rPr>
              <w:t>глина).</w:t>
            </w:r>
            <w:r w:rsidRPr="00281B16">
              <w:rPr>
                <w:sz w:val="24"/>
              </w:rPr>
              <w:tab/>
              <w:t>Выражение</w:t>
            </w:r>
            <w:r w:rsidRPr="00281B16">
              <w:rPr>
                <w:sz w:val="24"/>
              </w:rPr>
              <w:tab/>
            </w:r>
            <w:r w:rsidRPr="00281B16">
              <w:rPr>
                <w:spacing w:val="-1"/>
                <w:sz w:val="24"/>
              </w:rPr>
              <w:t>пластики</w:t>
            </w:r>
            <w:r w:rsidRPr="00281B16">
              <w:rPr>
                <w:sz w:val="24"/>
              </w:rPr>
              <w:t>движениявскульптуре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808" w:right="359" w:hanging="593"/>
              <w:rPr>
                <w:sz w:val="24"/>
                <w:lang w:val="en-US"/>
              </w:rPr>
            </w:pPr>
            <w:r>
              <w:rPr>
                <w:sz w:val="24"/>
                <w:lang w:val="en-US"/>
              </w:rPr>
              <w:t>Презентация«Парковаяскульптура»</w:t>
            </w:r>
          </w:p>
        </w:tc>
      </w:tr>
      <w:tr w:rsidR="00281B16" w:rsidTr="00281B16">
        <w:trPr>
          <w:trHeight w:val="16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18</w:t>
            </w:r>
          </w:p>
        </w:tc>
        <w:tc>
          <w:tcPr>
            <w:tcW w:w="1550"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80" w:right="76"/>
              <w:jc w:val="center"/>
              <w:rPr>
                <w:sz w:val="24"/>
                <w:lang w:val="en-US"/>
              </w:rPr>
            </w:pPr>
            <w:r>
              <w:rPr>
                <w:color w:val="221F1F"/>
                <w:sz w:val="24"/>
                <w:lang w:val="en-US"/>
              </w:rPr>
              <w:t>Декоративно</w:t>
            </w:r>
          </w:p>
          <w:p w:rsidR="00281B16" w:rsidRDefault="00281B16">
            <w:pPr>
              <w:pStyle w:val="TableParagraph"/>
              <w:spacing w:before="19" w:line="276" w:lineRule="auto"/>
              <w:ind w:left="87" w:right="25"/>
              <w:jc w:val="center"/>
              <w:rPr>
                <w:sz w:val="24"/>
                <w:lang w:val="en-US"/>
              </w:rPr>
            </w:pPr>
            <w:r>
              <w:rPr>
                <w:color w:val="221F1F"/>
                <w:sz w:val="24"/>
                <w:lang w:val="en-US"/>
              </w:rPr>
              <w:t>-прикладноеискусство</w:t>
            </w:r>
          </w:p>
          <w:p w:rsidR="00281B16" w:rsidRDefault="00281B16">
            <w:pPr>
              <w:pStyle w:val="TableParagraph"/>
              <w:spacing w:before="1"/>
              <w:ind w:left="84" w:right="76"/>
              <w:jc w:val="center"/>
              <w:rPr>
                <w:sz w:val="24"/>
                <w:lang w:val="en-US"/>
              </w:rPr>
            </w:pPr>
            <w:r>
              <w:rPr>
                <w:color w:val="221F1F"/>
                <w:sz w:val="24"/>
                <w:lang w:val="en-US"/>
              </w:rPr>
              <w:t>3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83"/>
              <w:rPr>
                <w:sz w:val="24"/>
              </w:rPr>
            </w:pPr>
            <w:r w:rsidRPr="00281B16">
              <w:rPr>
                <w:sz w:val="24"/>
              </w:rPr>
              <w:t>Приёмы исполнения орнаментов иэскизыукрашенияпосудыиздереваиглинывтрадицияхнародных</w:t>
            </w:r>
          </w:p>
          <w:p w:rsidR="00281B16" w:rsidRPr="00281B16" w:rsidRDefault="00281B16">
            <w:pPr>
              <w:pStyle w:val="TableParagraph"/>
              <w:ind w:left="108"/>
              <w:rPr>
                <w:sz w:val="24"/>
              </w:rPr>
            </w:pPr>
            <w:r w:rsidRPr="00281B16">
              <w:rPr>
                <w:sz w:val="24"/>
              </w:rPr>
              <w:t>художественныхпромыслов(Хохлома,</w:t>
            </w:r>
          </w:p>
          <w:p w:rsidR="00281B16" w:rsidRPr="00281B16" w:rsidRDefault="00281B16">
            <w:pPr>
              <w:pStyle w:val="TableParagraph"/>
              <w:ind w:left="108"/>
              <w:rPr>
                <w:sz w:val="24"/>
              </w:rPr>
            </w:pPr>
            <w:r w:rsidRPr="00281B16">
              <w:rPr>
                <w:sz w:val="24"/>
              </w:rPr>
              <w:t>Гжель)иливтрадицияхпромыслов</w:t>
            </w:r>
          </w:p>
          <w:p w:rsidR="00281B16" w:rsidRPr="00281B16" w:rsidRDefault="00281B16">
            <w:pPr>
              <w:pStyle w:val="TableParagraph"/>
              <w:spacing w:line="273" w:lineRule="exact"/>
              <w:ind w:left="108"/>
              <w:rPr>
                <w:sz w:val="24"/>
              </w:rPr>
            </w:pPr>
            <w:r w:rsidRPr="00281B16">
              <w:rPr>
                <w:sz w:val="24"/>
              </w:rPr>
              <w:t>другихрегионов(повыборуучителя).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РЭШ№12</w:t>
            </w:r>
          </w:p>
          <w:p w:rsidR="00281B16" w:rsidRDefault="00D00A05">
            <w:pPr>
              <w:pStyle w:val="TableParagraph"/>
              <w:spacing w:before="2" w:line="235" w:lineRule="auto"/>
              <w:ind w:left="111" w:right="46"/>
              <w:jc w:val="center"/>
              <w:rPr>
                <w:sz w:val="24"/>
                <w:lang w:val="en-US"/>
              </w:rPr>
            </w:pPr>
            <w:hyperlink r:id="rId532" w:history="1">
              <w:r w:rsidR="00281B16">
                <w:rPr>
                  <w:rStyle w:val="a7"/>
                  <w:spacing w:val="-1"/>
                  <w:sz w:val="24"/>
                  <w:lang w:val="en-US"/>
                </w:rPr>
                <w:t>https://resh.edu.ru/subject/les</w:t>
              </w:r>
            </w:hyperlink>
            <w:hyperlink r:id="rId533" w:history="1">
              <w:r w:rsidR="00281B16">
                <w:rPr>
                  <w:rStyle w:val="a7"/>
                  <w:sz w:val="24"/>
                  <w:lang w:val="en-US"/>
                </w:rPr>
                <w:t>son/3880/start/273341/</w:t>
              </w:r>
            </w:hyperlink>
          </w:p>
        </w:tc>
      </w:tr>
      <w:tr w:rsidR="00281B16" w:rsidTr="00281B16">
        <w:trPr>
          <w:trHeight w:val="112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19</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48"/>
              <w:rPr>
                <w:sz w:val="24"/>
              </w:rPr>
            </w:pPr>
            <w:r w:rsidRPr="00281B16">
              <w:rPr>
                <w:sz w:val="24"/>
              </w:rPr>
              <w:t>Эскизыорнаментовдляросписитканей.Раппорт. Трафарет и созданиеорнамента при помощи печаток илиштампов.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РЭШ№4</w:t>
            </w:r>
          </w:p>
          <w:p w:rsidR="00281B16" w:rsidRDefault="00D00A05">
            <w:pPr>
              <w:pStyle w:val="TableParagraph"/>
              <w:spacing w:before="2" w:line="235" w:lineRule="auto"/>
              <w:ind w:left="111" w:right="46"/>
              <w:jc w:val="center"/>
              <w:rPr>
                <w:sz w:val="24"/>
                <w:lang w:val="en-US"/>
              </w:rPr>
            </w:pPr>
            <w:hyperlink r:id="rId534" w:history="1">
              <w:r w:rsidR="00281B16">
                <w:rPr>
                  <w:rStyle w:val="a7"/>
                  <w:spacing w:val="-1"/>
                  <w:sz w:val="24"/>
                  <w:lang w:val="en-US"/>
                </w:rPr>
                <w:t>https://resh.edu.ru/subject/les</w:t>
              </w:r>
            </w:hyperlink>
            <w:hyperlink r:id="rId535" w:history="1">
              <w:r w:rsidR="00281B16">
                <w:rPr>
                  <w:rStyle w:val="a7"/>
                  <w:sz w:val="24"/>
                  <w:lang w:val="en-US"/>
                </w:rPr>
                <w:t>son/5116/start/207751/</w:t>
              </w:r>
            </w:hyperlink>
          </w:p>
        </w:tc>
      </w:tr>
      <w:tr w:rsidR="00281B16" w:rsidTr="00281B16">
        <w:trPr>
          <w:trHeight w:val="222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20</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83"/>
              <w:rPr>
                <w:sz w:val="24"/>
              </w:rPr>
            </w:pPr>
            <w:r w:rsidRPr="00281B16">
              <w:rPr>
                <w:sz w:val="24"/>
              </w:rPr>
              <w:t>Эскизыорнаментадляросписиплатка:симметрияилиасимметрияпостроениякомпозиции,статикаи</w:t>
            </w:r>
          </w:p>
          <w:p w:rsidR="00281B16" w:rsidRPr="00281B16" w:rsidRDefault="00281B16">
            <w:pPr>
              <w:pStyle w:val="TableParagraph"/>
              <w:ind w:left="108" w:right="1038"/>
              <w:rPr>
                <w:sz w:val="24"/>
              </w:rPr>
            </w:pPr>
            <w:r w:rsidRPr="00281B16">
              <w:rPr>
                <w:sz w:val="24"/>
              </w:rPr>
              <w:t>динамика узора, ритмическиечередованиямотивов,наличие</w:t>
            </w:r>
          </w:p>
          <w:p w:rsidR="00281B16" w:rsidRDefault="00281B16">
            <w:pPr>
              <w:pStyle w:val="TableParagraph"/>
              <w:spacing w:line="270" w:lineRule="atLeast"/>
              <w:ind w:left="108" w:right="348"/>
              <w:rPr>
                <w:sz w:val="24"/>
                <w:lang w:val="en-US"/>
              </w:rPr>
            </w:pPr>
            <w:r w:rsidRPr="00281B16">
              <w:rPr>
                <w:sz w:val="24"/>
              </w:rPr>
              <w:t xml:space="preserve">композиционного центра, роспись поканве и др. </w:t>
            </w:r>
            <w:r>
              <w:rPr>
                <w:sz w:val="24"/>
                <w:lang w:val="en-US"/>
              </w:rPr>
              <w:t>Рассмотрениепавловопосадскихплатков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РЭШ№15</w:t>
            </w:r>
          </w:p>
          <w:p w:rsidR="00281B16" w:rsidRDefault="00D00A05">
            <w:pPr>
              <w:pStyle w:val="TableParagraph"/>
              <w:spacing w:before="2" w:line="235" w:lineRule="auto"/>
              <w:ind w:left="111" w:right="46"/>
              <w:jc w:val="center"/>
              <w:rPr>
                <w:sz w:val="24"/>
                <w:lang w:val="en-US"/>
              </w:rPr>
            </w:pPr>
            <w:hyperlink r:id="rId536" w:history="1">
              <w:r w:rsidR="00281B16">
                <w:rPr>
                  <w:rStyle w:val="a7"/>
                  <w:spacing w:val="-1"/>
                  <w:sz w:val="24"/>
                  <w:lang w:val="en-US"/>
                </w:rPr>
                <w:t>https://resh.edu.ru/subject/les</w:t>
              </w:r>
            </w:hyperlink>
            <w:hyperlink r:id="rId537" w:history="1">
              <w:r w:rsidR="00281B16">
                <w:rPr>
                  <w:rStyle w:val="a7"/>
                  <w:sz w:val="24"/>
                  <w:lang w:val="en-US"/>
                </w:rPr>
                <w:t>son/4496/start/273444/</w:t>
              </w:r>
            </w:hyperlink>
          </w:p>
        </w:tc>
      </w:tr>
      <w:tr w:rsidR="00281B16" w:rsidRPr="00FB14D1" w:rsidTr="00281B16">
        <w:trPr>
          <w:trHeight w:val="457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21</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23" w:right="102" w:hanging="516"/>
              <w:rPr>
                <w:sz w:val="24"/>
                <w:lang w:val="en-US"/>
              </w:rPr>
            </w:pPr>
            <w:r>
              <w:rPr>
                <w:color w:val="221F1F"/>
                <w:spacing w:val="-1"/>
                <w:sz w:val="24"/>
                <w:lang w:val="en-US"/>
              </w:rPr>
              <w:t>Архитектура</w:t>
            </w:r>
            <w:r>
              <w:rPr>
                <w:color w:val="221F1F"/>
                <w:sz w:val="24"/>
                <w:lang w:val="en-US"/>
              </w:rPr>
              <w:t>5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auto"/>
              <w:ind w:left="108" w:right="376" w:firstLine="420"/>
              <w:jc w:val="both"/>
              <w:rPr>
                <w:sz w:val="24"/>
              </w:rPr>
            </w:pPr>
            <w:r w:rsidRPr="00281B16">
              <w:rPr>
                <w:sz w:val="24"/>
              </w:rPr>
              <w:t>Наблюдение окружающего мирапо теме «Архитектура, улицы моегогорода».Памятникиархитектурыиархитектурные</w:t>
            </w:r>
          </w:p>
          <w:p w:rsidR="00281B16" w:rsidRPr="00281B16" w:rsidRDefault="00281B16">
            <w:pPr>
              <w:pStyle w:val="TableParagraph"/>
              <w:tabs>
                <w:tab w:val="left" w:pos="1682"/>
                <w:tab w:val="left" w:pos="2620"/>
              </w:tabs>
              <w:spacing w:line="268" w:lineRule="auto"/>
              <w:ind w:left="108" w:right="131"/>
              <w:rPr>
                <w:sz w:val="24"/>
              </w:rPr>
            </w:pPr>
            <w:r w:rsidRPr="00281B16">
              <w:rPr>
                <w:sz w:val="24"/>
              </w:rPr>
              <w:t>достопримечательности (по выборуучителя),ихзначениевсовременноммире.</w:t>
            </w:r>
            <w:r w:rsidRPr="00281B16">
              <w:rPr>
                <w:sz w:val="24"/>
              </w:rPr>
              <w:tab/>
              <w:t>Графическиезарисовкикарандашами</w:t>
            </w:r>
            <w:r w:rsidRPr="00281B16">
              <w:rPr>
                <w:sz w:val="24"/>
              </w:rPr>
              <w:tab/>
            </w:r>
            <w:r w:rsidRPr="00281B16">
              <w:rPr>
                <w:sz w:val="24"/>
              </w:rPr>
              <w:tab/>
            </w:r>
            <w:r w:rsidRPr="00281B16">
              <w:rPr>
                <w:spacing w:val="-1"/>
                <w:sz w:val="24"/>
              </w:rPr>
              <w:t>архитектурных</w:t>
            </w:r>
            <w:r w:rsidRPr="00281B16">
              <w:rPr>
                <w:sz w:val="24"/>
              </w:rPr>
              <w:t>достопримечательностейсвоегогородаилисела(попамятиилинаосновенаблюденийи фотографий).</w:t>
            </w:r>
          </w:p>
          <w:p w:rsidR="00281B16" w:rsidRPr="00281B16" w:rsidRDefault="00281B16">
            <w:pPr>
              <w:pStyle w:val="TableParagraph"/>
              <w:spacing w:line="270" w:lineRule="atLeast"/>
              <w:ind w:left="108" w:right="166" w:firstLine="420"/>
              <w:jc w:val="both"/>
              <w:rPr>
                <w:sz w:val="24"/>
              </w:rPr>
            </w:pPr>
            <w:r w:rsidRPr="00281B16">
              <w:rPr>
                <w:sz w:val="24"/>
              </w:rPr>
              <w:t>Знания о видах пространственныхискусств:видыопределяютсяпоназначениюпроизведенийвжизнилюдей.</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spacing w:before="21"/>
              <w:ind w:left="108" w:right="34"/>
              <w:rPr>
                <w:sz w:val="24"/>
              </w:rPr>
            </w:pPr>
            <w:r w:rsidRPr="00281B16">
              <w:rPr>
                <w:sz w:val="24"/>
              </w:rPr>
              <w:t>«Архитектура, улицы моегогорода»</w:t>
            </w:r>
          </w:p>
        </w:tc>
      </w:tr>
      <w:tr w:rsidR="00281B16" w:rsidTr="00281B16">
        <w:trPr>
          <w:trHeight w:val="139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22</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23"/>
              <w:jc w:val="both"/>
              <w:rPr>
                <w:sz w:val="24"/>
              </w:rPr>
            </w:pPr>
            <w:r w:rsidRPr="00281B16">
              <w:rPr>
                <w:sz w:val="24"/>
              </w:rPr>
              <w:t>Дизайнвгороде.Проектирование(эскизы) малыхархитектурныхформвгороде(ажурныеограды,фонари,остановкитранспорта,скамейки,киоски,беседки и др.).</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88" w:right="422" w:hanging="804"/>
              <w:rPr>
                <w:sz w:val="24"/>
                <w:lang w:val="en-US"/>
              </w:rPr>
            </w:pPr>
            <w:r>
              <w:rPr>
                <w:sz w:val="24"/>
                <w:lang w:val="en-US"/>
              </w:rPr>
              <w:t>Презентация «Дизайн вгороде»</w:t>
            </w:r>
          </w:p>
        </w:tc>
      </w:tr>
      <w:tr w:rsidR="00281B16" w:rsidTr="00281B16">
        <w:trPr>
          <w:trHeight w:val="29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23</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Проектированиесадово-паркового</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71" w:lineRule="exact"/>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68"/>
              <w:rPr>
                <w:sz w:val="24"/>
                <w:lang w:val="en-US"/>
              </w:rPr>
            </w:pPr>
            <w:r>
              <w:rPr>
                <w:sz w:val="24"/>
                <w:lang w:val="en-US"/>
              </w:rPr>
              <w:t>Презентация</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1"/>
        <w:gridCol w:w="1275"/>
        <w:gridCol w:w="3048"/>
      </w:tblGrid>
      <w:tr w:rsidR="00281B16" w:rsidRPr="00FB14D1" w:rsidTr="00281B16">
        <w:trPr>
          <w:trHeight w:val="1672"/>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78"/>
              </w:tabs>
              <w:spacing w:line="276" w:lineRule="exact"/>
              <w:ind w:left="108" w:right="839"/>
              <w:jc w:val="both"/>
              <w:rPr>
                <w:sz w:val="24"/>
              </w:rPr>
            </w:pPr>
            <w:r w:rsidRPr="00281B16">
              <w:rPr>
                <w:sz w:val="24"/>
              </w:rPr>
              <w:t>пространстванаплоскости(аппликация,коллаж)иливпространственном</w:t>
            </w:r>
            <w:r w:rsidRPr="00281B16">
              <w:rPr>
                <w:sz w:val="24"/>
              </w:rPr>
              <w:tab/>
            </w:r>
            <w:r w:rsidRPr="00281B16">
              <w:rPr>
                <w:spacing w:val="-1"/>
                <w:sz w:val="24"/>
              </w:rPr>
              <w:t>макете</w:t>
            </w:r>
            <w:r w:rsidRPr="00281B16">
              <w:rPr>
                <w:sz w:val="24"/>
              </w:rPr>
              <w:t>(использование бумаги, картона,пенопласта и других подручныхматериалов).</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42" w:right="322" w:hanging="761"/>
              <w:rPr>
                <w:sz w:val="24"/>
              </w:rPr>
            </w:pPr>
            <w:r w:rsidRPr="00281B16">
              <w:rPr>
                <w:sz w:val="24"/>
              </w:rPr>
              <w:t>«Садыипаркинашегогорода»</w:t>
            </w:r>
          </w:p>
        </w:tc>
      </w:tr>
      <w:tr w:rsidR="00281B16" w:rsidTr="00281B16">
        <w:trPr>
          <w:trHeight w:val="85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24</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rPr>
                <w:sz w:val="24"/>
              </w:rPr>
            </w:pPr>
            <w:r w:rsidRPr="00281B16">
              <w:rPr>
                <w:sz w:val="24"/>
              </w:rPr>
              <w:t>Дизайнтранспортныхсредств.</w:t>
            </w:r>
          </w:p>
          <w:p w:rsidR="00281B16" w:rsidRPr="00281B16" w:rsidRDefault="00281B16">
            <w:pPr>
              <w:pStyle w:val="TableParagraph"/>
              <w:spacing w:before="5" w:line="270" w:lineRule="atLeast"/>
              <w:ind w:left="108" w:right="55"/>
              <w:rPr>
                <w:sz w:val="24"/>
              </w:rPr>
            </w:pPr>
            <w:r w:rsidRPr="00281B16">
              <w:rPr>
                <w:sz w:val="24"/>
              </w:rPr>
              <w:t>Транспортвгороде.Рисункиреальныхили фантастическихмашин.</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84" w:right="271" w:hanging="797"/>
              <w:rPr>
                <w:sz w:val="24"/>
                <w:lang w:val="en-US"/>
              </w:rPr>
            </w:pPr>
            <w:r>
              <w:rPr>
                <w:sz w:val="24"/>
                <w:lang w:val="en-US"/>
              </w:rPr>
              <w:t>Презентация«Транспортвгороде»</w:t>
            </w:r>
          </w:p>
        </w:tc>
      </w:tr>
      <w:tr w:rsidR="00281B16" w:rsidTr="00281B16">
        <w:trPr>
          <w:trHeight w:val="236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t>25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jc w:val="both"/>
              <w:rPr>
                <w:sz w:val="24"/>
              </w:rPr>
            </w:pPr>
            <w:r w:rsidRPr="00281B16">
              <w:rPr>
                <w:sz w:val="24"/>
              </w:rPr>
              <w:t>Графическийрисунок</w:t>
            </w:r>
          </w:p>
          <w:p w:rsidR="00281B16" w:rsidRPr="00281B16" w:rsidRDefault="00281B16">
            <w:pPr>
              <w:pStyle w:val="TableParagraph"/>
              <w:spacing w:before="24" w:line="276" w:lineRule="auto"/>
              <w:ind w:left="108" w:right="262"/>
              <w:jc w:val="both"/>
              <w:rPr>
                <w:sz w:val="24"/>
              </w:rPr>
            </w:pPr>
            <w:r w:rsidRPr="00281B16">
              <w:rPr>
                <w:sz w:val="24"/>
              </w:rPr>
              <w:t>(индивидуально)илитематическоепанно «Образ моего города» (села) ввидеколлективной работы</w:t>
            </w:r>
          </w:p>
          <w:p w:rsidR="00281B16" w:rsidRPr="00281B16" w:rsidRDefault="00281B16">
            <w:pPr>
              <w:pStyle w:val="TableParagraph"/>
              <w:tabs>
                <w:tab w:val="left" w:pos="2617"/>
              </w:tabs>
              <w:spacing w:line="276" w:lineRule="exact"/>
              <w:ind w:left="108" w:right="262"/>
              <w:jc w:val="both"/>
              <w:rPr>
                <w:sz w:val="24"/>
              </w:rPr>
            </w:pPr>
            <w:r w:rsidRPr="00281B16">
              <w:rPr>
                <w:sz w:val="24"/>
              </w:rPr>
              <w:t>(композиционная склейка-аппликациярисунков зданий и других элементовгородского</w:t>
            </w:r>
            <w:r w:rsidRPr="00281B16">
              <w:rPr>
                <w:sz w:val="24"/>
              </w:rPr>
              <w:tab/>
            </w:r>
            <w:r w:rsidRPr="00281B16">
              <w:rPr>
                <w:spacing w:val="-1"/>
                <w:sz w:val="24"/>
              </w:rPr>
              <w:t>пространства,</w:t>
            </w:r>
            <w:r w:rsidRPr="00281B16">
              <w:rPr>
                <w:sz w:val="24"/>
              </w:rPr>
              <w:t>выполненных индивидуально)</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55" w:right="590" w:hanging="322"/>
              <w:rPr>
                <w:sz w:val="24"/>
                <w:lang w:val="en-US"/>
              </w:rPr>
            </w:pPr>
            <w:r>
              <w:rPr>
                <w:sz w:val="24"/>
                <w:lang w:val="en-US"/>
              </w:rPr>
              <w:t>Презентация«Образмоегогорода»</w:t>
            </w:r>
          </w:p>
        </w:tc>
      </w:tr>
      <w:tr w:rsidR="00281B16" w:rsidRPr="00163E75" w:rsidTr="00281B16">
        <w:trPr>
          <w:trHeight w:val="194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26</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right="95" w:firstLine="79"/>
              <w:jc w:val="both"/>
              <w:rPr>
                <w:sz w:val="24"/>
              </w:rPr>
            </w:pPr>
            <w:r w:rsidRPr="00281B16">
              <w:rPr>
                <w:color w:val="221F1F"/>
                <w:sz w:val="24"/>
              </w:rPr>
              <w:t>Восприятиепроизведенийискусства</w:t>
            </w:r>
          </w:p>
          <w:p w:rsidR="00281B16" w:rsidRPr="00281B16" w:rsidRDefault="00281B16">
            <w:pPr>
              <w:pStyle w:val="TableParagraph"/>
              <w:spacing w:line="271" w:lineRule="exact"/>
              <w:ind w:left="623"/>
              <w:jc w:val="both"/>
              <w:rPr>
                <w:sz w:val="24"/>
              </w:rPr>
            </w:pPr>
            <w:r w:rsidRPr="00281B16">
              <w:rPr>
                <w:color w:val="221F1F"/>
                <w:sz w:val="24"/>
              </w:rPr>
              <w:t>5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87" w:firstLine="240"/>
              <w:jc w:val="both"/>
              <w:rPr>
                <w:sz w:val="24"/>
              </w:rPr>
            </w:pPr>
            <w:r w:rsidRPr="00281B16">
              <w:rPr>
                <w:sz w:val="24"/>
              </w:rPr>
              <w:t>Жанрывизобразительномискусстве—живописи,графике,скульптуре—определяютсяпредметом изображения и служат дляклассификацииисравнениясодержанияпроизведенийсходного</w:t>
            </w:r>
          </w:p>
          <w:p w:rsidR="00281B16" w:rsidRPr="00281B16" w:rsidRDefault="00281B16">
            <w:pPr>
              <w:pStyle w:val="TableParagraph"/>
              <w:spacing w:line="273" w:lineRule="exact"/>
              <w:ind w:left="108"/>
              <w:jc w:val="both"/>
              <w:rPr>
                <w:sz w:val="24"/>
              </w:rPr>
            </w:pPr>
            <w:r w:rsidRPr="00281B16">
              <w:rPr>
                <w:sz w:val="24"/>
              </w:rPr>
              <w:t>сюжета(портреты,пейзажиидр.).</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tabs>
                <w:tab w:val="left" w:pos="1916"/>
              </w:tabs>
              <w:spacing w:before="21" w:line="254" w:lineRule="auto"/>
              <w:ind w:left="108" w:right="54" w:firstLine="14"/>
              <w:jc w:val="both"/>
              <w:rPr>
                <w:sz w:val="24"/>
              </w:rPr>
            </w:pPr>
            <w:r w:rsidRPr="00281B16">
              <w:rPr>
                <w:sz w:val="24"/>
              </w:rPr>
              <w:t>«Жанры в изобразительномискусстве;</w:t>
            </w:r>
            <w:r w:rsidRPr="00281B16">
              <w:rPr>
                <w:sz w:val="24"/>
              </w:rPr>
              <w:tab/>
              <w:t>живопись,графика,скульптура»</w:t>
            </w:r>
          </w:p>
        </w:tc>
      </w:tr>
      <w:tr w:rsidR="00281B16" w:rsidRPr="00FB14D1" w:rsidTr="00281B16">
        <w:trPr>
          <w:trHeight w:val="115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27</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276"/>
                <w:tab w:val="left" w:pos="3967"/>
              </w:tabs>
              <w:ind w:left="108" w:right="209"/>
              <w:jc w:val="both"/>
              <w:rPr>
                <w:sz w:val="24"/>
              </w:rPr>
            </w:pPr>
            <w:r w:rsidRPr="00281B16">
              <w:rPr>
                <w:sz w:val="24"/>
              </w:rPr>
              <w:t>Виртуальное путешествие: памятникиархитектуры</w:t>
            </w:r>
            <w:r w:rsidRPr="00281B16">
              <w:rPr>
                <w:sz w:val="24"/>
              </w:rPr>
              <w:tab/>
              <w:t>Москвы</w:t>
            </w:r>
            <w:r w:rsidRPr="00281B16">
              <w:rPr>
                <w:sz w:val="24"/>
              </w:rPr>
              <w:tab/>
            </w:r>
            <w:r w:rsidRPr="00281B16">
              <w:rPr>
                <w:spacing w:val="-1"/>
                <w:sz w:val="24"/>
              </w:rPr>
              <w:t>и</w:t>
            </w:r>
            <w:r w:rsidRPr="00281B16">
              <w:rPr>
                <w:sz w:val="24"/>
              </w:rPr>
              <w:t>СанктПетербурга(обзорпамятниковповыборуучителя).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3" w:line="232" w:lineRule="auto"/>
              <w:ind w:left="835" w:right="210" w:hanging="665"/>
              <w:rPr>
                <w:sz w:val="24"/>
              </w:rPr>
            </w:pPr>
            <w:r w:rsidRPr="00281B16">
              <w:rPr>
                <w:sz w:val="24"/>
              </w:rPr>
              <w:t>Презентация «Памятникиархитектуры</w:t>
            </w:r>
          </w:p>
          <w:p w:rsidR="00281B16" w:rsidRPr="00281B16" w:rsidRDefault="00281B16">
            <w:pPr>
              <w:pStyle w:val="TableParagraph"/>
              <w:spacing w:before="35" w:line="270" w:lineRule="atLeast"/>
              <w:ind w:left="588" w:right="515" w:firstLine="446"/>
              <w:rPr>
                <w:sz w:val="24"/>
              </w:rPr>
            </w:pPr>
            <w:r w:rsidRPr="00281B16">
              <w:rPr>
                <w:sz w:val="24"/>
              </w:rPr>
              <w:t>Москвы иСанктПетербурга»</w:t>
            </w:r>
          </w:p>
        </w:tc>
      </w:tr>
      <w:tr w:rsidR="00281B16" w:rsidRPr="00163E75" w:rsidTr="00281B16">
        <w:trPr>
          <w:trHeight w:val="376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28</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auto"/>
              <w:ind w:left="285" w:right="236" w:firstLine="4"/>
              <w:jc w:val="center"/>
              <w:rPr>
                <w:sz w:val="24"/>
                <w:lang w:val="en-US"/>
              </w:rPr>
            </w:pPr>
            <w:r>
              <w:rPr>
                <w:color w:val="221F1F"/>
                <w:sz w:val="24"/>
                <w:lang w:val="en-US"/>
              </w:rPr>
              <w:t>Азбукацифровойграфики</w:t>
            </w:r>
          </w:p>
          <w:p w:rsidR="00281B16" w:rsidRDefault="00281B16">
            <w:pPr>
              <w:pStyle w:val="TableParagraph"/>
              <w:spacing w:line="247" w:lineRule="exact"/>
              <w:ind w:left="595"/>
              <w:rPr>
                <w:sz w:val="24"/>
                <w:lang w:val="en-US"/>
              </w:rPr>
            </w:pPr>
            <w:r>
              <w:rPr>
                <w:color w:val="221F1F"/>
                <w:sz w:val="24"/>
                <w:lang w:val="en-US"/>
              </w:rPr>
              <w:t>8ч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59" w:lineRule="auto"/>
              <w:ind w:left="108" w:right="881"/>
              <w:jc w:val="both"/>
              <w:rPr>
                <w:sz w:val="24"/>
              </w:rPr>
            </w:pPr>
            <w:r w:rsidRPr="00281B16">
              <w:rPr>
                <w:sz w:val="24"/>
              </w:rPr>
              <w:t>Представления о произведенияхкрупнейшихотечественныххудожников-пейзажистов: И. И.Шишкина,И.И.Левитана,А.К.</w:t>
            </w:r>
          </w:p>
          <w:p w:rsidR="00281B16" w:rsidRPr="00281B16" w:rsidRDefault="00281B16">
            <w:pPr>
              <w:pStyle w:val="TableParagraph"/>
              <w:spacing w:before="25"/>
              <w:ind w:left="108"/>
              <w:rPr>
                <w:sz w:val="24"/>
              </w:rPr>
            </w:pPr>
            <w:r w:rsidRPr="00281B16">
              <w:rPr>
                <w:sz w:val="24"/>
              </w:rPr>
              <w:t>Саврасова,</w:t>
            </w:r>
          </w:p>
          <w:p w:rsidR="00281B16" w:rsidRPr="00281B16" w:rsidRDefault="00281B16">
            <w:pPr>
              <w:pStyle w:val="TableParagraph"/>
              <w:tabs>
                <w:tab w:val="left" w:pos="2034"/>
                <w:tab w:val="left" w:pos="2910"/>
              </w:tabs>
              <w:spacing w:before="8" w:line="270" w:lineRule="atLeast"/>
              <w:ind w:left="108" w:right="115"/>
              <w:jc w:val="both"/>
              <w:rPr>
                <w:sz w:val="24"/>
              </w:rPr>
            </w:pPr>
            <w:r w:rsidRPr="00281B16">
              <w:rPr>
                <w:sz w:val="24"/>
              </w:rPr>
              <w:t>В. Д. Поленова, А. И. Куинджи, И. К.Айвазовского(идругихповыборуучителя).</w:t>
            </w:r>
            <w:r w:rsidRPr="00281B16">
              <w:rPr>
                <w:sz w:val="24"/>
              </w:rPr>
              <w:tab/>
              <w:t>Представленияопроизведениях</w:t>
            </w:r>
            <w:r w:rsidRPr="00281B16">
              <w:rPr>
                <w:sz w:val="24"/>
              </w:rPr>
              <w:tab/>
            </w:r>
            <w:r w:rsidRPr="00281B16">
              <w:rPr>
                <w:sz w:val="24"/>
              </w:rPr>
              <w:tab/>
              <w:t>крупнейшихотечественныхпортретистов:В.И.Сурикова, И. Е. Репина, В. А. Серова (идругихповыборуучителя).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5" w:right="46"/>
              <w:jc w:val="center"/>
              <w:rPr>
                <w:sz w:val="24"/>
              </w:rPr>
            </w:pPr>
            <w:r w:rsidRPr="00281B16">
              <w:rPr>
                <w:sz w:val="24"/>
              </w:rPr>
              <w:t>Презентация</w:t>
            </w:r>
          </w:p>
          <w:p w:rsidR="00281B16" w:rsidRPr="00281B16" w:rsidRDefault="00281B16">
            <w:pPr>
              <w:pStyle w:val="TableParagraph"/>
              <w:ind w:left="94" w:right="46"/>
              <w:jc w:val="center"/>
              <w:rPr>
                <w:sz w:val="24"/>
              </w:rPr>
            </w:pPr>
            <w:r w:rsidRPr="00281B16">
              <w:rPr>
                <w:sz w:val="24"/>
              </w:rPr>
              <w:t>«Русские художники и ихкартины»</w:t>
            </w:r>
          </w:p>
        </w:tc>
      </w:tr>
      <w:tr w:rsidR="00281B16" w:rsidRPr="00163E75" w:rsidTr="00281B16">
        <w:trPr>
          <w:trHeight w:val="456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29</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left="108" w:right="232"/>
              <w:jc w:val="both"/>
              <w:rPr>
                <w:sz w:val="24"/>
              </w:rPr>
            </w:pPr>
            <w:r w:rsidRPr="00281B16">
              <w:rPr>
                <w:sz w:val="24"/>
              </w:rPr>
              <w:t>Художественные музеи. Виртуальные(интерактивные)путешествиявхудожественныемузеи:</w:t>
            </w:r>
          </w:p>
          <w:p w:rsidR="00281B16" w:rsidRPr="00281B16" w:rsidRDefault="00281B16">
            <w:pPr>
              <w:pStyle w:val="TableParagraph"/>
              <w:tabs>
                <w:tab w:val="left" w:pos="2681"/>
              </w:tabs>
              <w:spacing w:before="3" w:line="276" w:lineRule="auto"/>
              <w:ind w:left="108" w:right="58"/>
              <w:jc w:val="both"/>
              <w:rPr>
                <w:sz w:val="24"/>
              </w:rPr>
            </w:pPr>
            <w:r w:rsidRPr="00281B16">
              <w:rPr>
                <w:sz w:val="24"/>
              </w:rPr>
              <w:t>Государственную</w:t>
            </w:r>
            <w:r w:rsidRPr="00281B16">
              <w:rPr>
                <w:sz w:val="24"/>
              </w:rPr>
              <w:tab/>
            </w:r>
            <w:r w:rsidRPr="00281B16">
              <w:rPr>
                <w:spacing w:val="-1"/>
                <w:sz w:val="24"/>
              </w:rPr>
              <w:t>Третьяковскую</w:t>
            </w:r>
            <w:r w:rsidRPr="00281B16">
              <w:rPr>
                <w:sz w:val="24"/>
              </w:rPr>
              <w:t>галерею,ГосударственныйЭрмитаж,</w:t>
            </w:r>
          </w:p>
          <w:p w:rsidR="00281B16" w:rsidRPr="00281B16" w:rsidRDefault="00281B16">
            <w:pPr>
              <w:pStyle w:val="TableParagraph"/>
              <w:tabs>
                <w:tab w:val="left" w:pos="2010"/>
                <w:tab w:val="left" w:pos="3536"/>
                <w:tab w:val="left" w:pos="4008"/>
              </w:tabs>
              <w:ind w:left="108" w:right="170"/>
              <w:jc w:val="both"/>
              <w:rPr>
                <w:sz w:val="24"/>
              </w:rPr>
            </w:pPr>
            <w:r w:rsidRPr="00281B16">
              <w:rPr>
                <w:sz w:val="24"/>
              </w:rPr>
              <w:t>ГосударственныйРусскиймузей,Государственный</w:t>
            </w:r>
            <w:r w:rsidRPr="00281B16">
              <w:rPr>
                <w:sz w:val="24"/>
              </w:rPr>
              <w:tab/>
            </w:r>
            <w:r w:rsidRPr="00281B16">
              <w:rPr>
                <w:sz w:val="24"/>
              </w:rPr>
              <w:tab/>
            </w:r>
            <w:r w:rsidRPr="00281B16">
              <w:rPr>
                <w:spacing w:val="-1"/>
                <w:sz w:val="24"/>
              </w:rPr>
              <w:t>музей</w:t>
            </w:r>
            <w:r w:rsidRPr="00281B16">
              <w:rPr>
                <w:sz w:val="24"/>
              </w:rPr>
              <w:t>изобразительных искусств имени А. С.Пушкина.Экскурсиивместныехудожественныемузеиигалереи.Виртуальные экскурсии в знаменитыезарубежныехудожественныемузеи(выбормузеев—заучителем).Осознание</w:t>
            </w:r>
            <w:r w:rsidRPr="00281B16">
              <w:rPr>
                <w:sz w:val="24"/>
              </w:rPr>
              <w:tab/>
              <w:t>значимости</w:t>
            </w:r>
            <w:r w:rsidRPr="00281B16">
              <w:rPr>
                <w:sz w:val="24"/>
              </w:rPr>
              <w:tab/>
            </w:r>
            <w:r w:rsidRPr="00281B16">
              <w:rPr>
                <w:sz w:val="24"/>
              </w:rPr>
              <w:tab/>
            </w:r>
            <w:r w:rsidRPr="00281B16">
              <w:rPr>
                <w:spacing w:val="-3"/>
                <w:sz w:val="24"/>
              </w:rPr>
              <w:t>и</w:t>
            </w:r>
          </w:p>
          <w:p w:rsidR="00281B16" w:rsidRPr="00281B16" w:rsidRDefault="00281B16">
            <w:pPr>
              <w:pStyle w:val="TableParagraph"/>
              <w:spacing w:line="270" w:lineRule="atLeast"/>
              <w:ind w:left="108" w:right="174"/>
              <w:jc w:val="both"/>
              <w:rPr>
                <w:sz w:val="24"/>
              </w:rPr>
            </w:pPr>
            <w:r w:rsidRPr="00281B16">
              <w:rPr>
                <w:sz w:val="24"/>
              </w:rPr>
              <w:t>увлекательностипосещениямузеев;посещениезнаменитогомузеякак</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3" w:right="46"/>
              <w:jc w:val="center"/>
              <w:rPr>
                <w:sz w:val="24"/>
              </w:rPr>
            </w:pPr>
            <w:r w:rsidRPr="00281B16">
              <w:rPr>
                <w:sz w:val="24"/>
              </w:rPr>
              <w:t>ИНФОУРОК</w:t>
            </w:r>
          </w:p>
          <w:p w:rsidR="00281B16" w:rsidRPr="00281B16" w:rsidRDefault="00281B16">
            <w:pPr>
              <w:pStyle w:val="TableParagraph"/>
              <w:spacing w:before="2" w:line="276" w:lineRule="auto"/>
              <w:ind w:left="141" w:right="90" w:hanging="1"/>
              <w:jc w:val="center"/>
              <w:rPr>
                <w:sz w:val="24"/>
              </w:rPr>
            </w:pPr>
            <w:r w:rsidRPr="00281B16">
              <w:rPr>
                <w:sz w:val="24"/>
              </w:rPr>
              <w:t>«Музеи изобразительногоискусстваРоссии»</w:t>
            </w:r>
          </w:p>
          <w:p w:rsidR="00281B16" w:rsidRPr="00163E75" w:rsidRDefault="00D00A05">
            <w:pPr>
              <w:pStyle w:val="TableParagraph"/>
              <w:spacing w:before="1" w:line="235" w:lineRule="auto"/>
              <w:ind w:left="141" w:right="90"/>
              <w:jc w:val="center"/>
              <w:rPr>
                <w:sz w:val="24"/>
              </w:rPr>
            </w:pPr>
            <w:hyperlink r:id="rId538" w:history="1">
              <w:r w:rsidR="00281B16">
                <w:rPr>
                  <w:rStyle w:val="a7"/>
                  <w:spacing w:val="-1"/>
                  <w:sz w:val="24"/>
                  <w:lang w:val="en-US"/>
                </w:rPr>
                <w:t>https</w:t>
              </w:r>
              <w:r w:rsidR="00281B16" w:rsidRPr="00163E75">
                <w:rPr>
                  <w:rStyle w:val="a7"/>
                  <w:spacing w:val="-1"/>
                  <w:sz w:val="24"/>
                </w:rPr>
                <w:t>://</w:t>
              </w:r>
              <w:r w:rsidR="00281B16">
                <w:rPr>
                  <w:rStyle w:val="a7"/>
                  <w:spacing w:val="-1"/>
                  <w:sz w:val="24"/>
                  <w:lang w:val="en-US"/>
                </w:rPr>
                <w:t>infourok</w:t>
              </w:r>
              <w:r w:rsidR="00281B16" w:rsidRPr="00163E75">
                <w:rPr>
                  <w:rStyle w:val="a7"/>
                  <w:spacing w:val="-1"/>
                  <w:sz w:val="24"/>
                </w:rPr>
                <w:t>.</w:t>
              </w:r>
              <w:r w:rsidR="00281B16">
                <w:rPr>
                  <w:rStyle w:val="a7"/>
                  <w:spacing w:val="-1"/>
                  <w:sz w:val="24"/>
                  <w:lang w:val="en-US"/>
                </w:rPr>
                <w:t>ru</w:t>
              </w:r>
              <w:r w:rsidR="00281B16" w:rsidRPr="00163E75">
                <w:rPr>
                  <w:rStyle w:val="a7"/>
                  <w:spacing w:val="-1"/>
                  <w:sz w:val="24"/>
                </w:rPr>
                <w:t>/</w:t>
              </w:r>
              <w:r w:rsidR="00281B16">
                <w:rPr>
                  <w:rStyle w:val="a7"/>
                  <w:spacing w:val="-1"/>
                  <w:sz w:val="24"/>
                  <w:lang w:val="en-US"/>
                </w:rPr>
                <w:t>prezentaci</w:t>
              </w:r>
            </w:hyperlink>
            <w:hyperlink r:id="rId539" w:history="1">
              <w:r w:rsidR="00281B16">
                <w:rPr>
                  <w:rStyle w:val="a7"/>
                  <w:sz w:val="24"/>
                  <w:lang w:val="en-US"/>
                </w:rPr>
                <w:t>ya</w:t>
              </w:r>
            </w:hyperlink>
            <w:hyperlink r:id="rId540" w:history="1">
              <w:r w:rsidR="00281B16" w:rsidRPr="00163E75">
                <w:rPr>
                  <w:rStyle w:val="a7"/>
                  <w:sz w:val="24"/>
                </w:rPr>
                <w:t>-</w:t>
              </w:r>
            </w:hyperlink>
            <w:hyperlink r:id="rId541" w:history="1">
              <w:r w:rsidR="00281B16">
                <w:rPr>
                  <w:rStyle w:val="a7"/>
                  <w:sz w:val="24"/>
                  <w:lang w:val="en-US"/>
                </w:rPr>
                <w:t>muzei</w:t>
              </w:r>
            </w:hyperlink>
            <w:hyperlink r:id="rId542" w:history="1">
              <w:r w:rsidR="00281B16" w:rsidRPr="00163E75">
                <w:rPr>
                  <w:rStyle w:val="a7"/>
                  <w:sz w:val="24"/>
                </w:rPr>
                <w:t>-</w:t>
              </w:r>
            </w:hyperlink>
            <w:hyperlink r:id="rId543" w:history="1">
              <w:r w:rsidR="00281B16">
                <w:rPr>
                  <w:rStyle w:val="a7"/>
                  <w:sz w:val="24"/>
                  <w:lang w:val="en-US"/>
                </w:rPr>
                <w:t>izobrazitelnogo</w:t>
              </w:r>
            </w:hyperlink>
            <w:hyperlink r:id="rId544" w:history="1">
              <w:r w:rsidR="00281B16" w:rsidRPr="00163E75">
                <w:rPr>
                  <w:rStyle w:val="a7"/>
                  <w:sz w:val="24"/>
                </w:rPr>
                <w:t>-</w:t>
              </w:r>
            </w:hyperlink>
            <w:hyperlink r:id="rId545" w:history="1">
              <w:r w:rsidR="00281B16">
                <w:rPr>
                  <w:rStyle w:val="a7"/>
                  <w:sz w:val="24"/>
                  <w:lang w:val="en-US"/>
                </w:rPr>
                <w:t>iskusstva</w:t>
              </w:r>
            </w:hyperlink>
            <w:hyperlink r:id="rId546" w:history="1">
              <w:r w:rsidR="00281B16" w:rsidRPr="00163E75">
                <w:rPr>
                  <w:rStyle w:val="a7"/>
                  <w:sz w:val="24"/>
                </w:rPr>
                <w:t>-</w:t>
              </w:r>
            </w:hyperlink>
            <w:hyperlink r:id="rId547" w:history="1">
              <w:r w:rsidR="00281B16">
                <w:rPr>
                  <w:rStyle w:val="a7"/>
                  <w:sz w:val="24"/>
                  <w:lang w:val="en-US"/>
                </w:rPr>
                <w:t>v</w:t>
              </w:r>
            </w:hyperlink>
            <w:hyperlink r:id="rId548" w:history="1">
              <w:r w:rsidR="00281B16" w:rsidRPr="00163E75">
                <w:rPr>
                  <w:rStyle w:val="a7"/>
                  <w:sz w:val="24"/>
                </w:rPr>
                <w:t>-</w:t>
              </w:r>
            </w:hyperlink>
            <w:hyperlink r:id="rId549" w:history="1">
              <w:r w:rsidR="00281B16">
                <w:rPr>
                  <w:rStyle w:val="a7"/>
                  <w:sz w:val="24"/>
                  <w:lang w:val="en-US"/>
                </w:rPr>
                <w:t>rossii</w:t>
              </w:r>
            </w:hyperlink>
            <w:hyperlink r:id="rId550" w:history="1">
              <w:r w:rsidR="00281B16" w:rsidRPr="00163E75">
                <w:rPr>
                  <w:rStyle w:val="a7"/>
                  <w:sz w:val="24"/>
                </w:rPr>
                <w:t>-</w:t>
              </w:r>
            </w:hyperlink>
            <w:hyperlink r:id="rId551" w:history="1">
              <w:r w:rsidR="00281B16">
                <w:rPr>
                  <w:rStyle w:val="a7"/>
                  <w:sz w:val="24"/>
                  <w:lang w:val="en-US"/>
                </w:rPr>
                <w:t>moskva</w:t>
              </w:r>
            </w:hyperlink>
            <w:hyperlink r:id="rId552" w:history="1">
              <w:r w:rsidR="00281B16">
                <w:rPr>
                  <w:rStyle w:val="a7"/>
                  <w:sz w:val="24"/>
                  <w:lang w:val="en-US"/>
                </w:rPr>
                <w:t>klass</w:t>
              </w:r>
            </w:hyperlink>
            <w:hyperlink r:id="rId553" w:history="1">
              <w:r w:rsidR="00281B16" w:rsidRPr="00163E75">
                <w:rPr>
                  <w:rStyle w:val="a7"/>
                  <w:sz w:val="24"/>
                </w:rPr>
                <w:t>-</w:t>
              </w:r>
            </w:hyperlink>
            <w:hyperlink r:id="rId554" w:history="1">
              <w:r w:rsidR="00281B16" w:rsidRPr="00163E75">
                <w:rPr>
                  <w:rStyle w:val="a7"/>
                  <w:sz w:val="24"/>
                </w:rPr>
                <w:t>3308220.</w:t>
              </w:r>
              <w:r w:rsidR="00281B16">
                <w:rPr>
                  <w:rStyle w:val="a7"/>
                  <w:sz w:val="24"/>
                  <w:lang w:val="en-US"/>
                </w:rPr>
                <w:t>html</w:t>
              </w:r>
            </w:hyperlink>
          </w:p>
        </w:tc>
      </w:tr>
      <w:tr w:rsidR="00281B16" w:rsidRPr="00FB14D1" w:rsidTr="00281B16">
        <w:trPr>
          <w:trHeight w:val="571"/>
        </w:trPr>
        <w:tc>
          <w:tcPr>
            <w:tcW w:w="538" w:type="dxa"/>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ind w:left="0"/>
              <w:rPr>
                <w:sz w:val="24"/>
              </w:rPr>
            </w:pPr>
          </w:p>
        </w:tc>
        <w:tc>
          <w:tcPr>
            <w:tcW w:w="1550" w:type="dxa"/>
            <w:vMerge w:val="restart"/>
            <w:tcBorders>
              <w:top w:val="single" w:sz="4" w:space="0" w:color="000000"/>
              <w:left w:val="single" w:sz="4" w:space="0" w:color="000000"/>
              <w:bottom w:val="nil"/>
              <w:right w:val="single" w:sz="4" w:space="0" w:color="000000"/>
            </w:tcBorders>
          </w:tcPr>
          <w:p w:rsidR="00281B16" w:rsidRPr="00163E75" w:rsidRDefault="00281B16">
            <w:pPr>
              <w:pStyle w:val="TableParagraph"/>
              <w:ind w:left="0"/>
              <w:rPr>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54"/>
              <w:rPr>
                <w:sz w:val="24"/>
              </w:rPr>
            </w:pPr>
            <w:r w:rsidRPr="00281B16">
              <w:rPr>
                <w:sz w:val="24"/>
              </w:rPr>
              <w:t>событие;интерескколлекциимузеяиискусствувцелом</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trHeight w:val="29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rPr>
                <w:sz w:val="24"/>
                <w:lang w:val="en-US"/>
              </w:rPr>
            </w:pPr>
            <w:r>
              <w:rPr>
                <w:sz w:val="24"/>
                <w:lang w:val="en-US"/>
              </w:rPr>
              <w:t>30</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108"/>
              <w:rPr>
                <w:sz w:val="24"/>
                <w:lang w:val="en-US"/>
              </w:rPr>
            </w:pPr>
            <w:r>
              <w:rPr>
                <w:sz w:val="24"/>
                <w:lang w:val="en-US"/>
              </w:rPr>
              <w:t>Промежуточнаяаттестация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69" w:lineRule="exact"/>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0"/>
                <w:lang w:val="en-US"/>
              </w:rPr>
            </w:pPr>
          </w:p>
        </w:tc>
      </w:tr>
      <w:tr w:rsidR="00281B16" w:rsidTr="00281B16">
        <w:trPr>
          <w:trHeight w:val="277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31</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13"/>
              <w:jc w:val="both"/>
              <w:rPr>
                <w:sz w:val="24"/>
              </w:rPr>
            </w:pPr>
            <w:r w:rsidRPr="00281B16">
              <w:rPr>
                <w:sz w:val="24"/>
              </w:rPr>
              <w:t>Построениевграфическомредактореразличныхпоэмоциональномувосприятиюритмоврасположенияпятеннаплоскости:покой(статика),разные направления и ритмы движения(собрались,разбежались,догоняют,улетаютит.д.).Вместопятен(геометрическихфигур)могутбытьпростыесилуэтымашинок,птичек,</w:t>
            </w:r>
          </w:p>
          <w:p w:rsidR="00281B16" w:rsidRDefault="00281B16">
            <w:pPr>
              <w:pStyle w:val="TableParagraph"/>
              <w:spacing w:line="273" w:lineRule="exact"/>
              <w:ind w:left="108"/>
              <w:jc w:val="both"/>
              <w:rPr>
                <w:sz w:val="24"/>
                <w:lang w:val="en-US"/>
              </w:rPr>
            </w:pPr>
            <w:r>
              <w:rPr>
                <w:sz w:val="24"/>
                <w:lang w:val="en-US"/>
              </w:rPr>
              <w:t>облаков и др.</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876"/>
              <w:rPr>
                <w:sz w:val="24"/>
              </w:rPr>
            </w:pPr>
            <w:r w:rsidRPr="00281B16">
              <w:rPr>
                <w:sz w:val="24"/>
              </w:rPr>
              <w:t>Презентация</w:t>
            </w:r>
          </w:p>
          <w:p w:rsidR="00281B16" w:rsidRDefault="00281B16">
            <w:pPr>
              <w:pStyle w:val="TableParagraph"/>
              <w:tabs>
                <w:tab w:val="left" w:pos="2672"/>
              </w:tabs>
              <w:spacing w:before="17" w:line="276" w:lineRule="auto"/>
              <w:ind w:left="108" w:right="249"/>
              <w:jc w:val="both"/>
              <w:rPr>
                <w:sz w:val="24"/>
                <w:lang w:val="en-US"/>
              </w:rPr>
            </w:pPr>
            <w:r w:rsidRPr="00281B16">
              <w:rPr>
                <w:sz w:val="24"/>
              </w:rPr>
              <w:t>«Построение</w:t>
            </w:r>
            <w:r w:rsidRPr="00281B16">
              <w:rPr>
                <w:sz w:val="24"/>
              </w:rPr>
              <w:tab/>
            </w:r>
            <w:r w:rsidRPr="00281B16">
              <w:rPr>
                <w:spacing w:val="-3"/>
                <w:sz w:val="24"/>
              </w:rPr>
              <w:t>в</w:t>
            </w:r>
            <w:r w:rsidRPr="00281B16">
              <w:rPr>
                <w:sz w:val="24"/>
              </w:rPr>
              <w:t>графическомредакторе.</w:t>
            </w:r>
            <w:r>
              <w:rPr>
                <w:sz w:val="24"/>
                <w:lang w:val="en-US"/>
              </w:rPr>
              <w:t>Пятнонаплоскости»</w:t>
            </w:r>
          </w:p>
        </w:tc>
      </w:tr>
      <w:tr w:rsidR="00281B16" w:rsidTr="00281B16">
        <w:trPr>
          <w:trHeight w:val="277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32</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359"/>
                <w:tab w:val="left" w:pos="2714"/>
              </w:tabs>
              <w:spacing w:line="276" w:lineRule="auto"/>
              <w:ind w:left="108" w:right="410"/>
              <w:rPr>
                <w:sz w:val="24"/>
              </w:rPr>
            </w:pPr>
            <w:r w:rsidRPr="00281B16">
              <w:rPr>
                <w:sz w:val="24"/>
              </w:rPr>
              <w:t>В графическомредакторесозданиерисунка</w:t>
            </w:r>
            <w:r w:rsidRPr="00281B16">
              <w:rPr>
                <w:sz w:val="24"/>
              </w:rPr>
              <w:tab/>
              <w:t>элемента</w:t>
            </w:r>
            <w:r w:rsidRPr="00281B16">
              <w:rPr>
                <w:sz w:val="24"/>
              </w:rPr>
              <w:tab/>
              <w:t>орнамента(паттерна),егокопирование,</w:t>
            </w:r>
          </w:p>
          <w:p w:rsidR="00281B16" w:rsidRPr="00281B16" w:rsidRDefault="00281B16">
            <w:pPr>
              <w:pStyle w:val="TableParagraph"/>
              <w:ind w:left="108" w:right="129"/>
              <w:jc w:val="both"/>
              <w:rPr>
                <w:sz w:val="24"/>
              </w:rPr>
            </w:pPr>
            <w:r w:rsidRPr="00281B16">
              <w:rPr>
                <w:sz w:val="24"/>
              </w:rPr>
              <w:t>многократное повторение, в том числес поворота- ми вокруг оси рисунка, исоздание орнамента, в основе которогораппорт.Вариативноесозданиеорнаментов на основе одного и того жеэлемента.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76"/>
              <w:rPr>
                <w:sz w:val="24"/>
              </w:rPr>
            </w:pPr>
            <w:r w:rsidRPr="00281B16">
              <w:rPr>
                <w:sz w:val="24"/>
              </w:rPr>
              <w:t>Презентация</w:t>
            </w:r>
          </w:p>
          <w:p w:rsidR="00281B16" w:rsidRPr="00281B16" w:rsidRDefault="00281B16">
            <w:pPr>
              <w:pStyle w:val="TableParagraph"/>
              <w:spacing w:before="19" w:line="276" w:lineRule="auto"/>
              <w:ind w:left="307" w:right="250" w:firstLine="482"/>
              <w:rPr>
                <w:sz w:val="24"/>
              </w:rPr>
            </w:pPr>
            <w:r w:rsidRPr="00281B16">
              <w:rPr>
                <w:sz w:val="24"/>
              </w:rPr>
              <w:t>«Построение вграфическомредакторе.</w:t>
            </w:r>
          </w:p>
          <w:p w:rsidR="00281B16" w:rsidRDefault="00281B16">
            <w:pPr>
              <w:pStyle w:val="TableParagraph"/>
              <w:spacing w:line="275" w:lineRule="exact"/>
              <w:ind w:left="974"/>
              <w:rPr>
                <w:sz w:val="24"/>
                <w:lang w:val="en-US"/>
              </w:rPr>
            </w:pPr>
            <w:r>
              <w:rPr>
                <w:sz w:val="24"/>
                <w:lang w:val="en-US"/>
              </w:rPr>
              <w:t>Орнамент»</w:t>
            </w:r>
          </w:p>
        </w:tc>
      </w:tr>
      <w:tr w:rsidR="00281B16" w:rsidTr="00281B16">
        <w:trPr>
          <w:trHeight w:val="233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33</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1" w:lineRule="auto"/>
              <w:ind w:left="108" w:right="181"/>
              <w:jc w:val="both"/>
              <w:rPr>
                <w:sz w:val="24"/>
              </w:rPr>
            </w:pPr>
            <w:r w:rsidRPr="00281B16">
              <w:rPr>
                <w:sz w:val="24"/>
              </w:rPr>
              <w:t>Изображение и изучение мимики лицавпрограмме</w:t>
            </w:r>
            <w:r>
              <w:rPr>
                <w:sz w:val="24"/>
                <w:lang w:val="en-US"/>
              </w:rPr>
              <w:t>Paint</w:t>
            </w:r>
            <w:r w:rsidRPr="00281B16">
              <w:rPr>
                <w:sz w:val="24"/>
              </w:rPr>
              <w:t>(иливдругомграфическомредакторе).</w:t>
            </w:r>
          </w:p>
          <w:p w:rsidR="00281B16" w:rsidRPr="00281B16" w:rsidRDefault="00281B16">
            <w:pPr>
              <w:pStyle w:val="TableParagraph"/>
              <w:ind w:left="108" w:right="166"/>
              <w:jc w:val="both"/>
              <w:rPr>
                <w:sz w:val="24"/>
              </w:rPr>
            </w:pPr>
            <w:r w:rsidRPr="00281B16">
              <w:rPr>
                <w:sz w:val="24"/>
              </w:rPr>
              <w:t>Совмещение с помощью графическогоредакторавекторногоизображения,фотографииишрифтадлясозданияплакатаилипоздравительной</w:t>
            </w:r>
          </w:p>
          <w:p w:rsidR="00281B16" w:rsidRPr="00163E75" w:rsidRDefault="00281B16">
            <w:pPr>
              <w:pStyle w:val="TableParagraph"/>
              <w:spacing w:before="1" w:line="264" w:lineRule="exact"/>
              <w:ind w:left="108"/>
              <w:rPr>
                <w:sz w:val="24"/>
              </w:rPr>
            </w:pPr>
            <w:r w:rsidRPr="00163E75">
              <w:rPr>
                <w:sz w:val="24"/>
              </w:rPr>
              <w:t>открытки.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46"/>
              <w:jc w:val="center"/>
              <w:rPr>
                <w:sz w:val="24"/>
                <w:lang w:val="en-US"/>
              </w:rPr>
            </w:pPr>
            <w:r>
              <w:rPr>
                <w:sz w:val="24"/>
                <w:lang w:val="en-US"/>
              </w:rPr>
              <w:t>Презентация</w:t>
            </w:r>
          </w:p>
          <w:p w:rsidR="00281B16" w:rsidRDefault="00281B16">
            <w:pPr>
              <w:pStyle w:val="TableParagraph"/>
              <w:ind w:left="98" w:right="46"/>
              <w:jc w:val="center"/>
              <w:rPr>
                <w:sz w:val="24"/>
                <w:lang w:val="en-US"/>
              </w:rPr>
            </w:pPr>
            <w:r>
              <w:rPr>
                <w:spacing w:val="-1"/>
                <w:sz w:val="24"/>
                <w:lang w:val="en-US"/>
              </w:rPr>
              <w:t>«Поздравительная</w:t>
            </w:r>
            <w:r>
              <w:rPr>
                <w:sz w:val="24"/>
                <w:lang w:val="en-US"/>
              </w:rPr>
              <w:t>открытка»</w:t>
            </w:r>
          </w:p>
        </w:tc>
      </w:tr>
      <w:tr w:rsidR="00281B16" w:rsidRPr="00FB14D1" w:rsidTr="00281B16">
        <w:trPr>
          <w:trHeight w:val="19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rPr>
                <w:sz w:val="24"/>
                <w:lang w:val="en-US"/>
              </w:rPr>
            </w:pPr>
            <w:r>
              <w:rPr>
                <w:sz w:val="24"/>
                <w:lang w:val="en-US"/>
              </w:rPr>
              <w:lastRenderedPageBreak/>
              <w:t>34</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right="201"/>
              <w:jc w:val="both"/>
              <w:rPr>
                <w:sz w:val="24"/>
              </w:rPr>
            </w:pPr>
            <w:r w:rsidRPr="00281B16">
              <w:rPr>
                <w:sz w:val="24"/>
              </w:rPr>
              <w:t xml:space="preserve">Редактированиефотографийвпрограмме </w:t>
            </w:r>
            <w:r>
              <w:rPr>
                <w:sz w:val="24"/>
                <w:lang w:val="en-US"/>
              </w:rPr>
              <w:t>PictureManager</w:t>
            </w:r>
            <w:r w:rsidRPr="00281B16">
              <w:rPr>
                <w:sz w:val="24"/>
              </w:rPr>
              <w:t>: изменениеяркости,контраста,насыщенностицвета;обрезка,поворот,отражение.Виртуальныепутешествиявглавныехудожественныемузеиимузеи</w:t>
            </w:r>
          </w:p>
          <w:p w:rsidR="00281B16" w:rsidRPr="00281B16" w:rsidRDefault="00281B16">
            <w:pPr>
              <w:pStyle w:val="TableParagraph"/>
              <w:spacing w:line="274" w:lineRule="exact"/>
              <w:ind w:left="108"/>
              <w:jc w:val="both"/>
              <w:rPr>
                <w:sz w:val="24"/>
              </w:rPr>
            </w:pPr>
            <w:r w:rsidRPr="00281B16">
              <w:rPr>
                <w:sz w:val="24"/>
              </w:rPr>
              <w:t>местные(повыборуучителя)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69" w:right="46"/>
              <w:jc w:val="center"/>
              <w:rPr>
                <w:sz w:val="24"/>
              </w:rPr>
            </w:pPr>
            <w:r w:rsidRPr="00281B16">
              <w:rPr>
                <w:sz w:val="24"/>
              </w:rPr>
              <w:t>Презентация</w:t>
            </w:r>
          </w:p>
          <w:p w:rsidR="00281B16" w:rsidRPr="00281B16" w:rsidRDefault="00281B16">
            <w:pPr>
              <w:pStyle w:val="TableParagraph"/>
              <w:spacing w:before="2"/>
              <w:ind w:left="94" w:right="46"/>
              <w:jc w:val="center"/>
              <w:rPr>
                <w:sz w:val="24"/>
              </w:rPr>
            </w:pPr>
            <w:r w:rsidRPr="00281B16">
              <w:rPr>
                <w:sz w:val="24"/>
              </w:rPr>
              <w:t>«Редактирование</w:t>
            </w:r>
          </w:p>
          <w:p w:rsidR="00281B16" w:rsidRPr="00281B16" w:rsidRDefault="00281B16">
            <w:pPr>
              <w:pStyle w:val="TableParagraph"/>
              <w:spacing w:before="44" w:line="276" w:lineRule="auto"/>
              <w:ind w:left="96" w:right="46"/>
              <w:jc w:val="center"/>
              <w:rPr>
                <w:sz w:val="24"/>
              </w:rPr>
            </w:pPr>
            <w:r w:rsidRPr="00281B16">
              <w:rPr>
                <w:sz w:val="24"/>
              </w:rPr>
              <w:t>фотографийвпрограмме</w:t>
            </w:r>
            <w:r>
              <w:rPr>
                <w:sz w:val="24"/>
                <w:lang w:val="en-US"/>
              </w:rPr>
              <w:t>PictureManager</w:t>
            </w:r>
            <w:r w:rsidRPr="00281B16">
              <w:rPr>
                <w:sz w:val="24"/>
              </w:rPr>
              <w:t>»</w:t>
            </w:r>
          </w:p>
        </w:tc>
      </w:tr>
    </w:tbl>
    <w:p w:rsidR="00281B16" w:rsidRDefault="00281B16" w:rsidP="00281B16">
      <w:pPr>
        <w:pStyle w:val="af7"/>
        <w:ind w:left="0"/>
        <w:jc w:val="left"/>
        <w:rPr>
          <w:b/>
          <w:sz w:val="21"/>
        </w:rPr>
      </w:pPr>
    </w:p>
    <w:p w:rsidR="00281B16" w:rsidRDefault="00281B16" w:rsidP="00F85C7B">
      <w:pPr>
        <w:pStyle w:val="a5"/>
        <w:widowControl w:val="0"/>
        <w:numPr>
          <w:ilvl w:val="0"/>
          <w:numId w:val="84"/>
        </w:numPr>
        <w:tabs>
          <w:tab w:val="left" w:pos="4485"/>
        </w:tabs>
        <w:autoSpaceDE w:val="0"/>
        <w:autoSpaceDN w:val="0"/>
        <w:spacing w:before="89" w:beforeAutospacing="0" w:after="0" w:afterAutospacing="0"/>
        <w:ind w:right="387"/>
        <w:contextualSpacing w:val="0"/>
        <w:rPr>
          <w:b/>
          <w:sz w:val="28"/>
        </w:rPr>
      </w:pPr>
      <w:r>
        <w:rPr>
          <w:b/>
          <w:sz w:val="28"/>
        </w:rPr>
        <w:t>класс(34 часа)</w:t>
      </w: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3"/>
        <w:gridCol w:w="1272"/>
        <w:gridCol w:w="3048"/>
      </w:tblGrid>
      <w:tr w:rsidR="00281B16" w:rsidTr="00281B16">
        <w:trPr>
          <w:trHeight w:val="56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162"/>
              <w:jc w:val="right"/>
              <w:rPr>
                <w:b/>
                <w:sz w:val="24"/>
                <w:lang w:val="en-US"/>
              </w:rPr>
            </w:pPr>
            <w:r>
              <w:rPr>
                <w:b/>
                <w:sz w:val="24"/>
                <w:lang w:val="en-US"/>
              </w:rPr>
              <w:t>№</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412"/>
              <w:rPr>
                <w:b/>
                <w:sz w:val="24"/>
                <w:lang w:val="en-US"/>
              </w:rPr>
            </w:pPr>
            <w:r>
              <w:rPr>
                <w:b/>
                <w:sz w:val="24"/>
                <w:lang w:val="en-US"/>
              </w:rPr>
              <w:t>Раздел</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1520" w:right="1513"/>
              <w:jc w:val="center"/>
              <w:rPr>
                <w:b/>
                <w:sz w:val="24"/>
                <w:lang w:val="en-US"/>
              </w:rPr>
            </w:pPr>
            <w:r>
              <w:rPr>
                <w:b/>
                <w:sz w:val="24"/>
                <w:lang w:val="en-US"/>
              </w:rPr>
              <w:t>Темаурока</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0" w:lineRule="atLeast"/>
              <w:ind w:left="346" w:right="212" w:hanging="75"/>
              <w:rPr>
                <w:b/>
                <w:sz w:val="24"/>
                <w:lang w:val="en-US"/>
              </w:rPr>
            </w:pPr>
            <w:r>
              <w:rPr>
                <w:b/>
                <w:sz w:val="24"/>
                <w:lang w:val="en-US"/>
              </w:rPr>
              <w:t>Кол-вочасов</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0" w:right="46"/>
              <w:jc w:val="center"/>
              <w:rPr>
                <w:b/>
                <w:sz w:val="24"/>
                <w:lang w:val="en-US"/>
              </w:rPr>
            </w:pPr>
            <w:r>
              <w:rPr>
                <w:b/>
                <w:sz w:val="24"/>
                <w:lang w:val="en-US"/>
              </w:rPr>
              <w:t>ЦОР</w:t>
            </w:r>
          </w:p>
        </w:tc>
      </w:tr>
      <w:tr w:rsidR="00281B16" w:rsidTr="00281B16">
        <w:trPr>
          <w:trHeight w:val="254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0" w:right="197"/>
              <w:jc w:val="right"/>
              <w:rPr>
                <w:sz w:val="24"/>
                <w:lang w:val="en-US"/>
              </w:rPr>
            </w:pPr>
            <w:r>
              <w:rPr>
                <w:sz w:val="24"/>
                <w:lang w:val="en-US"/>
              </w:rPr>
              <w:t>1</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338"/>
              <w:rPr>
                <w:sz w:val="24"/>
                <w:lang w:val="en-US"/>
              </w:rPr>
            </w:pPr>
            <w:r>
              <w:rPr>
                <w:color w:val="221F1F"/>
                <w:sz w:val="24"/>
                <w:lang w:val="en-US"/>
              </w:rPr>
              <w:t>Графика</w:t>
            </w:r>
          </w:p>
          <w:p w:rsidR="00281B16" w:rsidRDefault="00281B16">
            <w:pPr>
              <w:pStyle w:val="TableParagraph"/>
              <w:spacing w:before="14"/>
              <w:ind w:left="595"/>
              <w:rPr>
                <w:sz w:val="24"/>
                <w:lang w:val="en-US"/>
              </w:rPr>
            </w:pPr>
            <w:r>
              <w:rPr>
                <w:color w:val="221F1F"/>
                <w:sz w:val="24"/>
                <w:lang w:val="en-US"/>
              </w:rPr>
              <w:t>4ч</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2" w:right="212"/>
              <w:jc w:val="both"/>
              <w:rPr>
                <w:sz w:val="24"/>
              </w:rPr>
            </w:pPr>
            <w:r w:rsidRPr="00281B16">
              <w:rPr>
                <w:color w:val="221F1F"/>
                <w:sz w:val="24"/>
              </w:rPr>
              <w:t>Правилалинейнойивоздушнойперспективы:уменьшениеразмераизображенияпомереудаленияотпервого плана, смягчения цветового итональногоконтрастов.</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0" w:right="46"/>
              <w:jc w:val="center"/>
              <w:rPr>
                <w:sz w:val="24"/>
                <w:lang w:val="en-US"/>
              </w:rPr>
            </w:pPr>
            <w:r>
              <w:rPr>
                <w:sz w:val="24"/>
                <w:lang w:val="en-US"/>
              </w:rPr>
              <w:t>ВИДЕОУРОК</w:t>
            </w:r>
          </w:p>
          <w:p w:rsidR="00281B16" w:rsidRDefault="00281B16">
            <w:pPr>
              <w:pStyle w:val="TableParagraph"/>
              <w:spacing w:before="26" w:line="235" w:lineRule="auto"/>
              <w:ind w:left="123" w:right="619" w:firstLine="64"/>
              <w:rPr>
                <w:sz w:val="24"/>
                <w:lang w:val="en-US"/>
              </w:rPr>
            </w:pPr>
            <w:r>
              <w:rPr>
                <w:sz w:val="24"/>
                <w:lang w:val="en-US"/>
              </w:rPr>
              <w:t>«</w:t>
            </w:r>
            <w:r>
              <w:rPr>
                <w:color w:val="221F1F"/>
                <w:sz w:val="24"/>
                <w:lang w:val="en-US"/>
              </w:rPr>
              <w:t>Правилалинейнойивоздушной</w:t>
            </w:r>
          </w:p>
          <w:p w:rsidR="00281B16" w:rsidRDefault="00281B16">
            <w:pPr>
              <w:pStyle w:val="TableParagraph"/>
              <w:spacing w:before="46" w:line="235" w:lineRule="auto"/>
              <w:ind w:left="178" w:right="134" w:hanging="27"/>
              <w:jc w:val="center"/>
              <w:rPr>
                <w:sz w:val="24"/>
                <w:lang w:val="en-US"/>
              </w:rPr>
            </w:pPr>
            <w:r>
              <w:rPr>
                <w:color w:val="221F1F"/>
                <w:sz w:val="24"/>
                <w:lang w:val="en-US"/>
              </w:rPr>
              <w:t>перспективы»</w:t>
            </w:r>
            <w:hyperlink r:id="rId555" w:history="1">
              <w:r>
                <w:rPr>
                  <w:rStyle w:val="a7"/>
                  <w:spacing w:val="-1"/>
                  <w:sz w:val="24"/>
                  <w:lang w:val="en-US"/>
                </w:rPr>
                <w:t>https://videouroki.net/razrab</w:t>
              </w:r>
            </w:hyperlink>
            <w:hyperlink r:id="rId556" w:history="1">
              <w:r>
                <w:rPr>
                  <w:rStyle w:val="a7"/>
                  <w:sz w:val="24"/>
                  <w:lang w:val="en-US"/>
                </w:rPr>
                <w:t>otki/linieinaia</w:t>
              </w:r>
            </w:hyperlink>
            <w:hyperlink r:id="rId557" w:history="1">
              <w:r>
                <w:rPr>
                  <w:rStyle w:val="a7"/>
                  <w:sz w:val="24"/>
                  <w:lang w:val="en-US"/>
                </w:rPr>
                <w:t>-</w:t>
              </w:r>
            </w:hyperlink>
            <w:hyperlink r:id="rId558" w:history="1">
              <w:r>
                <w:rPr>
                  <w:rStyle w:val="a7"/>
                  <w:sz w:val="24"/>
                  <w:lang w:val="en-US"/>
                </w:rPr>
                <w:t>i</w:t>
              </w:r>
            </w:hyperlink>
            <w:hyperlink r:id="rId559" w:history="1">
              <w:r>
                <w:rPr>
                  <w:rStyle w:val="a7"/>
                  <w:sz w:val="24"/>
                  <w:lang w:val="en-US"/>
                </w:rPr>
                <w:t>-</w:t>
              </w:r>
            </w:hyperlink>
            <w:hyperlink r:id="rId560" w:history="1">
              <w:r>
                <w:rPr>
                  <w:rStyle w:val="a7"/>
                  <w:sz w:val="24"/>
                  <w:lang w:val="en-US"/>
                </w:rPr>
                <w:t>vozdushnaia</w:t>
              </w:r>
            </w:hyperlink>
            <w:hyperlink r:id="rId561" w:history="1">
              <w:r>
                <w:rPr>
                  <w:rStyle w:val="a7"/>
                  <w:sz w:val="24"/>
                  <w:lang w:val="en-US"/>
                </w:rPr>
                <w:t>-</w:t>
              </w:r>
            </w:hyperlink>
            <w:hyperlink r:id="rId562" w:history="1">
              <w:r>
                <w:rPr>
                  <w:rStyle w:val="a7"/>
                  <w:sz w:val="24"/>
                  <w:lang w:val="en-US"/>
                </w:rPr>
                <w:t>pierspiektiva</w:t>
              </w:r>
            </w:hyperlink>
            <w:hyperlink r:id="rId563" w:history="1">
              <w:r>
                <w:rPr>
                  <w:rStyle w:val="a7"/>
                  <w:sz w:val="24"/>
                  <w:lang w:val="en-US"/>
                </w:rPr>
                <w:t>-</w:t>
              </w:r>
            </w:hyperlink>
            <w:hyperlink r:id="rId564" w:history="1">
              <w:r>
                <w:rPr>
                  <w:rStyle w:val="a7"/>
                  <w:sz w:val="24"/>
                  <w:lang w:val="en-US"/>
                </w:rPr>
                <w:t>v</w:t>
              </w:r>
            </w:hyperlink>
            <w:hyperlink r:id="rId565" w:history="1">
              <w:r>
                <w:rPr>
                  <w:rStyle w:val="a7"/>
                  <w:sz w:val="24"/>
                  <w:lang w:val="en-US"/>
                </w:rPr>
                <w:t>pieizazhie.html</w:t>
              </w:r>
            </w:hyperlink>
          </w:p>
        </w:tc>
      </w:tr>
      <w:tr w:rsidR="00281B16" w:rsidTr="00281B16">
        <w:trPr>
          <w:trHeight w:val="87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0" w:right="197"/>
              <w:jc w:val="right"/>
              <w:rPr>
                <w:sz w:val="24"/>
                <w:lang w:val="en-US"/>
              </w:rPr>
            </w:pPr>
            <w:r>
              <w:rPr>
                <w:sz w:val="24"/>
                <w:lang w:val="en-US"/>
              </w:rPr>
              <w:t>2</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2"/>
              <w:rPr>
                <w:sz w:val="24"/>
              </w:rPr>
            </w:pPr>
            <w:r w:rsidRPr="00281B16">
              <w:rPr>
                <w:color w:val="221F1F"/>
                <w:sz w:val="24"/>
              </w:rPr>
              <w:t>Рисунокфигурычеловека:основныепропорцииивзаимоотношениечастей</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869"/>
              <w:rPr>
                <w:sz w:val="24"/>
                <w:lang w:val="en-US"/>
              </w:rPr>
            </w:pPr>
            <w:r>
              <w:rPr>
                <w:sz w:val="24"/>
                <w:lang w:val="en-US"/>
              </w:rPr>
              <w:t>Презентация</w:t>
            </w:r>
          </w:p>
          <w:p w:rsidR="00281B16" w:rsidRDefault="00281B16">
            <w:pPr>
              <w:pStyle w:val="TableParagraph"/>
              <w:spacing w:before="20"/>
              <w:ind w:left="123" w:right="1022" w:firstLine="64"/>
              <w:rPr>
                <w:sz w:val="24"/>
                <w:lang w:val="en-US"/>
              </w:rPr>
            </w:pPr>
            <w:r>
              <w:rPr>
                <w:spacing w:val="-1"/>
                <w:sz w:val="24"/>
                <w:lang w:val="en-US"/>
              </w:rPr>
              <w:t>«</w:t>
            </w:r>
            <w:r>
              <w:rPr>
                <w:color w:val="221F1F"/>
                <w:spacing w:val="-1"/>
                <w:sz w:val="24"/>
                <w:lang w:val="en-US"/>
              </w:rPr>
              <w:t xml:space="preserve">Рисунок </w:t>
            </w:r>
            <w:r>
              <w:rPr>
                <w:color w:val="221F1F"/>
                <w:sz w:val="24"/>
                <w:lang w:val="en-US"/>
              </w:rPr>
              <w:t>фигурычеловека»</w:t>
            </w:r>
          </w:p>
        </w:tc>
      </w:tr>
    </w:tbl>
    <w:p w:rsidR="00281B16" w:rsidRDefault="00281B16" w:rsidP="00281B16">
      <w:pPr>
        <w:pStyle w:val="af7"/>
        <w:spacing w:before="10"/>
        <w:ind w:left="0"/>
        <w:jc w:val="left"/>
        <w:rPr>
          <w:b/>
          <w:sz w:val="25"/>
        </w:rPr>
      </w:pP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3"/>
        <w:gridCol w:w="1272"/>
        <w:gridCol w:w="3048"/>
      </w:tblGrid>
      <w:tr w:rsidR="00281B16" w:rsidRPr="00163E75" w:rsidTr="00281B16">
        <w:trPr>
          <w:trHeight w:val="1182"/>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nil"/>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16"/>
              <w:jc w:val="both"/>
              <w:rPr>
                <w:sz w:val="24"/>
              </w:rPr>
            </w:pPr>
            <w:r w:rsidRPr="00281B16">
              <w:rPr>
                <w:color w:val="221F1F"/>
                <w:sz w:val="24"/>
              </w:rPr>
              <w:t>фигуры,передачадвиженияфигурынаплоскостилиста:бег,ходьба,сидящаяи стоящая фигуры.</w:t>
            </w:r>
          </w:p>
        </w:tc>
        <w:tc>
          <w:tcPr>
            <w:tcW w:w="127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trHeight w:val="118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3</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15"/>
              <w:jc w:val="both"/>
              <w:rPr>
                <w:sz w:val="24"/>
              </w:rPr>
            </w:pPr>
            <w:r w:rsidRPr="00281B16">
              <w:rPr>
                <w:color w:val="221F1F"/>
                <w:sz w:val="24"/>
              </w:rPr>
              <w:t>Графическоеизображениегероевбылин,древнихлегенд,сказокисказанийразныхнародов.</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РЭШ№6</w:t>
            </w:r>
          </w:p>
          <w:p w:rsidR="00281B16" w:rsidRDefault="00D00A05">
            <w:pPr>
              <w:pStyle w:val="TableParagraph"/>
              <w:spacing w:before="2" w:line="235" w:lineRule="auto"/>
              <w:ind w:left="103" w:right="46"/>
              <w:jc w:val="center"/>
              <w:rPr>
                <w:sz w:val="24"/>
                <w:lang w:val="en-US"/>
              </w:rPr>
            </w:pPr>
            <w:hyperlink r:id="rId566" w:history="1">
              <w:r w:rsidR="00281B16">
                <w:rPr>
                  <w:rStyle w:val="a7"/>
                  <w:spacing w:val="-1"/>
                  <w:sz w:val="24"/>
                  <w:lang w:val="en-US"/>
                </w:rPr>
                <w:t>https://resh.edu.ru/subject/les</w:t>
              </w:r>
            </w:hyperlink>
            <w:hyperlink r:id="rId567" w:history="1">
              <w:r w:rsidR="00281B16">
                <w:rPr>
                  <w:rStyle w:val="a7"/>
                  <w:sz w:val="24"/>
                  <w:lang w:val="en-US"/>
                </w:rPr>
                <w:t>son/4988/start/273496/</w:t>
              </w:r>
            </w:hyperlink>
          </w:p>
        </w:tc>
      </w:tr>
      <w:tr w:rsidR="00281B16" w:rsidTr="00281B16">
        <w:trPr>
          <w:trHeight w:val="175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4</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807"/>
              </w:tabs>
              <w:ind w:left="115" w:right="208"/>
              <w:jc w:val="both"/>
              <w:rPr>
                <w:sz w:val="24"/>
              </w:rPr>
            </w:pPr>
            <w:r w:rsidRPr="00281B16">
              <w:rPr>
                <w:color w:val="221F1F"/>
                <w:sz w:val="24"/>
              </w:rPr>
              <w:t>Изображение города — тематическаяграфическая</w:t>
            </w:r>
            <w:r w:rsidRPr="00281B16">
              <w:rPr>
                <w:color w:val="221F1F"/>
                <w:sz w:val="24"/>
              </w:rPr>
              <w:tab/>
            </w:r>
            <w:r w:rsidRPr="00281B16">
              <w:rPr>
                <w:color w:val="221F1F"/>
                <w:spacing w:val="-1"/>
                <w:sz w:val="24"/>
              </w:rPr>
              <w:t>композиция;</w:t>
            </w:r>
            <w:r w:rsidRPr="00281B16">
              <w:rPr>
                <w:color w:val="221F1F"/>
                <w:sz w:val="24"/>
              </w:rPr>
              <w:t>использованиекарандаша,мелков,фломастеров(смешаннаятехника).</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16"/>
              <w:rPr>
                <w:sz w:val="24"/>
                <w:lang w:val="en-US"/>
              </w:rPr>
            </w:pPr>
            <w:r>
              <w:rPr>
                <w:sz w:val="24"/>
                <w:lang w:val="en-US"/>
              </w:rPr>
              <w:t>Презентация</w:t>
            </w:r>
          </w:p>
          <w:p w:rsidR="00281B16" w:rsidRDefault="00281B16">
            <w:pPr>
              <w:pStyle w:val="TableParagraph"/>
              <w:ind w:left="116"/>
              <w:rPr>
                <w:sz w:val="24"/>
                <w:lang w:val="en-US"/>
              </w:rPr>
            </w:pPr>
            <w:r>
              <w:rPr>
                <w:sz w:val="24"/>
                <w:lang w:val="en-US"/>
              </w:rPr>
              <w:t>«</w:t>
            </w:r>
            <w:r>
              <w:rPr>
                <w:color w:val="221F1F"/>
                <w:sz w:val="24"/>
                <w:lang w:val="en-US"/>
              </w:rPr>
              <w:t>Изображениегорода»</w:t>
            </w:r>
          </w:p>
        </w:tc>
      </w:tr>
      <w:tr w:rsidR="00281B16" w:rsidTr="00281B16">
        <w:trPr>
          <w:trHeight w:val="153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44"/>
              <w:jc w:val="center"/>
              <w:rPr>
                <w:sz w:val="24"/>
                <w:lang w:val="en-US"/>
              </w:rPr>
            </w:pPr>
            <w:r>
              <w:rPr>
                <w:sz w:val="24"/>
                <w:lang w:val="en-US"/>
              </w:rPr>
              <w:t>5.</w:t>
            </w:r>
          </w:p>
          <w:p w:rsidR="00281B16" w:rsidRDefault="00281B16">
            <w:pPr>
              <w:pStyle w:val="TableParagraph"/>
              <w:ind w:left="52"/>
              <w:jc w:val="center"/>
              <w:rPr>
                <w:sz w:val="24"/>
                <w:lang w:val="en-US"/>
              </w:rPr>
            </w:pPr>
            <w:r>
              <w:rPr>
                <w:sz w:val="24"/>
                <w:lang w:val="en-US"/>
              </w:rPr>
              <w:t>6</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47" w:lineRule="auto"/>
              <w:ind w:left="623" w:right="222" w:hanging="375"/>
              <w:rPr>
                <w:sz w:val="24"/>
                <w:lang w:val="en-US"/>
              </w:rPr>
            </w:pPr>
            <w:r>
              <w:rPr>
                <w:color w:val="221F1F"/>
                <w:sz w:val="24"/>
                <w:lang w:val="en-US"/>
              </w:rPr>
              <w:t>Живопись3 ч</w:t>
            </w:r>
          </w:p>
        </w:tc>
        <w:tc>
          <w:tcPr>
            <w:tcW w:w="4323"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2"/>
              <w:ind w:left="0"/>
              <w:rPr>
                <w:b/>
                <w:sz w:val="35"/>
              </w:rPr>
            </w:pPr>
          </w:p>
          <w:p w:rsidR="00281B16" w:rsidRPr="00281B16" w:rsidRDefault="00281B16">
            <w:pPr>
              <w:pStyle w:val="TableParagraph"/>
              <w:tabs>
                <w:tab w:val="left" w:pos="1701"/>
                <w:tab w:val="left" w:pos="3365"/>
              </w:tabs>
              <w:ind w:left="115" w:right="212"/>
              <w:jc w:val="both"/>
              <w:rPr>
                <w:sz w:val="24"/>
              </w:rPr>
            </w:pPr>
            <w:r w:rsidRPr="00281B16">
              <w:rPr>
                <w:sz w:val="24"/>
              </w:rPr>
              <w:t>Красота</w:t>
            </w:r>
            <w:r w:rsidRPr="00281B16">
              <w:rPr>
                <w:sz w:val="24"/>
              </w:rPr>
              <w:tab/>
              <w:t>природы</w:t>
            </w:r>
            <w:r w:rsidRPr="00281B16">
              <w:rPr>
                <w:sz w:val="24"/>
              </w:rPr>
              <w:tab/>
            </w:r>
            <w:r w:rsidRPr="00281B16">
              <w:rPr>
                <w:spacing w:val="-1"/>
                <w:sz w:val="24"/>
              </w:rPr>
              <w:t>разных</w:t>
            </w:r>
            <w:r w:rsidRPr="00281B16">
              <w:rPr>
                <w:sz w:val="24"/>
              </w:rPr>
              <w:t>климатическихзон,созданиепейзажныхкомпозиций(горный,степной,среднерусскийландшафт).</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2</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РЭШ№1</w:t>
            </w:r>
          </w:p>
          <w:p w:rsidR="00281B16" w:rsidRDefault="00D00A05">
            <w:pPr>
              <w:pStyle w:val="TableParagraph"/>
              <w:spacing w:before="2" w:line="235" w:lineRule="auto"/>
              <w:ind w:left="103" w:right="46"/>
              <w:jc w:val="center"/>
              <w:rPr>
                <w:sz w:val="24"/>
                <w:lang w:val="en-US"/>
              </w:rPr>
            </w:pPr>
            <w:hyperlink r:id="rId568" w:history="1">
              <w:r w:rsidR="00281B16">
                <w:rPr>
                  <w:rStyle w:val="a7"/>
                  <w:spacing w:val="-1"/>
                  <w:sz w:val="24"/>
                  <w:lang w:val="en-US"/>
                </w:rPr>
                <w:t>https://resh.edu.ru/subject/les</w:t>
              </w:r>
            </w:hyperlink>
            <w:hyperlink r:id="rId569" w:history="1">
              <w:r w:rsidR="00281B16">
                <w:rPr>
                  <w:rStyle w:val="a7"/>
                  <w:sz w:val="24"/>
                  <w:lang w:val="en-US"/>
                </w:rPr>
                <w:t>son/3902/start/223469/</w:t>
              </w:r>
            </w:hyperlink>
          </w:p>
        </w:tc>
      </w:tr>
      <w:tr w:rsidR="00281B16" w:rsidTr="00281B16">
        <w:trPr>
          <w:trHeight w:val="318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lastRenderedPageBreak/>
              <w:t>7</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ind w:left="115" w:right="211"/>
              <w:jc w:val="both"/>
              <w:rPr>
                <w:sz w:val="24"/>
              </w:rPr>
            </w:pPr>
            <w:r w:rsidRPr="00281B16">
              <w:rPr>
                <w:sz w:val="24"/>
              </w:rPr>
              <w:t>Портретные изображения человека попредставлениюинаблюдениюсразнымсодержанием:женскийилимужскойпортрет,двойнойпортретматери и ребёнка, портрет пожилогочеловека,детскийпортретилиавтопортрет,портретперсонажапопредставлению</w:t>
            </w:r>
            <w:r w:rsidRPr="00163E75">
              <w:rPr>
                <w:sz w:val="24"/>
              </w:rPr>
              <w:t>(извыбраннойкультурнойэпохи).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РЭШ№5</w:t>
            </w:r>
          </w:p>
          <w:p w:rsidR="00281B16" w:rsidRDefault="00D00A05">
            <w:pPr>
              <w:pStyle w:val="TableParagraph"/>
              <w:spacing w:before="2" w:line="235" w:lineRule="auto"/>
              <w:ind w:left="103" w:right="46"/>
              <w:jc w:val="center"/>
              <w:rPr>
                <w:sz w:val="24"/>
                <w:lang w:val="en-US"/>
              </w:rPr>
            </w:pPr>
            <w:hyperlink r:id="rId570" w:history="1">
              <w:r w:rsidR="00281B16">
                <w:rPr>
                  <w:rStyle w:val="a7"/>
                  <w:spacing w:val="-1"/>
                  <w:sz w:val="24"/>
                  <w:lang w:val="en-US"/>
                </w:rPr>
                <w:t>https://resh.edu.ru/subject/les</w:t>
              </w:r>
            </w:hyperlink>
            <w:hyperlink r:id="rId571" w:history="1">
              <w:r w:rsidR="00281B16">
                <w:rPr>
                  <w:rStyle w:val="a7"/>
                  <w:sz w:val="24"/>
                  <w:lang w:val="en-US"/>
                </w:rPr>
                <w:t>son/4576/start/273470/</w:t>
              </w:r>
            </w:hyperlink>
          </w:p>
        </w:tc>
      </w:tr>
      <w:tr w:rsidR="00281B16" w:rsidTr="00281B16">
        <w:trPr>
          <w:trHeight w:val="233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8</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461"/>
                <w:tab w:val="left" w:pos="3875"/>
              </w:tabs>
              <w:ind w:left="115" w:right="212"/>
              <w:jc w:val="both"/>
              <w:rPr>
                <w:sz w:val="24"/>
              </w:rPr>
            </w:pPr>
            <w:r w:rsidRPr="00281B16">
              <w:rPr>
                <w:sz w:val="24"/>
              </w:rPr>
              <w:t>Тематические</w:t>
            </w:r>
            <w:r w:rsidRPr="00281B16">
              <w:rPr>
                <w:sz w:val="24"/>
              </w:rPr>
              <w:tab/>
            </w:r>
            <w:r w:rsidRPr="00281B16">
              <w:rPr>
                <w:spacing w:val="-1"/>
                <w:sz w:val="24"/>
              </w:rPr>
              <w:t>многофигурные</w:t>
            </w:r>
            <w:r w:rsidRPr="00281B16">
              <w:rPr>
                <w:sz w:val="24"/>
              </w:rPr>
              <w:t>композиции:коллективносозданныепанно-аппликации</w:t>
            </w:r>
            <w:r w:rsidRPr="00281B16">
              <w:rPr>
                <w:sz w:val="24"/>
              </w:rPr>
              <w:tab/>
            </w:r>
            <w:r w:rsidRPr="00281B16">
              <w:rPr>
                <w:sz w:val="24"/>
              </w:rPr>
              <w:tab/>
            </w:r>
            <w:r w:rsidRPr="00281B16">
              <w:rPr>
                <w:spacing w:val="-2"/>
                <w:sz w:val="24"/>
              </w:rPr>
              <w:t>из</w:t>
            </w:r>
            <w:r w:rsidRPr="00281B16">
              <w:rPr>
                <w:sz w:val="24"/>
              </w:rPr>
              <w:t>индивидуальныхрисунковивырезанныхперсонажейнатемыпраздниковнародовмираиливкачествеиллюстрацийксказкамилегендам.</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560" w:right="497" w:hanging="128"/>
              <w:rPr>
                <w:sz w:val="24"/>
                <w:lang w:val="en-US"/>
              </w:rPr>
            </w:pPr>
            <w:r>
              <w:rPr>
                <w:sz w:val="24"/>
                <w:lang w:val="en-US"/>
              </w:rPr>
              <w:t>Презентация«Героинародных сказок»</w:t>
            </w:r>
          </w:p>
        </w:tc>
      </w:tr>
      <w:tr w:rsidR="00281B16" w:rsidTr="00281B16">
        <w:trPr>
          <w:trHeight w:val="12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9</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52" w:lineRule="auto"/>
              <w:ind w:left="623" w:right="210" w:hanging="509"/>
              <w:rPr>
                <w:sz w:val="24"/>
                <w:lang w:val="en-US"/>
              </w:rPr>
            </w:pPr>
            <w:r>
              <w:rPr>
                <w:color w:val="221F1F"/>
                <w:spacing w:val="-1"/>
                <w:sz w:val="24"/>
                <w:lang w:val="en-US"/>
              </w:rPr>
              <w:t>Скульптура</w:t>
            </w:r>
            <w:r>
              <w:rPr>
                <w:color w:val="221F1F"/>
                <w:sz w:val="24"/>
                <w:lang w:val="en-US"/>
              </w:rPr>
              <w:t>2 ч</w:t>
            </w:r>
          </w:p>
        </w:tc>
        <w:tc>
          <w:tcPr>
            <w:tcW w:w="4323"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3"/>
              <w:ind w:left="0"/>
              <w:rPr>
                <w:b/>
                <w:sz w:val="34"/>
              </w:rPr>
            </w:pPr>
          </w:p>
          <w:p w:rsidR="00281B16" w:rsidRPr="00281B16" w:rsidRDefault="00281B16">
            <w:pPr>
              <w:pStyle w:val="TableParagraph"/>
              <w:tabs>
                <w:tab w:val="left" w:pos="1531"/>
                <w:tab w:val="left" w:pos="3656"/>
              </w:tabs>
              <w:spacing w:before="1"/>
              <w:ind w:left="823" w:right="332" w:hanging="709"/>
              <w:rPr>
                <w:sz w:val="24"/>
              </w:rPr>
            </w:pPr>
            <w:r w:rsidRPr="00281B16">
              <w:rPr>
                <w:sz w:val="24"/>
              </w:rPr>
              <w:t>Знакомство</w:t>
            </w:r>
            <w:r w:rsidRPr="00281B16">
              <w:rPr>
                <w:sz w:val="24"/>
              </w:rPr>
              <w:tab/>
              <w:t>со скульптурнымипамятникамигероям</w:t>
            </w:r>
            <w:r w:rsidRPr="00281B16">
              <w:rPr>
                <w:sz w:val="24"/>
              </w:rPr>
              <w:tab/>
              <w:t>имемориальнымикомплексами.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57" w:right="46"/>
              <w:jc w:val="center"/>
              <w:rPr>
                <w:sz w:val="24"/>
                <w:lang w:val="en-US"/>
              </w:rPr>
            </w:pPr>
            <w:r>
              <w:rPr>
                <w:sz w:val="24"/>
                <w:lang w:val="en-US"/>
              </w:rPr>
              <w:t>Презентация</w:t>
            </w:r>
          </w:p>
          <w:p w:rsidR="00281B16" w:rsidRDefault="00281B16">
            <w:pPr>
              <w:pStyle w:val="TableParagraph"/>
              <w:spacing w:before="19"/>
              <w:ind w:left="100" w:right="46"/>
              <w:jc w:val="center"/>
              <w:rPr>
                <w:sz w:val="24"/>
                <w:lang w:val="en-US"/>
              </w:rPr>
            </w:pPr>
            <w:r>
              <w:rPr>
                <w:sz w:val="24"/>
                <w:lang w:val="en-US"/>
              </w:rPr>
              <w:t>«Скульптурные памятникигероям»</w:t>
            </w:r>
          </w:p>
        </w:tc>
      </w:tr>
      <w:tr w:rsidR="00281B16" w:rsidTr="00281B16">
        <w:trPr>
          <w:trHeight w:val="175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10</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1722"/>
                <w:tab w:val="left" w:pos="2422"/>
                <w:tab w:val="left" w:pos="3014"/>
                <w:tab w:val="left" w:pos="3969"/>
              </w:tabs>
              <w:ind w:left="115" w:right="211"/>
              <w:jc w:val="both"/>
              <w:rPr>
                <w:sz w:val="24"/>
                <w:lang w:val="en-US"/>
              </w:rPr>
            </w:pPr>
            <w:r w:rsidRPr="00281B16">
              <w:rPr>
                <w:sz w:val="24"/>
              </w:rPr>
              <w:t>Создание</w:t>
            </w:r>
            <w:r w:rsidRPr="00281B16">
              <w:rPr>
                <w:sz w:val="24"/>
              </w:rPr>
              <w:tab/>
              <w:t>эскиза</w:t>
            </w:r>
            <w:r w:rsidRPr="00281B16">
              <w:rPr>
                <w:sz w:val="24"/>
              </w:rPr>
              <w:tab/>
            </w:r>
            <w:r w:rsidRPr="00281B16">
              <w:rPr>
                <w:sz w:val="24"/>
              </w:rPr>
              <w:tab/>
            </w:r>
            <w:r w:rsidRPr="00281B16">
              <w:rPr>
                <w:spacing w:val="-1"/>
                <w:sz w:val="24"/>
              </w:rPr>
              <w:t>памятника</w:t>
            </w:r>
            <w:r w:rsidRPr="00281B16">
              <w:rPr>
                <w:sz w:val="24"/>
              </w:rPr>
              <w:t xml:space="preserve">народномугерою.Работаспластилином или глиной. </w:t>
            </w:r>
            <w:r>
              <w:rPr>
                <w:sz w:val="24"/>
                <w:lang w:val="en-US"/>
              </w:rPr>
              <w:t>Выражениезначительности,</w:t>
            </w:r>
            <w:r>
              <w:rPr>
                <w:sz w:val="24"/>
                <w:lang w:val="en-US"/>
              </w:rPr>
              <w:tab/>
              <w:t>трагизма</w:t>
            </w:r>
            <w:r>
              <w:rPr>
                <w:sz w:val="24"/>
                <w:lang w:val="en-US"/>
              </w:rPr>
              <w:tab/>
            </w:r>
            <w:r>
              <w:rPr>
                <w:spacing w:val="-3"/>
                <w:sz w:val="24"/>
                <w:lang w:val="en-US"/>
              </w:rPr>
              <w:t>и</w:t>
            </w:r>
            <w:r>
              <w:rPr>
                <w:sz w:val="24"/>
                <w:lang w:val="en-US"/>
              </w:rPr>
              <w:t>победительнойсилы.</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3" w:right="46"/>
              <w:jc w:val="center"/>
              <w:rPr>
                <w:sz w:val="24"/>
                <w:lang w:val="en-US"/>
              </w:rPr>
            </w:pPr>
            <w:r>
              <w:rPr>
                <w:sz w:val="24"/>
                <w:lang w:val="en-US"/>
              </w:rPr>
              <w:t>РЭШ№12</w:t>
            </w:r>
          </w:p>
          <w:p w:rsidR="00281B16" w:rsidRDefault="00D00A05">
            <w:pPr>
              <w:pStyle w:val="TableParagraph"/>
              <w:spacing w:before="2" w:line="235" w:lineRule="auto"/>
              <w:ind w:left="103" w:right="46"/>
              <w:jc w:val="center"/>
              <w:rPr>
                <w:sz w:val="24"/>
                <w:lang w:val="en-US"/>
              </w:rPr>
            </w:pPr>
            <w:hyperlink r:id="rId572" w:history="1">
              <w:r w:rsidR="00281B16">
                <w:rPr>
                  <w:rStyle w:val="a7"/>
                  <w:spacing w:val="-1"/>
                  <w:sz w:val="24"/>
                  <w:lang w:val="en-US"/>
                </w:rPr>
                <w:t>https://resh.edu.ru/subject/les</w:t>
              </w:r>
            </w:hyperlink>
            <w:hyperlink r:id="rId573" w:history="1">
              <w:r w:rsidR="00281B16">
                <w:rPr>
                  <w:rStyle w:val="a7"/>
                  <w:sz w:val="24"/>
                  <w:lang w:val="en-US"/>
                </w:rPr>
                <w:t>son/5016/start/273627/</w:t>
              </w:r>
            </w:hyperlink>
          </w:p>
        </w:tc>
      </w:tr>
      <w:tr w:rsidR="00281B16" w:rsidTr="00281B16">
        <w:trPr>
          <w:trHeight w:val="152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11</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 w:right="69"/>
              <w:jc w:val="center"/>
              <w:rPr>
                <w:sz w:val="24"/>
                <w:lang w:val="en-US"/>
              </w:rPr>
            </w:pPr>
            <w:r>
              <w:rPr>
                <w:color w:val="221F1F"/>
                <w:sz w:val="24"/>
                <w:lang w:val="en-US"/>
              </w:rPr>
              <w:t>Декоративно</w:t>
            </w:r>
          </w:p>
          <w:p w:rsidR="00281B16" w:rsidRDefault="00281B16">
            <w:pPr>
              <w:pStyle w:val="TableParagraph"/>
              <w:spacing w:before="17" w:line="276" w:lineRule="auto"/>
              <w:ind w:left="87" w:right="34"/>
              <w:jc w:val="center"/>
              <w:rPr>
                <w:sz w:val="24"/>
                <w:lang w:val="en-US"/>
              </w:rPr>
            </w:pPr>
            <w:r>
              <w:rPr>
                <w:color w:val="221F1F"/>
                <w:sz w:val="24"/>
                <w:lang w:val="en-US"/>
              </w:rPr>
              <w:t>-прикладноеискусство</w:t>
            </w:r>
          </w:p>
          <w:p w:rsidR="00281B16" w:rsidRDefault="00281B16">
            <w:pPr>
              <w:pStyle w:val="TableParagraph"/>
              <w:spacing w:line="274" w:lineRule="exact"/>
              <w:ind w:left="84" w:right="76"/>
              <w:jc w:val="center"/>
              <w:rPr>
                <w:sz w:val="24"/>
                <w:lang w:val="en-US"/>
              </w:rPr>
            </w:pPr>
            <w:r>
              <w:rPr>
                <w:color w:val="221F1F"/>
                <w:sz w:val="24"/>
                <w:lang w:val="en-US"/>
              </w:rPr>
              <w:t>5 ч</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160"/>
                <w:tab w:val="left" w:pos="3979"/>
              </w:tabs>
              <w:spacing w:before="119"/>
              <w:ind w:left="115" w:right="213"/>
              <w:jc w:val="both"/>
              <w:rPr>
                <w:sz w:val="24"/>
              </w:rPr>
            </w:pPr>
            <w:r w:rsidRPr="00281B16">
              <w:rPr>
                <w:color w:val="221F1F"/>
                <w:sz w:val="24"/>
              </w:rPr>
              <w:t>Орнаментыразныхнародов.Подчинённостьорнаментаформеиназначению</w:t>
            </w:r>
            <w:r w:rsidRPr="00281B16">
              <w:rPr>
                <w:color w:val="221F1F"/>
                <w:sz w:val="24"/>
              </w:rPr>
              <w:tab/>
              <w:t>предмета,</w:t>
            </w:r>
            <w:r w:rsidRPr="00281B16">
              <w:rPr>
                <w:color w:val="221F1F"/>
                <w:sz w:val="24"/>
              </w:rPr>
              <w:tab/>
              <w:t>вхудожественнойобработкекоторогоонприменяется.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РЭШ№3</w:t>
            </w:r>
          </w:p>
          <w:p w:rsidR="00281B16" w:rsidRDefault="00D00A05">
            <w:pPr>
              <w:pStyle w:val="TableParagraph"/>
              <w:spacing w:before="2" w:line="235" w:lineRule="auto"/>
              <w:ind w:left="103" w:right="46"/>
              <w:jc w:val="center"/>
              <w:rPr>
                <w:sz w:val="24"/>
                <w:lang w:val="en-US"/>
              </w:rPr>
            </w:pPr>
            <w:hyperlink r:id="rId574" w:history="1">
              <w:r w:rsidR="00281B16">
                <w:rPr>
                  <w:rStyle w:val="a7"/>
                  <w:spacing w:val="-1"/>
                  <w:sz w:val="24"/>
                  <w:lang w:val="en-US"/>
                </w:rPr>
                <w:t>https://resh.edu.ru/subject/les</w:t>
              </w:r>
            </w:hyperlink>
            <w:hyperlink r:id="rId575" w:history="1">
              <w:r w:rsidR="00281B16">
                <w:rPr>
                  <w:rStyle w:val="a7"/>
                  <w:sz w:val="24"/>
                  <w:lang w:val="en-US"/>
                </w:rPr>
                <w:t>son/3925/start/208141/</w:t>
              </w:r>
            </w:hyperlink>
          </w:p>
        </w:tc>
      </w:tr>
    </w:tbl>
    <w:p w:rsidR="00281B16" w:rsidRDefault="00281B16" w:rsidP="00281B16">
      <w:pPr>
        <w:pStyle w:val="af7"/>
        <w:spacing w:before="5"/>
        <w:ind w:left="0"/>
        <w:jc w:val="left"/>
        <w:rPr>
          <w:b/>
          <w:sz w:val="26"/>
          <w:lang w:val="en-US"/>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
        <w:gridCol w:w="524"/>
        <w:gridCol w:w="14"/>
        <w:gridCol w:w="1536"/>
        <w:gridCol w:w="14"/>
        <w:gridCol w:w="4309"/>
        <w:gridCol w:w="12"/>
        <w:gridCol w:w="1260"/>
        <w:gridCol w:w="15"/>
        <w:gridCol w:w="3033"/>
        <w:gridCol w:w="15"/>
      </w:tblGrid>
      <w:tr w:rsidR="00281B16" w:rsidRPr="00163E75" w:rsidTr="00281B16">
        <w:trPr>
          <w:gridBefore w:val="1"/>
          <w:wBefore w:w="14" w:type="dxa"/>
          <w:trHeight w:val="1735"/>
        </w:trPr>
        <w:tc>
          <w:tcPr>
            <w:tcW w:w="538" w:type="dxa"/>
            <w:gridSpan w:val="2"/>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gridSpan w:val="2"/>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228"/>
                <w:tab w:val="left" w:pos="3968"/>
              </w:tabs>
              <w:ind w:left="113" w:right="209"/>
              <w:jc w:val="both"/>
              <w:rPr>
                <w:sz w:val="24"/>
              </w:rPr>
            </w:pPr>
            <w:r w:rsidRPr="00281B16">
              <w:rPr>
                <w:color w:val="221F1F"/>
                <w:sz w:val="24"/>
              </w:rPr>
              <w:t>Особенности</w:t>
            </w:r>
            <w:r w:rsidRPr="00281B16">
              <w:rPr>
                <w:color w:val="221F1F"/>
                <w:sz w:val="24"/>
              </w:rPr>
              <w:tab/>
              <w:t>символов</w:t>
            </w:r>
            <w:r w:rsidRPr="00281B16">
              <w:rPr>
                <w:color w:val="221F1F"/>
                <w:sz w:val="24"/>
              </w:rPr>
              <w:tab/>
            </w:r>
            <w:r w:rsidRPr="00281B16">
              <w:rPr>
                <w:color w:val="221F1F"/>
                <w:spacing w:val="-2"/>
                <w:sz w:val="24"/>
              </w:rPr>
              <w:t>и</w:t>
            </w:r>
            <w:r w:rsidRPr="00281B16">
              <w:rPr>
                <w:color w:val="221F1F"/>
                <w:sz w:val="24"/>
              </w:rPr>
              <w:t>изобразительныхмотивовворнаментахразныхнародов.Орнаменты в архитектуре, на тканях,одежде,предметахбыта идр.</w:t>
            </w:r>
          </w:p>
        </w:tc>
        <w:tc>
          <w:tcPr>
            <w:tcW w:w="1275"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gridBefore w:val="1"/>
          <w:wBefore w:w="14" w:type="dxa"/>
          <w:trHeight w:val="2018"/>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12</w:t>
            </w:r>
          </w:p>
        </w:tc>
        <w:tc>
          <w:tcPr>
            <w:tcW w:w="1550" w:type="dxa"/>
            <w:gridSpan w:val="2"/>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3" w:right="212"/>
              <w:jc w:val="both"/>
              <w:rPr>
                <w:sz w:val="24"/>
              </w:rPr>
            </w:pPr>
            <w:r w:rsidRPr="00281B16">
              <w:rPr>
                <w:sz w:val="24"/>
              </w:rPr>
              <w:t>Мотивыиназначениерусскихнародныхорнаментов.Деревяннаярезьбаироспись,украшениеналичников и других элементов избы,вышивка,декорголовныхуборовидр.</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РЭШ№4</w:t>
            </w:r>
          </w:p>
          <w:p w:rsidR="00281B16" w:rsidRDefault="00D00A05">
            <w:pPr>
              <w:pStyle w:val="TableParagraph"/>
              <w:spacing w:before="2" w:line="235" w:lineRule="auto"/>
              <w:ind w:left="129" w:right="46"/>
              <w:jc w:val="center"/>
              <w:rPr>
                <w:sz w:val="24"/>
                <w:lang w:val="en-US"/>
              </w:rPr>
            </w:pPr>
            <w:hyperlink r:id="rId576" w:history="1">
              <w:r w:rsidR="00281B16">
                <w:rPr>
                  <w:rStyle w:val="a7"/>
                  <w:spacing w:val="-1"/>
                  <w:sz w:val="24"/>
                  <w:lang w:val="en-US"/>
                </w:rPr>
                <w:t>https://resh.edu.ru/subject/les</w:t>
              </w:r>
            </w:hyperlink>
            <w:hyperlink r:id="rId577" w:history="1">
              <w:r w:rsidR="00281B16">
                <w:rPr>
                  <w:rStyle w:val="a7"/>
                  <w:sz w:val="24"/>
                  <w:lang w:val="en-US"/>
                </w:rPr>
                <w:t>son/4987/start/208168/</w:t>
              </w:r>
            </w:hyperlink>
          </w:p>
        </w:tc>
      </w:tr>
      <w:tr w:rsidR="00281B16" w:rsidTr="00281B16">
        <w:trPr>
          <w:gridBefore w:val="1"/>
          <w:wBefore w:w="14" w:type="dxa"/>
          <w:trHeight w:val="1451"/>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69" w:right="129"/>
              <w:jc w:val="center"/>
              <w:rPr>
                <w:sz w:val="24"/>
                <w:lang w:val="en-US"/>
              </w:rPr>
            </w:pPr>
            <w:r>
              <w:rPr>
                <w:sz w:val="24"/>
                <w:lang w:val="en-US"/>
              </w:rPr>
              <w:lastRenderedPageBreak/>
              <w:t>13</w:t>
            </w:r>
          </w:p>
        </w:tc>
        <w:tc>
          <w:tcPr>
            <w:tcW w:w="5873" w:type="dxa"/>
            <w:gridSpan w:val="2"/>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13" w:right="214"/>
              <w:jc w:val="both"/>
              <w:rPr>
                <w:sz w:val="24"/>
              </w:rPr>
            </w:pPr>
            <w:r w:rsidRPr="00281B16">
              <w:rPr>
                <w:sz w:val="24"/>
              </w:rPr>
              <w:t>Орнаментальное украшение каменнойархитектурывпамятникахрусскойкультуры,каменнаярезьба,росписистен,изразцы.</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51" w:right="46"/>
              <w:jc w:val="center"/>
              <w:rPr>
                <w:sz w:val="24"/>
                <w:lang w:val="en-US"/>
              </w:rPr>
            </w:pPr>
            <w:r>
              <w:rPr>
                <w:sz w:val="24"/>
                <w:lang w:val="en-US"/>
              </w:rPr>
              <w:t>РЭШ№11</w:t>
            </w:r>
          </w:p>
          <w:p w:rsidR="00281B16" w:rsidRDefault="00D00A05">
            <w:pPr>
              <w:pStyle w:val="TableParagraph"/>
              <w:spacing w:before="2" w:line="235" w:lineRule="auto"/>
              <w:ind w:left="129" w:right="46"/>
              <w:jc w:val="center"/>
              <w:rPr>
                <w:sz w:val="24"/>
                <w:lang w:val="en-US"/>
              </w:rPr>
            </w:pPr>
            <w:hyperlink r:id="rId578" w:history="1">
              <w:r w:rsidR="00281B16">
                <w:rPr>
                  <w:rStyle w:val="a7"/>
                  <w:spacing w:val="-1"/>
                  <w:sz w:val="24"/>
                  <w:lang w:val="en-US"/>
                </w:rPr>
                <w:t>https://resh.edu.ru/subject/les</w:t>
              </w:r>
            </w:hyperlink>
            <w:hyperlink r:id="rId579" w:history="1">
              <w:r w:rsidR="00281B16">
                <w:rPr>
                  <w:rStyle w:val="a7"/>
                  <w:sz w:val="24"/>
                  <w:lang w:val="en-US"/>
                </w:rPr>
                <w:t>son/4495/start/</w:t>
              </w:r>
            </w:hyperlink>
          </w:p>
        </w:tc>
      </w:tr>
      <w:tr w:rsidR="00281B16" w:rsidTr="00281B16">
        <w:trPr>
          <w:gridBefore w:val="1"/>
          <w:wBefore w:w="14" w:type="dxa"/>
          <w:trHeight w:val="2304"/>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14</w:t>
            </w:r>
          </w:p>
        </w:tc>
        <w:tc>
          <w:tcPr>
            <w:tcW w:w="5873" w:type="dxa"/>
            <w:gridSpan w:val="2"/>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3" w:right="210"/>
              <w:jc w:val="both"/>
              <w:rPr>
                <w:sz w:val="24"/>
              </w:rPr>
            </w:pPr>
            <w:r w:rsidRPr="00281B16">
              <w:rPr>
                <w:sz w:val="24"/>
              </w:rPr>
              <w:t>Народный костюм. Русский народныйпраздничныйкостюм,символыиоберегивегодекоре.Головныеуборы. Особенности мужской одеждыразныхсословий,связьукрашениякостюмамужчинысродомегозанятий.</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20" w:right="284" w:hanging="826"/>
              <w:rPr>
                <w:sz w:val="24"/>
                <w:lang w:val="en-US"/>
              </w:rPr>
            </w:pPr>
            <w:r>
              <w:rPr>
                <w:sz w:val="24"/>
                <w:lang w:val="en-US"/>
              </w:rPr>
              <w:t>Презентация«Народныйкостюм»</w:t>
            </w:r>
          </w:p>
        </w:tc>
      </w:tr>
      <w:tr w:rsidR="00281B16" w:rsidRPr="00FB14D1" w:rsidTr="00281B16">
        <w:trPr>
          <w:gridBefore w:val="1"/>
          <w:wBefore w:w="14" w:type="dxa"/>
          <w:trHeight w:val="1139"/>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15</w:t>
            </w:r>
          </w:p>
        </w:tc>
        <w:tc>
          <w:tcPr>
            <w:tcW w:w="5873" w:type="dxa"/>
            <w:gridSpan w:val="2"/>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887"/>
                <w:tab w:val="left" w:pos="3322"/>
              </w:tabs>
              <w:ind w:left="113" w:right="96"/>
              <w:jc w:val="both"/>
              <w:rPr>
                <w:sz w:val="24"/>
              </w:rPr>
            </w:pPr>
            <w:r w:rsidRPr="00281B16">
              <w:rPr>
                <w:color w:val="221F1F"/>
                <w:sz w:val="24"/>
              </w:rPr>
              <w:t>Женскийимужскойкостюмывтрадициях</w:t>
            </w:r>
            <w:r w:rsidRPr="00281B16">
              <w:rPr>
                <w:color w:val="221F1F"/>
                <w:sz w:val="24"/>
              </w:rPr>
              <w:tab/>
              <w:t>разных</w:t>
            </w:r>
            <w:r w:rsidRPr="00281B16">
              <w:rPr>
                <w:color w:val="221F1F"/>
                <w:sz w:val="24"/>
              </w:rPr>
              <w:tab/>
            </w:r>
            <w:r w:rsidRPr="00281B16">
              <w:rPr>
                <w:color w:val="221F1F"/>
                <w:spacing w:val="-1"/>
                <w:sz w:val="24"/>
              </w:rPr>
              <w:t>народов.</w:t>
            </w:r>
            <w:r w:rsidRPr="00281B16">
              <w:rPr>
                <w:sz w:val="24"/>
              </w:rPr>
              <w:t>Своеобразиеодеждыразныхэпохикультур.</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5" w:right="46"/>
              <w:jc w:val="center"/>
              <w:rPr>
                <w:sz w:val="24"/>
              </w:rPr>
            </w:pPr>
            <w:r w:rsidRPr="00281B16">
              <w:rPr>
                <w:sz w:val="24"/>
              </w:rPr>
              <w:t>Презентация</w:t>
            </w:r>
          </w:p>
          <w:p w:rsidR="00281B16" w:rsidRPr="00281B16" w:rsidRDefault="00281B16">
            <w:pPr>
              <w:pStyle w:val="TableParagraph"/>
              <w:ind w:left="218" w:right="128" w:hanging="5"/>
              <w:jc w:val="center"/>
              <w:rPr>
                <w:sz w:val="24"/>
              </w:rPr>
            </w:pPr>
            <w:r w:rsidRPr="00281B16">
              <w:rPr>
                <w:sz w:val="24"/>
              </w:rPr>
              <w:t>«Особенности народногокостюмаразныхнародов»</w:t>
            </w:r>
          </w:p>
        </w:tc>
      </w:tr>
      <w:tr w:rsidR="00281B16" w:rsidTr="00281B16">
        <w:trPr>
          <w:gridBefore w:val="1"/>
          <w:wBefore w:w="14" w:type="dxa"/>
          <w:trHeight w:val="2085"/>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16</w:t>
            </w:r>
          </w:p>
        </w:tc>
        <w:tc>
          <w:tcPr>
            <w:tcW w:w="1550" w:type="dxa"/>
            <w:gridSpan w:val="2"/>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47" w:lineRule="auto"/>
              <w:ind w:left="623" w:right="98" w:hanging="512"/>
              <w:rPr>
                <w:sz w:val="24"/>
                <w:lang w:val="en-US"/>
              </w:rPr>
            </w:pPr>
            <w:r>
              <w:rPr>
                <w:color w:val="221F1F"/>
                <w:spacing w:val="-1"/>
                <w:sz w:val="24"/>
                <w:lang w:val="en-US"/>
              </w:rPr>
              <w:t>Архитектура</w:t>
            </w:r>
            <w:r>
              <w:rPr>
                <w:color w:val="221F1F"/>
                <w:sz w:val="24"/>
                <w:lang w:val="en-US"/>
              </w:rPr>
              <w:t>6 ч</w:t>
            </w:r>
          </w:p>
        </w:tc>
        <w:tc>
          <w:tcPr>
            <w:tcW w:w="4321"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4"/>
              <w:ind w:left="0"/>
              <w:rPr>
                <w:b/>
                <w:sz w:val="35"/>
              </w:rPr>
            </w:pPr>
          </w:p>
          <w:p w:rsidR="00281B16" w:rsidRPr="00281B16" w:rsidRDefault="00281B16">
            <w:pPr>
              <w:pStyle w:val="TableParagraph"/>
              <w:ind w:left="113" w:right="210"/>
              <w:jc w:val="both"/>
              <w:rPr>
                <w:sz w:val="24"/>
              </w:rPr>
            </w:pPr>
            <w:r w:rsidRPr="00281B16">
              <w:rPr>
                <w:sz w:val="24"/>
              </w:rPr>
              <w:t>Конструкция традиционных народныхжилищ,ихсвязьсокружающейприродой:домаиздерева,глины,камня;юртаиеёустройство(каркасныйдом);изображениетрадиционныхжилищ.</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 w:right="46"/>
              <w:jc w:val="center"/>
              <w:rPr>
                <w:sz w:val="24"/>
                <w:lang w:val="en-US"/>
              </w:rPr>
            </w:pPr>
            <w:r>
              <w:rPr>
                <w:sz w:val="24"/>
                <w:lang w:val="en-US"/>
              </w:rPr>
              <w:t>Презентация</w:t>
            </w:r>
          </w:p>
          <w:p w:rsidR="00281B16" w:rsidRDefault="00281B16">
            <w:pPr>
              <w:pStyle w:val="TableParagraph"/>
              <w:ind w:left="130" w:right="46"/>
              <w:jc w:val="center"/>
              <w:rPr>
                <w:sz w:val="24"/>
                <w:lang w:val="en-US"/>
              </w:rPr>
            </w:pPr>
            <w:r>
              <w:rPr>
                <w:sz w:val="24"/>
                <w:lang w:val="en-US"/>
              </w:rPr>
              <w:t>«Традиционныенародныежилища»</w:t>
            </w:r>
          </w:p>
        </w:tc>
      </w:tr>
      <w:tr w:rsidR="00281B16" w:rsidTr="00281B16">
        <w:trPr>
          <w:gridBefore w:val="1"/>
          <w:wBefore w:w="14" w:type="dxa"/>
          <w:trHeight w:val="4005"/>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17</w:t>
            </w:r>
          </w:p>
        </w:tc>
        <w:tc>
          <w:tcPr>
            <w:tcW w:w="5873" w:type="dxa"/>
            <w:gridSpan w:val="2"/>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3" w:right="201"/>
              <w:jc w:val="both"/>
              <w:rPr>
                <w:sz w:val="24"/>
                <w:lang w:val="en-US"/>
              </w:rPr>
            </w:pPr>
            <w:r w:rsidRPr="00281B16">
              <w:rPr>
                <w:sz w:val="24"/>
              </w:rPr>
              <w:t xml:space="preserve">Деревяннаяизба,еёконструкцияидекор. Моделирование избы из бумагиилиизображениенаплоскостивтехникеаппликацииеёфасадаитрадиционногодекора.Пониманиетеснойсвязикрасотыипользы,функциональногоидекоративноговархитектуретрадиционногожилогодеревянного дома. </w:t>
            </w:r>
            <w:r>
              <w:rPr>
                <w:sz w:val="24"/>
                <w:lang w:val="en-US"/>
              </w:rPr>
              <w:t>Разные виды изб инадворныхпостроек.</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59" w:right="440" w:hanging="860"/>
              <w:rPr>
                <w:sz w:val="24"/>
                <w:lang w:val="en-US"/>
              </w:rPr>
            </w:pPr>
            <w:r>
              <w:rPr>
                <w:sz w:val="24"/>
                <w:lang w:val="en-US"/>
              </w:rPr>
              <w:t>Презентация«Русскаяизба»</w:t>
            </w:r>
          </w:p>
        </w:tc>
      </w:tr>
      <w:tr w:rsidR="00281B16" w:rsidRPr="00FB14D1" w:rsidTr="00281B16">
        <w:trPr>
          <w:gridBefore w:val="1"/>
          <w:wBefore w:w="14" w:type="dxa"/>
          <w:trHeight w:val="885"/>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69" w:right="129"/>
              <w:jc w:val="center"/>
              <w:rPr>
                <w:sz w:val="24"/>
                <w:lang w:val="en-US"/>
              </w:rPr>
            </w:pPr>
            <w:r>
              <w:rPr>
                <w:sz w:val="24"/>
                <w:lang w:val="en-US"/>
              </w:rPr>
              <w:t>18</w:t>
            </w:r>
          </w:p>
        </w:tc>
        <w:tc>
          <w:tcPr>
            <w:tcW w:w="5873" w:type="dxa"/>
            <w:gridSpan w:val="2"/>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13" w:right="211"/>
              <w:jc w:val="both"/>
              <w:rPr>
                <w:sz w:val="24"/>
              </w:rPr>
            </w:pPr>
            <w:r w:rsidRPr="00281B16">
              <w:rPr>
                <w:sz w:val="24"/>
              </w:rPr>
              <w:t>Конструкцияиизображениезданиякаменногособора:свод,нефы,закомары,глава, купол.</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3"/>
              <w:ind w:left="55" w:right="46"/>
              <w:jc w:val="center"/>
              <w:rPr>
                <w:sz w:val="24"/>
              </w:rPr>
            </w:pPr>
            <w:r w:rsidRPr="00281B16">
              <w:rPr>
                <w:sz w:val="24"/>
              </w:rPr>
              <w:t>Презентация</w:t>
            </w:r>
          </w:p>
          <w:p w:rsidR="00281B16" w:rsidRPr="00281B16" w:rsidRDefault="00281B16">
            <w:pPr>
              <w:pStyle w:val="TableParagraph"/>
              <w:spacing w:before="17"/>
              <w:ind w:left="521" w:right="435" w:hanging="2"/>
              <w:jc w:val="center"/>
              <w:rPr>
                <w:sz w:val="24"/>
              </w:rPr>
            </w:pPr>
            <w:r w:rsidRPr="00281B16">
              <w:rPr>
                <w:sz w:val="24"/>
              </w:rPr>
              <w:t>«Конструкция иизображениездания</w:t>
            </w:r>
          </w:p>
        </w:tc>
      </w:tr>
      <w:tr w:rsidR="00281B16" w:rsidTr="00281B16">
        <w:trPr>
          <w:gridAfter w:val="1"/>
          <w:wAfter w:w="15" w:type="dxa"/>
          <w:trHeight w:val="888"/>
        </w:trPr>
        <w:tc>
          <w:tcPr>
            <w:tcW w:w="538"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550"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4323"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7" w:right="213"/>
              <w:jc w:val="both"/>
              <w:rPr>
                <w:sz w:val="24"/>
              </w:rPr>
            </w:pPr>
            <w:r w:rsidRPr="00281B16">
              <w:rPr>
                <w:sz w:val="24"/>
              </w:rPr>
              <w:t>Рольсобораворганизациижизнидревнегогорода,соборкакархитектурнаядоминанта.</w:t>
            </w:r>
          </w:p>
        </w:tc>
        <w:tc>
          <w:tcPr>
            <w:tcW w:w="1272"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0"/>
              <w:rPr>
                <w:sz w:val="24"/>
                <w:lang w:val="en-US"/>
              </w:rPr>
            </w:pPr>
            <w:r>
              <w:rPr>
                <w:sz w:val="24"/>
                <w:lang w:val="en-US"/>
              </w:rPr>
              <w:t>каменногособора»</w:t>
            </w:r>
          </w:p>
        </w:tc>
      </w:tr>
    </w:tbl>
    <w:p w:rsidR="00281B16" w:rsidRDefault="00281B16" w:rsidP="00281B16">
      <w:pPr>
        <w:rPr>
          <w:sz w:val="24"/>
        </w:rPr>
        <w:sectPr w:rsidR="00281B16">
          <w:pgSz w:w="11910" w:h="16250"/>
          <w:pgMar w:top="700" w:right="360" w:bottom="0" w:left="520" w:header="720" w:footer="720" w:gutter="0"/>
          <w:cols w:space="720"/>
        </w:sect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3"/>
        <w:gridCol w:w="1272"/>
        <w:gridCol w:w="3048"/>
      </w:tblGrid>
      <w:tr w:rsidR="00281B16" w:rsidRPr="00163E75" w:rsidTr="00281B16">
        <w:trPr>
          <w:trHeight w:val="230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lastRenderedPageBreak/>
              <w:t>19</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574"/>
              </w:tabs>
              <w:ind w:left="127" w:right="212"/>
              <w:jc w:val="both"/>
              <w:rPr>
                <w:sz w:val="24"/>
              </w:rPr>
            </w:pPr>
            <w:r w:rsidRPr="00281B16">
              <w:rPr>
                <w:sz w:val="24"/>
              </w:rPr>
              <w:t>Традиции</w:t>
            </w:r>
            <w:r w:rsidRPr="00281B16">
              <w:rPr>
                <w:sz w:val="24"/>
              </w:rPr>
              <w:tab/>
            </w:r>
            <w:r w:rsidRPr="00281B16">
              <w:rPr>
                <w:spacing w:val="-1"/>
                <w:sz w:val="24"/>
              </w:rPr>
              <w:t>архитектурной</w:t>
            </w:r>
            <w:r w:rsidRPr="00281B16">
              <w:rPr>
                <w:sz w:val="24"/>
              </w:rPr>
              <w:t>конструкциихрамовыхпостроекразныхнародов.Изображениетипичнойконструкциизданий:древнегреческийхрам,готическийилироманскийсобор,мечеть,пагода.</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ind w:left="120" w:right="46"/>
              <w:jc w:val="center"/>
              <w:rPr>
                <w:sz w:val="24"/>
              </w:rPr>
            </w:pPr>
            <w:r w:rsidRPr="00281B16">
              <w:rPr>
                <w:sz w:val="24"/>
              </w:rPr>
              <w:t>«Традиции архитектурнойконструкции</w:t>
            </w:r>
          </w:p>
          <w:p w:rsidR="00281B16" w:rsidRPr="00281B16" w:rsidRDefault="00281B16">
            <w:pPr>
              <w:pStyle w:val="TableParagraph"/>
              <w:spacing w:before="19"/>
              <w:ind w:left="117" w:right="46"/>
              <w:jc w:val="center"/>
              <w:rPr>
                <w:sz w:val="24"/>
              </w:rPr>
            </w:pPr>
            <w:r w:rsidRPr="00281B16">
              <w:rPr>
                <w:sz w:val="24"/>
              </w:rPr>
              <w:t>храмовых построек разныхнародов»</w:t>
            </w:r>
          </w:p>
        </w:tc>
      </w:tr>
      <w:tr w:rsidR="00281B16" w:rsidTr="00281B16">
        <w:trPr>
          <w:trHeight w:val="230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20</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27"/>
              </w:tabs>
              <w:spacing w:before="1" w:line="252" w:lineRule="auto"/>
              <w:ind w:left="127" w:right="216"/>
              <w:jc w:val="both"/>
              <w:rPr>
                <w:sz w:val="24"/>
              </w:rPr>
            </w:pPr>
            <w:r w:rsidRPr="00281B16">
              <w:rPr>
                <w:sz w:val="24"/>
              </w:rPr>
              <w:t>Освоениеобразаиструктурыархитектурного</w:t>
            </w:r>
            <w:r w:rsidRPr="00281B16">
              <w:rPr>
                <w:sz w:val="24"/>
              </w:rPr>
              <w:tab/>
            </w:r>
            <w:r w:rsidRPr="00281B16">
              <w:rPr>
                <w:spacing w:val="-1"/>
                <w:sz w:val="24"/>
              </w:rPr>
              <w:t>пространства</w:t>
            </w:r>
            <w:r w:rsidRPr="00281B16">
              <w:rPr>
                <w:sz w:val="24"/>
              </w:rPr>
              <w:t>древнерусскогогорода.Крепостныестены и башни, торг, посад, главныйсобор.</w:t>
            </w:r>
          </w:p>
          <w:p w:rsidR="00281B16" w:rsidRPr="00281B16" w:rsidRDefault="00281B16">
            <w:pPr>
              <w:pStyle w:val="TableParagraph"/>
              <w:spacing w:before="1"/>
              <w:ind w:left="127" w:right="213"/>
              <w:jc w:val="both"/>
              <w:rPr>
                <w:sz w:val="24"/>
              </w:rPr>
            </w:pPr>
            <w:r w:rsidRPr="00281B16">
              <w:rPr>
                <w:sz w:val="24"/>
              </w:rPr>
              <w:t>Красотаимудростьворганизациигорода,жизнь вгороде.</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spacing w:before="2" w:line="235" w:lineRule="auto"/>
              <w:ind w:left="119" w:right="46"/>
              <w:jc w:val="center"/>
              <w:rPr>
                <w:sz w:val="24"/>
              </w:rPr>
            </w:pPr>
            <w:r w:rsidRPr="00281B16">
              <w:rPr>
                <w:sz w:val="24"/>
              </w:rPr>
              <w:t>«Красотаимудростьворганизации</w:t>
            </w:r>
          </w:p>
          <w:p w:rsidR="00281B16" w:rsidRDefault="00281B16">
            <w:pPr>
              <w:pStyle w:val="TableParagraph"/>
              <w:spacing w:line="275" w:lineRule="exact"/>
              <w:ind w:left="114" w:right="46"/>
              <w:jc w:val="center"/>
              <w:rPr>
                <w:sz w:val="24"/>
                <w:lang w:val="en-US"/>
              </w:rPr>
            </w:pPr>
            <w:r>
              <w:rPr>
                <w:sz w:val="24"/>
                <w:lang w:val="en-US"/>
              </w:rPr>
              <w:t>древнерусскогогорода»</w:t>
            </w:r>
          </w:p>
        </w:tc>
      </w:tr>
      <w:tr w:rsidR="00281B16" w:rsidTr="00281B16">
        <w:trPr>
          <w:trHeight w:val="117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21</w:t>
            </w:r>
          </w:p>
        </w:tc>
        <w:tc>
          <w:tcPr>
            <w:tcW w:w="1550"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543"/>
                <w:tab w:val="left" w:pos="2251"/>
                <w:tab w:val="left" w:pos="2960"/>
              </w:tabs>
              <w:ind w:left="127" w:right="166"/>
              <w:rPr>
                <w:sz w:val="24"/>
              </w:rPr>
            </w:pPr>
            <w:r w:rsidRPr="00281B16">
              <w:rPr>
                <w:sz w:val="24"/>
              </w:rPr>
              <w:t>Понимание</w:t>
            </w:r>
            <w:r w:rsidRPr="00281B16">
              <w:rPr>
                <w:sz w:val="24"/>
              </w:rPr>
              <w:tab/>
              <w:t>значения</w:t>
            </w:r>
            <w:r w:rsidRPr="00281B16">
              <w:rPr>
                <w:sz w:val="24"/>
              </w:rPr>
              <w:tab/>
              <w:t>длясовременных</w:t>
            </w:r>
            <w:r w:rsidRPr="00281B16">
              <w:rPr>
                <w:sz w:val="24"/>
              </w:rPr>
              <w:tab/>
            </w:r>
            <w:r w:rsidRPr="00281B16">
              <w:rPr>
                <w:sz w:val="24"/>
              </w:rPr>
              <w:tab/>
              <w:t>людейсохранения</w:t>
            </w:r>
          </w:p>
          <w:p w:rsidR="00281B16" w:rsidRPr="00163E75" w:rsidRDefault="00281B16">
            <w:pPr>
              <w:pStyle w:val="TableParagraph"/>
              <w:ind w:left="835"/>
              <w:rPr>
                <w:sz w:val="24"/>
              </w:rPr>
            </w:pPr>
            <w:r w:rsidRPr="00163E75">
              <w:rPr>
                <w:sz w:val="24"/>
              </w:rPr>
              <w:t>культурногонаследия.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7" w:right="46"/>
              <w:jc w:val="center"/>
              <w:rPr>
                <w:sz w:val="24"/>
                <w:lang w:val="en-US"/>
              </w:rPr>
            </w:pPr>
            <w:r>
              <w:rPr>
                <w:sz w:val="24"/>
                <w:lang w:val="en-US"/>
              </w:rPr>
              <w:t>Презентация</w:t>
            </w:r>
          </w:p>
          <w:p w:rsidR="00281B16" w:rsidRDefault="00281B16">
            <w:pPr>
              <w:pStyle w:val="TableParagraph"/>
              <w:ind w:left="122" w:right="46"/>
              <w:jc w:val="center"/>
              <w:rPr>
                <w:sz w:val="24"/>
                <w:lang w:val="en-US"/>
              </w:rPr>
            </w:pPr>
            <w:r>
              <w:rPr>
                <w:sz w:val="24"/>
                <w:lang w:val="en-US"/>
              </w:rPr>
              <w:t>«Мировоекультурноенаследие»</w:t>
            </w:r>
          </w:p>
        </w:tc>
      </w:tr>
      <w:tr w:rsidR="00281B16" w:rsidRPr="00FB14D1" w:rsidTr="00281B16">
        <w:trPr>
          <w:trHeight w:val="266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22</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left="127" w:right="83" w:firstLine="72"/>
              <w:jc w:val="both"/>
              <w:rPr>
                <w:sz w:val="24"/>
              </w:rPr>
            </w:pPr>
            <w:r w:rsidRPr="00281B16">
              <w:rPr>
                <w:color w:val="221F1F"/>
                <w:sz w:val="24"/>
              </w:rPr>
              <w:t>Восприятиепроизведенийискусства</w:t>
            </w:r>
          </w:p>
          <w:p w:rsidR="00281B16" w:rsidRPr="00281B16" w:rsidRDefault="00281B16">
            <w:pPr>
              <w:pStyle w:val="TableParagraph"/>
              <w:spacing w:line="273" w:lineRule="exact"/>
              <w:ind w:left="621"/>
              <w:jc w:val="both"/>
              <w:rPr>
                <w:sz w:val="24"/>
              </w:rPr>
            </w:pPr>
            <w:r w:rsidRPr="00281B16">
              <w:rPr>
                <w:color w:val="221F1F"/>
                <w:sz w:val="24"/>
              </w:rPr>
              <w:t>5 ч</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60"/>
                <w:tab w:val="left" w:pos="3797"/>
              </w:tabs>
              <w:spacing w:before="198" w:line="276" w:lineRule="auto"/>
              <w:ind w:left="127" w:right="74" w:firstLine="242"/>
              <w:rPr>
                <w:sz w:val="24"/>
              </w:rPr>
            </w:pPr>
            <w:r w:rsidRPr="00281B16">
              <w:rPr>
                <w:sz w:val="24"/>
              </w:rPr>
              <w:t>Произведения</w:t>
            </w:r>
            <w:r w:rsidRPr="00281B16">
              <w:rPr>
                <w:sz w:val="24"/>
              </w:rPr>
              <w:tab/>
              <w:t>В.</w:t>
            </w:r>
            <w:r w:rsidRPr="00281B16">
              <w:rPr>
                <w:sz w:val="24"/>
              </w:rPr>
              <w:tab/>
              <w:t>М.Васнецова,Б.М.Кустодиева,А.М.Васнецова,В. И.</w:t>
            </w:r>
          </w:p>
          <w:p w:rsidR="00281B16" w:rsidRPr="00281B16" w:rsidRDefault="00281B16">
            <w:pPr>
              <w:pStyle w:val="TableParagraph"/>
              <w:tabs>
                <w:tab w:val="left" w:pos="1398"/>
                <w:tab w:val="left" w:pos="1846"/>
                <w:tab w:val="left" w:pos="2307"/>
                <w:tab w:val="left" w:pos="3595"/>
                <w:tab w:val="left" w:pos="4055"/>
              </w:tabs>
              <w:spacing w:before="8" w:line="280" w:lineRule="auto"/>
              <w:ind w:left="127" w:right="56"/>
              <w:rPr>
                <w:sz w:val="24"/>
              </w:rPr>
            </w:pPr>
            <w:r w:rsidRPr="00281B16">
              <w:rPr>
                <w:sz w:val="24"/>
              </w:rPr>
              <w:t>Сурикова,</w:t>
            </w:r>
            <w:r w:rsidRPr="00281B16">
              <w:rPr>
                <w:sz w:val="24"/>
              </w:rPr>
              <w:tab/>
              <w:t>К.</w:t>
            </w:r>
            <w:r w:rsidRPr="00281B16">
              <w:rPr>
                <w:sz w:val="24"/>
              </w:rPr>
              <w:tab/>
              <w:t>А.</w:t>
            </w:r>
            <w:r w:rsidRPr="00281B16">
              <w:rPr>
                <w:sz w:val="24"/>
              </w:rPr>
              <w:tab/>
              <w:t>Коровина,</w:t>
            </w:r>
            <w:r w:rsidRPr="00281B16">
              <w:rPr>
                <w:sz w:val="24"/>
              </w:rPr>
              <w:tab/>
              <w:t>А.</w:t>
            </w:r>
            <w:r w:rsidRPr="00281B16">
              <w:rPr>
                <w:sz w:val="24"/>
              </w:rPr>
              <w:tab/>
            </w:r>
            <w:r w:rsidRPr="00281B16">
              <w:rPr>
                <w:spacing w:val="-2"/>
                <w:sz w:val="24"/>
              </w:rPr>
              <w:t>Г.</w:t>
            </w:r>
            <w:r w:rsidRPr="00281B16">
              <w:rPr>
                <w:sz w:val="24"/>
              </w:rPr>
              <w:t>Венецианова,А.П.</w:t>
            </w:r>
          </w:p>
          <w:p w:rsidR="00281B16" w:rsidRPr="00281B16" w:rsidRDefault="00281B16">
            <w:pPr>
              <w:pStyle w:val="TableParagraph"/>
              <w:ind w:left="127" w:right="214"/>
              <w:jc w:val="both"/>
              <w:rPr>
                <w:sz w:val="24"/>
              </w:rPr>
            </w:pPr>
            <w:r w:rsidRPr="00281B16">
              <w:rPr>
                <w:sz w:val="24"/>
              </w:rPr>
              <w:t>Рябушкина, И. Я. Билибина на темыисторииитрадицийрусскойотечественнойкультуры.</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spacing w:line="242" w:lineRule="auto"/>
              <w:ind w:left="524" w:right="516" w:firstLine="62"/>
              <w:jc w:val="center"/>
              <w:rPr>
                <w:sz w:val="24"/>
              </w:rPr>
            </w:pPr>
            <w:r w:rsidRPr="00281B16">
              <w:rPr>
                <w:sz w:val="24"/>
              </w:rPr>
              <w:t>«Полотна русскиххудожников каксвидетелиисторииРоссии»</w:t>
            </w:r>
          </w:p>
        </w:tc>
      </w:tr>
      <w:tr w:rsidR="00281B16" w:rsidRPr="00FB14D1" w:rsidTr="00281B16">
        <w:trPr>
          <w:trHeight w:val="174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23</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461"/>
                <w:tab w:val="left" w:pos="3264"/>
              </w:tabs>
              <w:spacing w:before="1" w:line="280" w:lineRule="auto"/>
              <w:ind w:left="127" w:right="156"/>
              <w:rPr>
                <w:sz w:val="24"/>
              </w:rPr>
            </w:pPr>
            <w:r w:rsidRPr="00281B16">
              <w:rPr>
                <w:sz w:val="24"/>
              </w:rPr>
              <w:t>Примеры</w:t>
            </w:r>
            <w:r w:rsidRPr="00281B16">
              <w:rPr>
                <w:sz w:val="24"/>
              </w:rPr>
              <w:tab/>
              <w:t>произведений</w:t>
            </w:r>
            <w:r w:rsidRPr="00281B16">
              <w:rPr>
                <w:sz w:val="24"/>
              </w:rPr>
              <w:tab/>
              <w:t>великихевропейскиххудожников:Леонардода Винчи, Рафаэля, Рембрандта,Пикассо(идругихповыборуучителя).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9"/>
              <w:rPr>
                <w:sz w:val="24"/>
              </w:rPr>
            </w:pPr>
            <w:r w:rsidRPr="00281B16">
              <w:rPr>
                <w:sz w:val="24"/>
              </w:rPr>
              <w:t>Презентация</w:t>
            </w:r>
          </w:p>
          <w:p w:rsidR="00281B16" w:rsidRPr="00281B16" w:rsidRDefault="00281B16">
            <w:pPr>
              <w:pStyle w:val="TableParagraph"/>
              <w:tabs>
                <w:tab w:val="left" w:pos="1872"/>
                <w:tab w:val="left" w:pos="2448"/>
              </w:tabs>
              <w:ind w:left="128" w:right="246"/>
              <w:jc w:val="both"/>
              <w:rPr>
                <w:sz w:val="24"/>
              </w:rPr>
            </w:pPr>
            <w:r w:rsidRPr="00281B16">
              <w:rPr>
                <w:sz w:val="24"/>
              </w:rPr>
              <w:t>«Полотна</w:t>
            </w:r>
            <w:r w:rsidRPr="00281B16">
              <w:rPr>
                <w:sz w:val="24"/>
              </w:rPr>
              <w:tab/>
            </w:r>
            <w:r w:rsidRPr="00281B16">
              <w:rPr>
                <w:spacing w:val="-1"/>
                <w:sz w:val="24"/>
              </w:rPr>
              <w:t>мировых</w:t>
            </w:r>
            <w:r w:rsidRPr="00281B16">
              <w:rPr>
                <w:sz w:val="24"/>
              </w:rPr>
              <w:t>художников</w:t>
            </w:r>
            <w:r w:rsidRPr="00281B16">
              <w:rPr>
                <w:sz w:val="24"/>
              </w:rPr>
              <w:tab/>
            </w:r>
            <w:r w:rsidRPr="00281B16">
              <w:rPr>
                <w:sz w:val="24"/>
              </w:rPr>
              <w:tab/>
            </w:r>
            <w:r w:rsidRPr="00281B16">
              <w:rPr>
                <w:spacing w:val="-1"/>
                <w:sz w:val="24"/>
              </w:rPr>
              <w:t>как</w:t>
            </w:r>
            <w:r w:rsidRPr="00281B16">
              <w:rPr>
                <w:sz w:val="24"/>
              </w:rPr>
              <w:t>свидетелиистории»</w:t>
            </w:r>
          </w:p>
        </w:tc>
      </w:tr>
      <w:tr w:rsidR="00281B16" w:rsidRPr="00FB14D1" w:rsidTr="00281B16">
        <w:trPr>
          <w:trHeight w:val="344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24</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tabs>
                <w:tab w:val="left" w:pos="3043"/>
              </w:tabs>
              <w:ind w:left="127" w:right="211"/>
              <w:jc w:val="both"/>
              <w:rPr>
                <w:sz w:val="24"/>
              </w:rPr>
            </w:pPr>
            <w:r w:rsidRPr="00281B16">
              <w:rPr>
                <w:sz w:val="24"/>
              </w:rPr>
              <w:t>Памятники древнерусского каменногозодчества:МосковскийКремль,Новгородскийдетинец,Псковскийкром, Казанский кремль (и другие сучётомместныхархитектурныхкомплексов,втомчислемонастырских).</w:t>
            </w:r>
            <w:r w:rsidRPr="00163E75">
              <w:rPr>
                <w:sz w:val="24"/>
              </w:rPr>
              <w:t>Памятникирусскогодеревянного</w:t>
            </w:r>
            <w:r w:rsidRPr="00163E75">
              <w:rPr>
                <w:sz w:val="24"/>
              </w:rPr>
              <w:tab/>
            </w:r>
            <w:r w:rsidRPr="00163E75">
              <w:rPr>
                <w:spacing w:val="-1"/>
                <w:sz w:val="24"/>
              </w:rPr>
              <w:t>зодчества.</w:t>
            </w:r>
            <w:r w:rsidRPr="00163E75">
              <w:rPr>
                <w:sz w:val="24"/>
              </w:rPr>
              <w:t>Архитектурный комплекс на островеКижи.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spacing w:before="21"/>
              <w:ind w:left="118" w:right="46"/>
              <w:jc w:val="center"/>
              <w:rPr>
                <w:sz w:val="24"/>
              </w:rPr>
            </w:pPr>
            <w:r w:rsidRPr="00281B16">
              <w:rPr>
                <w:sz w:val="24"/>
              </w:rPr>
              <w:t>«Памятники</w:t>
            </w:r>
          </w:p>
          <w:p w:rsidR="00281B16" w:rsidRPr="00281B16" w:rsidRDefault="00281B16">
            <w:pPr>
              <w:pStyle w:val="TableParagraph"/>
              <w:ind w:left="122" w:right="46"/>
              <w:jc w:val="center"/>
              <w:rPr>
                <w:sz w:val="24"/>
              </w:rPr>
            </w:pPr>
            <w:r w:rsidRPr="00281B16">
              <w:rPr>
                <w:sz w:val="24"/>
              </w:rPr>
              <w:t>древнерусскогокаменногозодчества»</w:t>
            </w:r>
          </w:p>
        </w:tc>
      </w:tr>
      <w:tr w:rsidR="00281B16" w:rsidRPr="00163E75" w:rsidTr="00281B16">
        <w:trPr>
          <w:trHeight w:val="118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94" w:right="127"/>
              <w:jc w:val="center"/>
              <w:rPr>
                <w:sz w:val="24"/>
                <w:lang w:val="en-US"/>
              </w:rPr>
            </w:pPr>
            <w:r>
              <w:rPr>
                <w:sz w:val="24"/>
                <w:lang w:val="en-US"/>
              </w:rPr>
              <w:t>25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42" w:lineRule="auto"/>
              <w:ind w:left="127" w:right="50"/>
              <w:rPr>
                <w:sz w:val="24"/>
              </w:rPr>
            </w:pPr>
            <w:r w:rsidRPr="00281B16">
              <w:rPr>
                <w:sz w:val="24"/>
              </w:rPr>
              <w:t>Художественнаякультураразныхэпохинародов.</w:t>
            </w:r>
          </w:p>
          <w:p w:rsidR="00281B16" w:rsidRPr="00281B16" w:rsidRDefault="00281B16">
            <w:pPr>
              <w:pStyle w:val="TableParagraph"/>
              <w:tabs>
                <w:tab w:val="left" w:pos="2034"/>
                <w:tab w:val="left" w:pos="2638"/>
              </w:tabs>
              <w:spacing w:before="42"/>
              <w:ind w:left="127" w:right="55"/>
              <w:rPr>
                <w:sz w:val="24"/>
              </w:rPr>
            </w:pPr>
            <w:r w:rsidRPr="00281B16">
              <w:rPr>
                <w:sz w:val="24"/>
              </w:rPr>
              <w:t>Представления</w:t>
            </w:r>
            <w:r w:rsidRPr="00281B16">
              <w:rPr>
                <w:sz w:val="24"/>
              </w:rPr>
              <w:tab/>
              <w:t>об</w:t>
            </w:r>
            <w:r w:rsidRPr="00281B16">
              <w:rPr>
                <w:sz w:val="24"/>
              </w:rPr>
              <w:tab/>
            </w:r>
            <w:r w:rsidRPr="00281B16">
              <w:rPr>
                <w:spacing w:val="-1"/>
                <w:sz w:val="24"/>
              </w:rPr>
              <w:t>архитектурных,</w:t>
            </w:r>
            <w:r w:rsidRPr="00281B16">
              <w:rPr>
                <w:sz w:val="24"/>
              </w:rPr>
              <w:t>декоративныхи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57" w:right="46"/>
              <w:jc w:val="center"/>
              <w:rPr>
                <w:sz w:val="24"/>
              </w:rPr>
            </w:pPr>
            <w:r w:rsidRPr="00281B16">
              <w:rPr>
                <w:sz w:val="24"/>
              </w:rPr>
              <w:t>Презентация</w:t>
            </w:r>
          </w:p>
          <w:p w:rsidR="00281B16" w:rsidRPr="00281B16" w:rsidRDefault="00281B16">
            <w:pPr>
              <w:pStyle w:val="TableParagraph"/>
              <w:spacing w:before="4" w:line="232" w:lineRule="auto"/>
              <w:ind w:left="122" w:right="46"/>
              <w:jc w:val="center"/>
              <w:rPr>
                <w:sz w:val="24"/>
              </w:rPr>
            </w:pPr>
            <w:r w:rsidRPr="00281B16">
              <w:rPr>
                <w:spacing w:val="-1"/>
                <w:sz w:val="24"/>
              </w:rPr>
              <w:t xml:space="preserve">«Художественная </w:t>
            </w:r>
            <w:r w:rsidRPr="00281B16">
              <w:rPr>
                <w:sz w:val="24"/>
              </w:rPr>
              <w:t>культураразных эпохи</w:t>
            </w:r>
          </w:p>
          <w:p w:rsidR="00281B16" w:rsidRPr="00163E75" w:rsidRDefault="00281B16">
            <w:pPr>
              <w:pStyle w:val="TableParagraph"/>
              <w:spacing w:before="45"/>
              <w:ind w:left="62" w:right="46"/>
              <w:jc w:val="center"/>
              <w:rPr>
                <w:sz w:val="24"/>
              </w:rPr>
            </w:pPr>
            <w:r w:rsidRPr="00163E75">
              <w:rPr>
                <w:sz w:val="24"/>
              </w:rPr>
              <w:t>народов»</w:t>
            </w:r>
          </w:p>
        </w:tc>
      </w:tr>
    </w:tbl>
    <w:p w:rsidR="00281B16" w:rsidRPr="00163E75" w:rsidRDefault="00281B16" w:rsidP="00281B16">
      <w:pPr>
        <w:rPr>
          <w:sz w:val="24"/>
          <w:lang w:val="ru-RU"/>
        </w:rPr>
        <w:sectPr w:rsidR="00281B16" w:rsidRPr="00163E75">
          <w:pgSz w:w="11910" w:h="16250"/>
          <w:pgMar w:top="700" w:right="360" w:bottom="280" w:left="520" w:header="720" w:footer="720" w:gutter="0"/>
          <w:cols w:space="720"/>
        </w:sectPr>
      </w:pP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
        <w:gridCol w:w="1550"/>
        <w:gridCol w:w="4323"/>
        <w:gridCol w:w="1272"/>
        <w:gridCol w:w="3048"/>
      </w:tblGrid>
      <w:tr w:rsidR="00281B16" w:rsidRPr="00163E75" w:rsidTr="00281B16">
        <w:trPr>
          <w:trHeight w:val="3141"/>
        </w:trPr>
        <w:tc>
          <w:tcPr>
            <w:tcW w:w="538" w:type="dxa"/>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ind w:left="0"/>
              <w:rPr>
                <w:sz w:val="24"/>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Pr="00163E75" w:rsidRDefault="00281B16">
            <w:pPr>
              <w:pStyle w:val="TableParagraph"/>
              <w:ind w:left="0"/>
              <w:rPr>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748"/>
                <w:tab w:val="left" w:pos="3528"/>
              </w:tabs>
              <w:spacing w:line="280" w:lineRule="auto"/>
              <w:ind w:left="115" w:right="214"/>
              <w:jc w:val="both"/>
              <w:rPr>
                <w:sz w:val="24"/>
              </w:rPr>
            </w:pPr>
            <w:r w:rsidRPr="00281B16">
              <w:rPr>
                <w:sz w:val="24"/>
              </w:rPr>
              <w:t>изобразительныхпроизведенияхвкультуреДревнейГреции,другихкультур</w:t>
            </w:r>
            <w:r w:rsidRPr="00281B16">
              <w:rPr>
                <w:sz w:val="24"/>
              </w:rPr>
              <w:tab/>
              <w:t>Древнего</w:t>
            </w:r>
            <w:r w:rsidRPr="00281B16">
              <w:rPr>
                <w:sz w:val="24"/>
              </w:rPr>
              <w:tab/>
            </w:r>
            <w:r w:rsidRPr="00281B16">
              <w:rPr>
                <w:spacing w:val="-1"/>
                <w:sz w:val="24"/>
              </w:rPr>
              <w:t>мира.</w:t>
            </w:r>
            <w:r w:rsidRPr="00281B16">
              <w:rPr>
                <w:sz w:val="24"/>
              </w:rPr>
              <w:t>Архитектурныепамятники</w:t>
            </w:r>
          </w:p>
          <w:p w:rsidR="00281B16" w:rsidRPr="00281B16" w:rsidRDefault="00281B16">
            <w:pPr>
              <w:pStyle w:val="TableParagraph"/>
              <w:tabs>
                <w:tab w:val="left" w:pos="963"/>
                <w:tab w:val="left" w:pos="1494"/>
                <w:tab w:val="left" w:pos="2645"/>
                <w:tab w:val="left" w:pos="3334"/>
              </w:tabs>
              <w:ind w:left="115" w:right="211"/>
              <w:rPr>
                <w:sz w:val="24"/>
              </w:rPr>
            </w:pPr>
            <w:r w:rsidRPr="00281B16">
              <w:rPr>
                <w:sz w:val="24"/>
              </w:rPr>
              <w:t>ЗападнойЕвропыСреднихвековиэпохи</w:t>
            </w:r>
            <w:r w:rsidRPr="00281B16">
              <w:rPr>
                <w:sz w:val="24"/>
              </w:rPr>
              <w:tab/>
              <w:t>Возрождения.</w:t>
            </w:r>
            <w:r w:rsidRPr="00281B16">
              <w:rPr>
                <w:sz w:val="24"/>
              </w:rPr>
              <w:tab/>
              <w:t>Произведенияпредметнопространственнойкультуры,</w:t>
            </w:r>
            <w:r w:rsidRPr="00281B16">
              <w:rPr>
                <w:sz w:val="24"/>
              </w:rPr>
              <w:tab/>
              <w:t>составляющие</w:t>
            </w:r>
            <w:r w:rsidRPr="00281B16">
              <w:rPr>
                <w:sz w:val="24"/>
              </w:rPr>
              <w:tab/>
            </w:r>
            <w:r w:rsidRPr="00281B16">
              <w:rPr>
                <w:spacing w:val="-1"/>
                <w:sz w:val="24"/>
              </w:rPr>
              <w:t>истоки,</w:t>
            </w:r>
            <w:r w:rsidRPr="00281B16">
              <w:rPr>
                <w:sz w:val="24"/>
              </w:rPr>
              <w:t>основа-ниянациональныхкультурвсовременноммире.</w:t>
            </w:r>
          </w:p>
        </w:tc>
        <w:tc>
          <w:tcPr>
            <w:tcW w:w="127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trHeight w:val="286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72" w:right="129"/>
              <w:jc w:val="center"/>
              <w:rPr>
                <w:sz w:val="24"/>
                <w:lang w:val="en-US"/>
              </w:rPr>
            </w:pPr>
            <w:r>
              <w:rPr>
                <w:sz w:val="24"/>
                <w:lang w:val="en-US"/>
              </w:rPr>
              <w:t>26</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609"/>
                <w:tab w:val="left" w:pos="3470"/>
              </w:tabs>
              <w:spacing w:before="1" w:line="280" w:lineRule="auto"/>
              <w:ind w:left="115" w:right="74"/>
              <w:rPr>
                <w:sz w:val="24"/>
              </w:rPr>
            </w:pPr>
            <w:r w:rsidRPr="00281B16">
              <w:rPr>
                <w:sz w:val="24"/>
              </w:rPr>
              <w:t>Памятники</w:t>
            </w:r>
            <w:r w:rsidRPr="00281B16">
              <w:rPr>
                <w:sz w:val="24"/>
              </w:rPr>
              <w:tab/>
              <w:t>национальным</w:t>
            </w:r>
            <w:r w:rsidRPr="00281B16">
              <w:rPr>
                <w:sz w:val="24"/>
              </w:rPr>
              <w:tab/>
            </w:r>
            <w:r w:rsidRPr="00281B16">
              <w:rPr>
                <w:spacing w:val="-1"/>
                <w:sz w:val="24"/>
              </w:rPr>
              <w:t>героям.</w:t>
            </w:r>
            <w:r w:rsidRPr="00281B16">
              <w:rPr>
                <w:sz w:val="24"/>
              </w:rPr>
              <w:t>ПамятникК. Мининуи</w:t>
            </w:r>
          </w:p>
          <w:p w:rsidR="00281B16" w:rsidRPr="00281B16" w:rsidRDefault="00281B16">
            <w:pPr>
              <w:pStyle w:val="TableParagraph"/>
              <w:tabs>
                <w:tab w:val="left" w:pos="582"/>
                <w:tab w:val="left" w:pos="2127"/>
                <w:tab w:val="left" w:pos="3528"/>
                <w:tab w:val="left" w:pos="4005"/>
              </w:tabs>
              <w:spacing w:before="4" w:line="278" w:lineRule="auto"/>
              <w:ind w:left="115" w:right="72"/>
              <w:rPr>
                <w:sz w:val="24"/>
              </w:rPr>
            </w:pPr>
            <w:r w:rsidRPr="00281B16">
              <w:rPr>
                <w:sz w:val="24"/>
              </w:rPr>
              <w:t>Д.</w:t>
            </w:r>
            <w:r w:rsidRPr="00281B16">
              <w:rPr>
                <w:sz w:val="24"/>
              </w:rPr>
              <w:tab/>
              <w:t>Пожарскому</w:t>
            </w:r>
            <w:r w:rsidRPr="00281B16">
              <w:rPr>
                <w:sz w:val="24"/>
              </w:rPr>
              <w:tab/>
              <w:t>скульптора</w:t>
            </w:r>
            <w:r w:rsidRPr="00281B16">
              <w:rPr>
                <w:sz w:val="24"/>
              </w:rPr>
              <w:tab/>
              <w:t>И.</w:t>
            </w:r>
            <w:r w:rsidRPr="00281B16">
              <w:rPr>
                <w:sz w:val="24"/>
              </w:rPr>
              <w:tab/>
            </w:r>
            <w:r w:rsidRPr="00281B16">
              <w:rPr>
                <w:spacing w:val="-2"/>
                <w:sz w:val="24"/>
              </w:rPr>
              <w:t>П.</w:t>
            </w:r>
            <w:r w:rsidRPr="00281B16">
              <w:rPr>
                <w:sz w:val="24"/>
              </w:rPr>
              <w:t>МартосавМоскве.</w:t>
            </w:r>
          </w:p>
          <w:p w:rsidR="00281B16" w:rsidRPr="00281B16" w:rsidRDefault="00281B16">
            <w:pPr>
              <w:pStyle w:val="TableParagraph"/>
              <w:tabs>
                <w:tab w:val="left" w:pos="1182"/>
                <w:tab w:val="left" w:pos="2864"/>
                <w:tab w:val="left" w:pos="2984"/>
                <w:tab w:val="left" w:pos="3984"/>
              </w:tabs>
              <w:ind w:left="115" w:right="213" w:firstLine="249"/>
              <w:rPr>
                <w:sz w:val="24"/>
              </w:rPr>
            </w:pPr>
            <w:r w:rsidRPr="00281B16">
              <w:rPr>
                <w:sz w:val="24"/>
              </w:rPr>
              <w:t>Мемориальные</w:t>
            </w:r>
            <w:r w:rsidRPr="00281B16">
              <w:rPr>
                <w:sz w:val="24"/>
              </w:rPr>
              <w:tab/>
            </w:r>
            <w:r w:rsidRPr="00281B16">
              <w:rPr>
                <w:sz w:val="24"/>
              </w:rPr>
              <w:tab/>
              <w:t>ансамбли:Могила</w:t>
            </w:r>
            <w:r w:rsidRPr="00281B16">
              <w:rPr>
                <w:sz w:val="24"/>
              </w:rPr>
              <w:tab/>
              <w:t>Неизвестного</w:t>
            </w:r>
            <w:r w:rsidRPr="00281B16">
              <w:rPr>
                <w:sz w:val="24"/>
              </w:rPr>
              <w:tab/>
              <w:t>Солдата</w:t>
            </w:r>
            <w:r w:rsidRPr="00281B16">
              <w:rPr>
                <w:sz w:val="24"/>
              </w:rPr>
              <w:tab/>
            </w:r>
            <w:r w:rsidRPr="00281B16">
              <w:rPr>
                <w:spacing w:val="-4"/>
                <w:sz w:val="24"/>
              </w:rPr>
              <w:t>в</w:t>
            </w:r>
            <w:r w:rsidRPr="00281B16">
              <w:rPr>
                <w:sz w:val="24"/>
              </w:rPr>
              <w:t>Москве;памятник-ансамбль«ГероямСталинградскойбитвы»наМамаевомкургане(идругиеповыборуучителя).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75" w:lineRule="exact"/>
              <w:ind w:left="53" w:right="46"/>
              <w:jc w:val="center"/>
              <w:rPr>
                <w:sz w:val="24"/>
                <w:lang w:val="en-US"/>
              </w:rPr>
            </w:pPr>
            <w:r>
              <w:rPr>
                <w:sz w:val="24"/>
                <w:lang w:val="en-US"/>
              </w:rPr>
              <w:t>РЭШ№12</w:t>
            </w:r>
          </w:p>
          <w:p w:rsidR="00281B16" w:rsidRDefault="00D00A05">
            <w:pPr>
              <w:pStyle w:val="TableParagraph"/>
              <w:ind w:left="93" w:right="46"/>
              <w:jc w:val="center"/>
              <w:rPr>
                <w:sz w:val="24"/>
                <w:lang w:val="en-US"/>
              </w:rPr>
            </w:pPr>
            <w:hyperlink r:id="rId580" w:history="1">
              <w:r w:rsidR="00281B16">
                <w:rPr>
                  <w:rStyle w:val="a7"/>
                  <w:spacing w:val="-1"/>
                  <w:sz w:val="24"/>
                  <w:lang w:val="en-US"/>
                </w:rPr>
                <w:t>https://resh.edu.ru/subject/les</w:t>
              </w:r>
            </w:hyperlink>
            <w:hyperlink r:id="rId581" w:history="1">
              <w:r w:rsidR="00281B16">
                <w:rPr>
                  <w:rStyle w:val="a7"/>
                  <w:sz w:val="24"/>
                  <w:lang w:val="en-US"/>
                </w:rPr>
                <w:t>son/5016/start/273627/</w:t>
              </w:r>
            </w:hyperlink>
          </w:p>
        </w:tc>
      </w:tr>
      <w:tr w:rsidR="00281B16" w:rsidRPr="00163E75" w:rsidTr="00281B16">
        <w:trPr>
          <w:trHeight w:val="235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27</w:t>
            </w:r>
          </w:p>
        </w:tc>
        <w:tc>
          <w:tcPr>
            <w:tcW w:w="1550"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spacing w:line="276" w:lineRule="auto"/>
              <w:ind w:left="283" w:right="238" w:hanging="1"/>
              <w:jc w:val="center"/>
              <w:rPr>
                <w:sz w:val="24"/>
                <w:lang w:val="en-US"/>
              </w:rPr>
            </w:pPr>
            <w:r>
              <w:rPr>
                <w:color w:val="221F1F"/>
                <w:sz w:val="24"/>
                <w:lang w:val="en-US"/>
              </w:rPr>
              <w:t>Азбукацифровойграфики</w:t>
            </w:r>
          </w:p>
          <w:p w:rsidR="00281B16" w:rsidRDefault="00281B16">
            <w:pPr>
              <w:pStyle w:val="TableParagraph"/>
              <w:spacing w:line="253" w:lineRule="exact"/>
              <w:ind w:left="595"/>
              <w:rPr>
                <w:sz w:val="24"/>
                <w:lang w:val="en-US"/>
              </w:rPr>
            </w:pPr>
            <w:r>
              <w:rPr>
                <w:color w:val="221F1F"/>
                <w:sz w:val="24"/>
                <w:lang w:val="en-US"/>
              </w:rPr>
              <w:t>8ч</w:t>
            </w:r>
          </w:p>
        </w:tc>
        <w:tc>
          <w:tcPr>
            <w:tcW w:w="4323"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b/>
                <w:sz w:val="26"/>
              </w:rPr>
            </w:pPr>
          </w:p>
          <w:p w:rsidR="00281B16" w:rsidRPr="00281B16" w:rsidRDefault="00281B16">
            <w:pPr>
              <w:pStyle w:val="TableParagraph"/>
              <w:spacing w:before="9"/>
              <w:ind w:left="0"/>
              <w:rPr>
                <w:b/>
                <w:sz w:val="33"/>
              </w:rPr>
            </w:pPr>
          </w:p>
          <w:p w:rsidR="00281B16" w:rsidRPr="00281B16" w:rsidRDefault="00281B16">
            <w:pPr>
              <w:pStyle w:val="TableParagraph"/>
              <w:ind w:left="115" w:right="211"/>
              <w:jc w:val="both"/>
              <w:rPr>
                <w:sz w:val="24"/>
              </w:rPr>
            </w:pPr>
            <w:r w:rsidRPr="00281B16">
              <w:rPr>
                <w:sz w:val="24"/>
              </w:rPr>
              <w:t>Изображение и освоение в программе</w:t>
            </w:r>
            <w:r>
              <w:rPr>
                <w:sz w:val="24"/>
                <w:lang w:val="en-US"/>
              </w:rPr>
              <w:t>Paint</w:t>
            </w:r>
            <w:r w:rsidRPr="00281B16">
              <w:rPr>
                <w:sz w:val="24"/>
              </w:rPr>
              <w:t>правиллинейнойивоздушнойперспективы:изображениелиниигоризонтаиточкисхода,перспективныхсокращений,цветовых</w:t>
            </w:r>
          </w:p>
          <w:p w:rsidR="00281B16" w:rsidRDefault="00281B16">
            <w:pPr>
              <w:pStyle w:val="TableParagraph"/>
              <w:spacing w:before="1" w:line="264" w:lineRule="exact"/>
              <w:ind w:left="115"/>
              <w:jc w:val="both"/>
              <w:rPr>
                <w:sz w:val="24"/>
                <w:lang w:val="en-US"/>
              </w:rPr>
            </w:pPr>
            <w:r>
              <w:rPr>
                <w:sz w:val="24"/>
                <w:lang w:val="en-US"/>
              </w:rPr>
              <w:t>итональныхизменений.</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69" w:right="46"/>
              <w:jc w:val="center"/>
              <w:rPr>
                <w:sz w:val="24"/>
              </w:rPr>
            </w:pPr>
            <w:r w:rsidRPr="00281B16">
              <w:rPr>
                <w:sz w:val="24"/>
              </w:rPr>
              <w:t>Презентация«Программа</w:t>
            </w:r>
            <w:r>
              <w:rPr>
                <w:sz w:val="24"/>
                <w:lang w:val="en-US"/>
              </w:rPr>
              <w:t>Paint</w:t>
            </w:r>
            <w:r w:rsidRPr="00281B16">
              <w:rPr>
                <w:sz w:val="24"/>
              </w:rPr>
              <w:t>.</w:t>
            </w:r>
          </w:p>
          <w:p w:rsidR="00281B16" w:rsidRPr="00281B16" w:rsidRDefault="00281B16">
            <w:pPr>
              <w:pStyle w:val="TableParagraph"/>
              <w:spacing w:before="44"/>
              <w:ind w:left="226" w:right="173" w:hanging="8"/>
              <w:jc w:val="center"/>
              <w:rPr>
                <w:sz w:val="24"/>
              </w:rPr>
            </w:pPr>
            <w:r w:rsidRPr="00281B16">
              <w:rPr>
                <w:sz w:val="24"/>
              </w:rPr>
              <w:t>Правила линейной ивоздушнойперспективы»</w:t>
            </w:r>
          </w:p>
        </w:tc>
      </w:tr>
      <w:tr w:rsidR="00281B16" w:rsidRPr="00FB14D1" w:rsidTr="00281B16">
        <w:trPr>
          <w:trHeight w:val="371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28</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868"/>
                <w:tab w:val="left" w:pos="2633"/>
                <w:tab w:val="left" w:pos="2910"/>
              </w:tabs>
              <w:ind w:left="115" w:right="211"/>
              <w:jc w:val="both"/>
              <w:rPr>
                <w:sz w:val="24"/>
              </w:rPr>
            </w:pPr>
            <w:r w:rsidRPr="00281B16">
              <w:rPr>
                <w:sz w:val="24"/>
              </w:rPr>
              <w:t>Моделированиевграфическомредактореспомощьюинструментовгеометрическихфигурконструкциитрадиционного</w:t>
            </w:r>
            <w:r w:rsidRPr="00281B16">
              <w:rPr>
                <w:sz w:val="24"/>
              </w:rPr>
              <w:tab/>
            </w:r>
            <w:r w:rsidRPr="00281B16">
              <w:rPr>
                <w:sz w:val="24"/>
              </w:rPr>
              <w:tab/>
            </w:r>
            <w:r w:rsidRPr="00281B16">
              <w:rPr>
                <w:spacing w:val="-1"/>
                <w:sz w:val="24"/>
              </w:rPr>
              <w:t>крестьянского</w:t>
            </w:r>
            <w:r w:rsidRPr="00281B16">
              <w:rPr>
                <w:sz w:val="24"/>
              </w:rPr>
              <w:t>деревянного дома (избы) и различныхвариантов</w:t>
            </w:r>
            <w:r w:rsidRPr="00281B16">
              <w:rPr>
                <w:sz w:val="24"/>
              </w:rPr>
              <w:tab/>
              <w:t>его</w:t>
            </w:r>
            <w:r w:rsidRPr="00281B16">
              <w:rPr>
                <w:sz w:val="24"/>
              </w:rPr>
              <w:tab/>
            </w:r>
            <w:r w:rsidRPr="00281B16">
              <w:rPr>
                <w:sz w:val="24"/>
              </w:rPr>
              <w:tab/>
            </w:r>
            <w:r w:rsidRPr="00281B16">
              <w:rPr>
                <w:spacing w:val="-1"/>
                <w:sz w:val="24"/>
              </w:rPr>
              <w:t>устройства.</w:t>
            </w:r>
            <w:r w:rsidRPr="00281B16">
              <w:rPr>
                <w:sz w:val="24"/>
              </w:rPr>
              <w:t>Моделированиеконструкцииразныхвидов традиционных жилищразныхнародов(юрта,каркасныйдом и др.,втомчислесучётомместныхтрадиций).</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53" w:right="182" w:hanging="1042"/>
              <w:rPr>
                <w:sz w:val="24"/>
              </w:rPr>
            </w:pPr>
            <w:r w:rsidRPr="00281B16">
              <w:rPr>
                <w:sz w:val="24"/>
              </w:rPr>
              <w:t>Презентация«Программа</w:t>
            </w:r>
            <w:r>
              <w:rPr>
                <w:sz w:val="24"/>
                <w:lang w:val="en-US"/>
              </w:rPr>
              <w:t>Paint</w:t>
            </w:r>
            <w:r w:rsidRPr="00281B16">
              <w:rPr>
                <w:sz w:val="24"/>
              </w:rPr>
              <w:t>.</w:t>
            </w:r>
          </w:p>
          <w:p w:rsidR="00281B16" w:rsidRPr="00281B16" w:rsidRDefault="00281B16">
            <w:pPr>
              <w:pStyle w:val="TableParagraph"/>
              <w:ind w:left="277" w:right="220" w:firstLine="360"/>
              <w:rPr>
                <w:sz w:val="24"/>
              </w:rPr>
            </w:pPr>
            <w:r w:rsidRPr="00281B16">
              <w:rPr>
                <w:sz w:val="24"/>
              </w:rPr>
              <w:t>Моделирование вграфическомредакторе»</w:t>
            </w:r>
          </w:p>
        </w:tc>
      </w:tr>
      <w:tr w:rsidR="00281B16" w:rsidRPr="00FB14D1" w:rsidTr="00281B16">
        <w:trPr>
          <w:trHeight w:val="2577"/>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72" w:right="129"/>
              <w:jc w:val="center"/>
              <w:rPr>
                <w:sz w:val="24"/>
                <w:lang w:val="en-US"/>
              </w:rPr>
            </w:pPr>
            <w:r>
              <w:rPr>
                <w:sz w:val="24"/>
                <w:lang w:val="en-US"/>
              </w:rPr>
              <w:lastRenderedPageBreak/>
              <w:t>29</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15" w:right="211"/>
              <w:jc w:val="both"/>
              <w:rPr>
                <w:sz w:val="24"/>
              </w:rPr>
            </w:pPr>
            <w:r w:rsidRPr="00281B16">
              <w:rPr>
                <w:sz w:val="24"/>
              </w:rPr>
              <w:t>Моделированиевграфическомредактореспомощьюинструментовгеометрическихфигурконструкцийхрамовыхзданийразныхкультур:каменныйправославныйсобор,готическийилироманскийсобор,пагода,мечеть.</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3" w:line="235" w:lineRule="auto"/>
              <w:ind w:left="1253" w:right="182" w:hanging="1042"/>
              <w:rPr>
                <w:sz w:val="24"/>
              </w:rPr>
            </w:pPr>
            <w:r w:rsidRPr="00281B16">
              <w:rPr>
                <w:sz w:val="24"/>
              </w:rPr>
              <w:t>Презентация«Программа</w:t>
            </w:r>
            <w:r>
              <w:rPr>
                <w:sz w:val="24"/>
                <w:lang w:val="en-US"/>
              </w:rPr>
              <w:t>Paint</w:t>
            </w:r>
            <w:r w:rsidRPr="00281B16">
              <w:rPr>
                <w:sz w:val="24"/>
              </w:rPr>
              <w:t>.</w:t>
            </w:r>
          </w:p>
          <w:p w:rsidR="00281B16" w:rsidRPr="00281B16" w:rsidRDefault="00281B16">
            <w:pPr>
              <w:pStyle w:val="TableParagraph"/>
              <w:spacing w:before="1"/>
              <w:ind w:left="277" w:right="220" w:firstLine="360"/>
              <w:rPr>
                <w:sz w:val="24"/>
              </w:rPr>
            </w:pPr>
            <w:r w:rsidRPr="00281B16">
              <w:rPr>
                <w:sz w:val="24"/>
              </w:rPr>
              <w:t>Моделирование вграфическомредакторе»</w:t>
            </w:r>
          </w:p>
        </w:tc>
      </w:tr>
    </w:tbl>
    <w:p w:rsidR="00281B16" w:rsidRPr="00281B16" w:rsidRDefault="00281B16" w:rsidP="00281B16">
      <w:pPr>
        <w:rPr>
          <w:sz w:val="24"/>
          <w:lang w:val="ru-RU"/>
        </w:rPr>
        <w:sectPr w:rsidR="00281B16" w:rsidRPr="00281B16">
          <w:pgSz w:w="11910" w:h="16250"/>
          <w:pgMar w:top="700" w:right="360" w:bottom="280" w:left="520" w:header="720" w:footer="720" w:gutter="0"/>
          <w:cols w:space="720"/>
        </w:sectPr>
      </w:pPr>
    </w:p>
    <w:tbl>
      <w:tblPr>
        <w:tblStyle w:val="TableNormal"/>
        <w:tblW w:w="10157"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9"/>
        <w:gridCol w:w="1467"/>
        <w:gridCol w:w="4092"/>
        <w:gridCol w:w="1204"/>
        <w:gridCol w:w="2885"/>
      </w:tblGrid>
      <w:tr w:rsidR="00281B16" w:rsidRPr="00FB14D1" w:rsidTr="00403810">
        <w:trPr>
          <w:trHeight w:val="876"/>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lastRenderedPageBreak/>
              <w:t>30</w:t>
            </w:r>
          </w:p>
        </w:tc>
        <w:tc>
          <w:tcPr>
            <w:tcW w:w="1467"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21"/>
              <w:jc w:val="both"/>
              <w:rPr>
                <w:sz w:val="24"/>
              </w:rPr>
            </w:pPr>
            <w:r w:rsidRPr="00281B16">
              <w:rPr>
                <w:sz w:val="24"/>
              </w:rPr>
              <w:t>Построениевграфическомредакторес помощью геометрических фигур илина</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69" w:right="46"/>
              <w:jc w:val="center"/>
              <w:rPr>
                <w:sz w:val="24"/>
              </w:rPr>
            </w:pPr>
            <w:r w:rsidRPr="00281B16">
              <w:rPr>
                <w:sz w:val="24"/>
              </w:rPr>
              <w:t>Презентация«Программа</w:t>
            </w:r>
            <w:r>
              <w:rPr>
                <w:sz w:val="24"/>
                <w:lang w:val="en-US"/>
              </w:rPr>
              <w:t>Paint</w:t>
            </w:r>
            <w:r w:rsidRPr="00281B16">
              <w:rPr>
                <w:sz w:val="24"/>
              </w:rPr>
              <w:t>.</w:t>
            </w:r>
          </w:p>
          <w:p w:rsidR="00281B16" w:rsidRPr="00281B16" w:rsidRDefault="00281B16">
            <w:pPr>
              <w:pStyle w:val="TableParagraph"/>
              <w:spacing w:line="275" w:lineRule="exact"/>
              <w:ind w:left="55" w:right="46"/>
              <w:jc w:val="center"/>
              <w:rPr>
                <w:sz w:val="24"/>
              </w:rPr>
            </w:pPr>
            <w:r w:rsidRPr="00281B16">
              <w:rPr>
                <w:sz w:val="24"/>
              </w:rPr>
              <w:t>Моделированиев</w:t>
            </w:r>
          </w:p>
        </w:tc>
      </w:tr>
      <w:tr w:rsidR="00281B16" w:rsidTr="00403810">
        <w:trPr>
          <w:trHeight w:val="2025"/>
        </w:trPr>
        <w:tc>
          <w:tcPr>
            <w:tcW w:w="509"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467" w:type="dxa"/>
            <w:vMerge w:val="restart"/>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2" w:lineRule="auto"/>
              <w:ind w:left="115" w:right="210"/>
              <w:jc w:val="both"/>
              <w:rPr>
                <w:sz w:val="24"/>
              </w:rPr>
            </w:pPr>
            <w:r w:rsidRPr="00281B16">
              <w:rPr>
                <w:sz w:val="24"/>
              </w:rPr>
              <w:t>линейнойосновепропорцийфигурычеловека, изображение различных фаздвижения.</w:t>
            </w:r>
          </w:p>
          <w:p w:rsidR="00281B16" w:rsidRPr="00281B16" w:rsidRDefault="00281B16">
            <w:pPr>
              <w:pStyle w:val="TableParagraph"/>
              <w:tabs>
                <w:tab w:val="left" w:pos="1928"/>
                <w:tab w:val="left" w:pos="2816"/>
                <w:tab w:val="left" w:pos="3644"/>
              </w:tabs>
              <w:spacing w:before="38" w:line="270" w:lineRule="atLeast"/>
              <w:ind w:left="115" w:right="208"/>
              <w:jc w:val="both"/>
              <w:rPr>
                <w:sz w:val="24"/>
              </w:rPr>
            </w:pPr>
            <w:r w:rsidRPr="00281B16">
              <w:rPr>
                <w:sz w:val="24"/>
              </w:rPr>
              <w:t>Созданиеанимациисхематическогодвижения</w:t>
            </w:r>
            <w:r w:rsidRPr="00281B16">
              <w:rPr>
                <w:sz w:val="24"/>
              </w:rPr>
              <w:tab/>
              <w:t>человека</w:t>
            </w:r>
            <w:r w:rsidRPr="00281B16">
              <w:rPr>
                <w:sz w:val="24"/>
              </w:rPr>
              <w:tab/>
            </w:r>
            <w:r w:rsidRPr="00281B16">
              <w:rPr>
                <w:spacing w:val="-1"/>
                <w:sz w:val="24"/>
              </w:rPr>
              <w:t>(при</w:t>
            </w:r>
            <w:r w:rsidRPr="00281B16">
              <w:rPr>
                <w:sz w:val="24"/>
              </w:rPr>
              <w:t>соответствующих</w:t>
            </w:r>
            <w:r w:rsidRPr="00281B16">
              <w:rPr>
                <w:sz w:val="24"/>
              </w:rPr>
              <w:tab/>
            </w:r>
            <w:r w:rsidRPr="00281B16">
              <w:rPr>
                <w:spacing w:val="-1"/>
                <w:sz w:val="24"/>
              </w:rPr>
              <w:t>технических</w:t>
            </w:r>
            <w:r w:rsidRPr="00281B16">
              <w:rPr>
                <w:sz w:val="24"/>
              </w:rPr>
              <w:t>условиях).</w:t>
            </w:r>
          </w:p>
        </w:tc>
        <w:tc>
          <w:tcPr>
            <w:tcW w:w="1204"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56" w:lineRule="auto"/>
              <w:ind w:left="953" w:right="827" w:hanging="94"/>
              <w:rPr>
                <w:sz w:val="24"/>
                <w:lang w:val="en-US"/>
              </w:rPr>
            </w:pPr>
            <w:r>
              <w:rPr>
                <w:sz w:val="24"/>
                <w:lang w:val="en-US"/>
              </w:rPr>
              <w:t>графическомредакторе»</w:t>
            </w:r>
          </w:p>
        </w:tc>
      </w:tr>
      <w:tr w:rsidR="00281B16" w:rsidTr="00403810">
        <w:trPr>
          <w:trHeight w:val="304"/>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31</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70"/>
              <w:rPr>
                <w:sz w:val="24"/>
                <w:lang w:val="en-US"/>
              </w:rPr>
            </w:pPr>
            <w:r>
              <w:rPr>
                <w:sz w:val="24"/>
                <w:lang w:val="en-US"/>
              </w:rPr>
              <w:t>Промежуточнаяаттестация</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403810">
        <w:trPr>
          <w:trHeight w:val="2463"/>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32</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03"/>
              <w:jc w:val="both"/>
              <w:rPr>
                <w:sz w:val="24"/>
              </w:rPr>
            </w:pPr>
            <w:r w:rsidRPr="00281B16">
              <w:rPr>
                <w:color w:val="221F1F"/>
                <w:sz w:val="24"/>
              </w:rPr>
              <w:t>Анимацияпростогодвижениянарисованной фигурки: загрузить двефазыдвиженияфигуркиввиртуальныйредактор</w:t>
            </w:r>
            <w:r>
              <w:rPr>
                <w:color w:val="221F1F"/>
                <w:sz w:val="24"/>
                <w:lang w:val="en-US"/>
              </w:rPr>
              <w:t>GIF</w:t>
            </w:r>
            <w:r w:rsidRPr="00281B16">
              <w:rPr>
                <w:color w:val="221F1F"/>
                <w:sz w:val="24"/>
              </w:rPr>
              <w:t>-анимацииисохранитьпростоеповторяющеесядвижениесвоегорисунка.</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7" w:right="46"/>
              <w:jc w:val="center"/>
              <w:rPr>
                <w:sz w:val="24"/>
                <w:lang w:val="en-US"/>
              </w:rPr>
            </w:pPr>
            <w:r>
              <w:rPr>
                <w:sz w:val="24"/>
                <w:lang w:val="en-US"/>
              </w:rPr>
              <w:t>Презентация</w:t>
            </w:r>
          </w:p>
          <w:p w:rsidR="00281B16" w:rsidRDefault="00281B16">
            <w:pPr>
              <w:pStyle w:val="TableParagraph"/>
              <w:spacing w:before="19"/>
              <w:ind w:left="89" w:right="46"/>
              <w:jc w:val="center"/>
              <w:rPr>
                <w:sz w:val="24"/>
                <w:lang w:val="en-US"/>
              </w:rPr>
            </w:pPr>
            <w:r>
              <w:rPr>
                <w:color w:val="221F1F"/>
                <w:sz w:val="24"/>
                <w:lang w:val="en-US"/>
              </w:rPr>
              <w:t>«ВиртуальныйредакторGIFанимации»</w:t>
            </w:r>
          </w:p>
        </w:tc>
      </w:tr>
      <w:tr w:rsidR="00281B16" w:rsidTr="00403810">
        <w:trPr>
          <w:trHeight w:val="2100"/>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33</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52" w:lineRule="auto"/>
              <w:ind w:left="115" w:right="73"/>
              <w:jc w:val="both"/>
              <w:rPr>
                <w:sz w:val="24"/>
              </w:rPr>
            </w:pPr>
            <w:r w:rsidRPr="00281B16">
              <w:rPr>
                <w:color w:val="221F1F"/>
                <w:sz w:val="24"/>
              </w:rPr>
              <w:t>Создание компьютерной презентации впрограмме</w:t>
            </w:r>
          </w:p>
          <w:p w:rsidR="00281B16" w:rsidRPr="00281B16" w:rsidRDefault="00281B16">
            <w:pPr>
              <w:pStyle w:val="TableParagraph"/>
              <w:spacing w:before="27"/>
              <w:ind w:left="115" w:right="202"/>
              <w:jc w:val="both"/>
              <w:rPr>
                <w:sz w:val="24"/>
              </w:rPr>
            </w:pPr>
            <w:r>
              <w:rPr>
                <w:color w:val="221F1F"/>
                <w:sz w:val="24"/>
                <w:lang w:val="en-US"/>
              </w:rPr>
              <w:t>PowerPoint</w:t>
            </w:r>
            <w:r w:rsidRPr="00281B16">
              <w:rPr>
                <w:color w:val="221F1F"/>
                <w:sz w:val="24"/>
              </w:rPr>
              <w:t>натемуархитектуры,декоративногоиизобразительногоискусствавыбраннойэпохиилинациональнойкультуры.</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auto"/>
              <w:ind w:left="903" w:right="177" w:hanging="687"/>
              <w:rPr>
                <w:sz w:val="24"/>
                <w:lang w:val="en-US"/>
              </w:rPr>
            </w:pPr>
            <w:r>
              <w:rPr>
                <w:sz w:val="24"/>
                <w:lang w:val="en-US"/>
              </w:rPr>
              <w:t>Презентация«Программа</w:t>
            </w:r>
            <w:r>
              <w:rPr>
                <w:color w:val="221F1F"/>
                <w:sz w:val="24"/>
                <w:lang w:val="en-US"/>
              </w:rPr>
              <w:t>PowerPoint»</w:t>
            </w:r>
          </w:p>
        </w:tc>
      </w:tr>
      <w:tr w:rsidR="00281B16" w:rsidTr="00403810">
        <w:trPr>
          <w:trHeight w:val="2837"/>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34</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15"/>
              </w:tabs>
              <w:ind w:left="115" w:right="207"/>
              <w:jc w:val="both"/>
              <w:rPr>
                <w:sz w:val="24"/>
              </w:rPr>
            </w:pPr>
            <w:r w:rsidRPr="00281B16">
              <w:rPr>
                <w:sz w:val="24"/>
              </w:rPr>
              <w:t>Виртуальные</w:t>
            </w:r>
            <w:r w:rsidRPr="00281B16">
              <w:rPr>
                <w:sz w:val="24"/>
              </w:rPr>
              <w:tab/>
            </w:r>
            <w:r w:rsidRPr="00281B16">
              <w:rPr>
                <w:spacing w:val="-1"/>
                <w:sz w:val="24"/>
              </w:rPr>
              <w:t>тематические</w:t>
            </w:r>
            <w:r w:rsidRPr="00281B16">
              <w:rPr>
                <w:sz w:val="24"/>
              </w:rPr>
              <w:t>путешествияпохудожественныммузеям мира.</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Pr="00163E75" w:rsidRDefault="00281B16">
            <w:pPr>
              <w:pStyle w:val="TableParagraph"/>
              <w:spacing w:line="275" w:lineRule="exact"/>
              <w:ind w:left="60" w:right="46"/>
              <w:jc w:val="center"/>
              <w:rPr>
                <w:sz w:val="24"/>
              </w:rPr>
            </w:pPr>
            <w:r w:rsidRPr="00163E75">
              <w:rPr>
                <w:sz w:val="24"/>
              </w:rPr>
              <w:t>ИНФОУРОК</w:t>
            </w:r>
          </w:p>
          <w:p w:rsidR="00281B16" w:rsidRPr="00163E75" w:rsidRDefault="00281B16">
            <w:pPr>
              <w:pStyle w:val="TableParagraph"/>
              <w:spacing w:before="3" w:line="244" w:lineRule="auto"/>
              <w:ind w:left="137" w:right="94" w:hanging="4"/>
              <w:jc w:val="center"/>
              <w:rPr>
                <w:sz w:val="24"/>
              </w:rPr>
            </w:pPr>
            <w:r w:rsidRPr="00163E75">
              <w:rPr>
                <w:sz w:val="24"/>
              </w:rPr>
              <w:t>Художественные музеимира»</w:t>
            </w:r>
            <w:hyperlink r:id="rId582" w:history="1">
              <w:r>
                <w:rPr>
                  <w:rStyle w:val="a7"/>
                  <w:spacing w:val="-1"/>
                  <w:sz w:val="24"/>
                  <w:lang w:val="en-US"/>
                </w:rPr>
                <w:t>https</w:t>
              </w:r>
              <w:r w:rsidRPr="00163E75">
                <w:rPr>
                  <w:rStyle w:val="a7"/>
                  <w:spacing w:val="-1"/>
                  <w:sz w:val="24"/>
                </w:rPr>
                <w:t>://</w:t>
              </w:r>
              <w:r>
                <w:rPr>
                  <w:rStyle w:val="a7"/>
                  <w:spacing w:val="-1"/>
                  <w:sz w:val="24"/>
                  <w:lang w:val="en-US"/>
                </w:rPr>
                <w:t>infourok</w:t>
              </w:r>
              <w:r w:rsidRPr="00163E75">
                <w:rPr>
                  <w:rStyle w:val="a7"/>
                  <w:spacing w:val="-1"/>
                  <w:sz w:val="24"/>
                </w:rPr>
                <w:t>.</w:t>
              </w:r>
              <w:r>
                <w:rPr>
                  <w:rStyle w:val="a7"/>
                  <w:spacing w:val="-1"/>
                  <w:sz w:val="24"/>
                  <w:lang w:val="en-US"/>
                </w:rPr>
                <w:t>ru</w:t>
              </w:r>
              <w:r w:rsidRPr="00163E75">
                <w:rPr>
                  <w:rStyle w:val="a7"/>
                  <w:spacing w:val="-1"/>
                  <w:sz w:val="24"/>
                </w:rPr>
                <w:t>/</w:t>
              </w:r>
              <w:r>
                <w:rPr>
                  <w:rStyle w:val="a7"/>
                  <w:spacing w:val="-1"/>
                  <w:sz w:val="24"/>
                  <w:lang w:val="en-US"/>
                </w:rPr>
                <w:t>prezentaci</w:t>
              </w:r>
            </w:hyperlink>
            <w:hyperlink r:id="rId583" w:history="1">
              <w:r>
                <w:rPr>
                  <w:rStyle w:val="a7"/>
                  <w:sz w:val="24"/>
                  <w:lang w:val="en-US"/>
                </w:rPr>
                <w:t>ya</w:t>
              </w:r>
            </w:hyperlink>
            <w:hyperlink r:id="rId584" w:history="1">
              <w:r w:rsidRPr="00163E75">
                <w:rPr>
                  <w:rStyle w:val="a7"/>
                  <w:sz w:val="24"/>
                </w:rPr>
                <w:t>-</w:t>
              </w:r>
            </w:hyperlink>
            <w:hyperlink r:id="rId585" w:history="1">
              <w:r>
                <w:rPr>
                  <w:rStyle w:val="a7"/>
                  <w:sz w:val="24"/>
                  <w:lang w:val="en-US"/>
                </w:rPr>
                <w:t>po</w:t>
              </w:r>
            </w:hyperlink>
            <w:hyperlink r:id="rId586" w:history="1">
              <w:r w:rsidRPr="00163E75">
                <w:rPr>
                  <w:rStyle w:val="a7"/>
                  <w:sz w:val="24"/>
                </w:rPr>
                <w:t>-</w:t>
              </w:r>
            </w:hyperlink>
            <w:hyperlink r:id="rId587" w:history="1">
              <w:r>
                <w:rPr>
                  <w:rStyle w:val="a7"/>
                  <w:sz w:val="24"/>
                  <w:lang w:val="en-US"/>
                </w:rPr>
                <w:t>iskusstvu</w:t>
              </w:r>
            </w:hyperlink>
            <w:hyperlink r:id="rId588" w:history="1">
              <w:r w:rsidRPr="00163E75">
                <w:rPr>
                  <w:rStyle w:val="a7"/>
                  <w:sz w:val="24"/>
                </w:rPr>
                <w:t>-</w:t>
              </w:r>
            </w:hyperlink>
            <w:hyperlink r:id="rId589" w:history="1">
              <w:r>
                <w:rPr>
                  <w:rStyle w:val="a7"/>
                  <w:sz w:val="24"/>
                  <w:lang w:val="en-US"/>
                </w:rPr>
                <w:t>na</w:t>
              </w:r>
            </w:hyperlink>
            <w:hyperlink r:id="rId590" w:history="1">
              <w:r w:rsidRPr="00163E75">
                <w:rPr>
                  <w:rStyle w:val="a7"/>
                  <w:sz w:val="24"/>
                </w:rPr>
                <w:t>-</w:t>
              </w:r>
            </w:hyperlink>
            <w:hyperlink r:id="rId591" w:history="1">
              <w:r>
                <w:rPr>
                  <w:rStyle w:val="a7"/>
                  <w:sz w:val="24"/>
                  <w:lang w:val="en-US"/>
                </w:rPr>
                <w:t>temu</w:t>
              </w:r>
            </w:hyperlink>
            <w:hyperlink r:id="rId592" w:history="1">
              <w:r w:rsidRPr="00163E75">
                <w:rPr>
                  <w:rStyle w:val="a7"/>
                  <w:sz w:val="24"/>
                </w:rPr>
                <w:t>-</w:t>
              </w:r>
            </w:hyperlink>
            <w:hyperlink r:id="rId593" w:history="1">
              <w:r>
                <w:rPr>
                  <w:rStyle w:val="a7"/>
                  <w:sz w:val="24"/>
                  <w:lang w:val="en-US"/>
                </w:rPr>
                <w:t>veduschie</w:t>
              </w:r>
            </w:hyperlink>
            <w:hyperlink r:id="rId594" w:history="1">
              <w:r w:rsidRPr="00163E75">
                <w:rPr>
                  <w:rStyle w:val="a7"/>
                  <w:sz w:val="24"/>
                </w:rPr>
                <w:t>-</w:t>
              </w:r>
            </w:hyperlink>
            <w:hyperlink r:id="rId595" w:history="1">
              <w:r>
                <w:rPr>
                  <w:rStyle w:val="a7"/>
                  <w:sz w:val="24"/>
                  <w:lang w:val="en-US"/>
                </w:rPr>
                <w:t>hudozhestvennie</w:t>
              </w:r>
            </w:hyperlink>
            <w:hyperlink r:id="rId596" w:history="1">
              <w:r>
                <w:rPr>
                  <w:rStyle w:val="a7"/>
                  <w:sz w:val="24"/>
                  <w:lang w:val="en-US"/>
                </w:rPr>
                <w:t>muzei</w:t>
              </w:r>
            </w:hyperlink>
            <w:hyperlink r:id="rId597" w:history="1">
              <w:r w:rsidRPr="00163E75">
                <w:rPr>
                  <w:rStyle w:val="a7"/>
                  <w:sz w:val="24"/>
                </w:rPr>
                <w:t>-</w:t>
              </w:r>
            </w:hyperlink>
            <w:hyperlink r:id="rId598" w:history="1">
              <w:r>
                <w:rPr>
                  <w:rStyle w:val="a7"/>
                  <w:sz w:val="24"/>
                  <w:lang w:val="en-US"/>
                </w:rPr>
                <w:t>mira</w:t>
              </w:r>
            </w:hyperlink>
            <w:hyperlink r:id="rId599" w:history="1">
              <w:r w:rsidRPr="00163E75">
                <w:rPr>
                  <w:rStyle w:val="a7"/>
                  <w:sz w:val="24"/>
                </w:rPr>
                <w:t>-</w:t>
              </w:r>
            </w:hyperlink>
            <w:hyperlink r:id="rId600" w:history="1">
              <w:r>
                <w:rPr>
                  <w:rStyle w:val="a7"/>
                  <w:sz w:val="24"/>
                  <w:lang w:val="en-US"/>
                </w:rPr>
                <w:t>klass</w:t>
              </w:r>
            </w:hyperlink>
            <w:hyperlink r:id="rId601" w:history="1">
              <w:r w:rsidRPr="00163E75">
                <w:rPr>
                  <w:rStyle w:val="a7"/>
                  <w:sz w:val="24"/>
                </w:rPr>
                <w:t>-</w:t>
              </w:r>
            </w:hyperlink>
          </w:p>
          <w:p w:rsidR="00281B16" w:rsidRDefault="00D00A05">
            <w:pPr>
              <w:pStyle w:val="TableParagraph"/>
              <w:spacing w:line="259" w:lineRule="exact"/>
              <w:ind w:left="59" w:right="46"/>
              <w:jc w:val="center"/>
              <w:rPr>
                <w:sz w:val="24"/>
                <w:lang w:val="en-US"/>
              </w:rPr>
            </w:pPr>
            <w:hyperlink r:id="rId602" w:history="1">
              <w:r w:rsidR="00281B16">
                <w:rPr>
                  <w:rStyle w:val="a7"/>
                  <w:sz w:val="24"/>
                  <w:lang w:val="en-US"/>
                </w:rPr>
                <w:t>3434720.html</w:t>
              </w:r>
            </w:hyperlink>
          </w:p>
        </w:tc>
      </w:tr>
    </w:tbl>
    <w:p w:rsidR="00281B16" w:rsidRPr="00CF1AA3" w:rsidRDefault="00281B16" w:rsidP="001C417D">
      <w:pPr>
        <w:rPr>
          <w:lang w:val="ru-RU"/>
        </w:rPr>
        <w:sectPr w:rsidR="00281B16" w:rsidRPr="00CF1AA3" w:rsidSect="001C417D">
          <w:pgSz w:w="11906" w:h="16383"/>
          <w:pgMar w:top="850" w:right="1134" w:bottom="1701" w:left="1134" w:header="720" w:footer="720" w:gutter="0"/>
          <w:cols w:space="720"/>
          <w:docGrid w:linePitch="299"/>
        </w:sectPr>
      </w:pPr>
    </w:p>
    <w:p w:rsidR="00403810" w:rsidRDefault="00403810" w:rsidP="00403810">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Приложение 1  </w:t>
      </w:r>
    </w:p>
    <w:p w:rsidR="00403810" w:rsidRDefault="00403810" w:rsidP="00403810">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к </w:t>
      </w:r>
      <w:r w:rsidR="00B41248">
        <w:rPr>
          <w:rFonts w:ascii="Times New Roman" w:hAnsi="Times New Roman" w:cs="Times New Roman"/>
          <w:sz w:val="24"/>
          <w:szCs w:val="24"/>
          <w:lang w:val="ru-RU"/>
        </w:rPr>
        <w:t>А</w:t>
      </w:r>
      <w:r>
        <w:rPr>
          <w:rFonts w:ascii="Times New Roman" w:hAnsi="Times New Roman" w:cs="Times New Roman"/>
          <w:sz w:val="24"/>
          <w:szCs w:val="24"/>
          <w:lang w:val="ru-RU"/>
        </w:rPr>
        <w:t xml:space="preserve">ООП НОО </w:t>
      </w: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приказом директора </w:t>
      </w: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школы от 01.09.2023 г. № 138</w:t>
      </w:r>
    </w:p>
    <w:p w:rsidR="00403810" w:rsidRDefault="00403810" w:rsidP="00403810">
      <w:pPr>
        <w:autoSpaceDE w:val="0"/>
        <w:autoSpaceDN w:val="0"/>
        <w:adjustRightInd w:val="0"/>
        <w:spacing w:after="0"/>
        <w:rPr>
          <w:rFonts w:ascii="Times New Roman" w:hAnsi="Times New Roman" w:cs="Times New Roman"/>
          <w:sz w:val="24"/>
          <w:szCs w:val="24"/>
          <w:lang w:val="ru-RU"/>
        </w:rPr>
      </w:pP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p>
    <w:p w:rsidR="00403810" w:rsidRDefault="00403810" w:rsidP="00403810">
      <w:pPr>
        <w:autoSpaceDE w:val="0"/>
        <w:autoSpaceDN w:val="0"/>
        <w:adjustRightInd w:val="0"/>
        <w:spacing w:after="0"/>
        <w:rPr>
          <w:rFonts w:ascii="Times New Roman" w:hAnsi="Times New Roman" w:cs="Times New Roman"/>
          <w:sz w:val="28"/>
          <w:szCs w:val="28"/>
          <w:lang w:val="ru-RU"/>
        </w:rPr>
      </w:pPr>
    </w:p>
    <w:p w:rsidR="00403810" w:rsidRDefault="00403810" w:rsidP="00403810">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«Музыка»</w:t>
      </w:r>
    </w:p>
    <w:p w:rsidR="00403810" w:rsidRDefault="00403810" w:rsidP="0040381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1-4 классов)</w:t>
      </w:r>
    </w:p>
    <w:p w:rsidR="001C417D" w:rsidRPr="00CF1AA3" w:rsidRDefault="001C417D" w:rsidP="001C417D">
      <w:pPr>
        <w:spacing w:before="0" w:beforeAutospacing="0" w:after="0" w:afterAutospacing="0" w:line="276" w:lineRule="auto"/>
        <w:rPr>
          <w:lang w:val="ru-RU"/>
        </w:rPr>
      </w:pPr>
    </w:p>
    <w:p w:rsidR="001C417D" w:rsidRPr="00CF1AA3" w:rsidRDefault="001C417D" w:rsidP="001C417D">
      <w:pPr>
        <w:tabs>
          <w:tab w:val="left" w:pos="1454"/>
        </w:tabs>
        <w:spacing w:before="0" w:beforeAutospacing="0" w:after="200" w:afterAutospacing="0" w:line="276" w:lineRule="auto"/>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Default="001C417D">
      <w:pPr>
        <w:rPr>
          <w:lang w:val="ru-RU"/>
        </w:rPr>
      </w:pPr>
    </w:p>
    <w:p w:rsidR="00403810" w:rsidRDefault="00403810">
      <w:pPr>
        <w:rPr>
          <w:lang w:val="ru-RU"/>
        </w:rPr>
      </w:pPr>
    </w:p>
    <w:p w:rsidR="00403810" w:rsidRDefault="00403810">
      <w:pPr>
        <w:rPr>
          <w:lang w:val="ru-RU"/>
        </w:rPr>
      </w:pPr>
    </w:p>
    <w:p w:rsidR="00403810" w:rsidRDefault="00403810">
      <w:pPr>
        <w:rPr>
          <w:lang w:val="ru-RU"/>
        </w:rPr>
      </w:pPr>
    </w:p>
    <w:p w:rsidR="00403810" w:rsidRDefault="00403810">
      <w:pPr>
        <w:rPr>
          <w:lang w:val="ru-RU"/>
        </w:rPr>
      </w:pPr>
    </w:p>
    <w:p w:rsidR="00403810" w:rsidRDefault="00403810">
      <w:pPr>
        <w:rPr>
          <w:lang w:val="ru-RU"/>
        </w:rPr>
      </w:pP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СОДЕРЖАНИЕ УЧЕБНОГО ПРЕДМЕТА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Инвариантные модули</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1 «Народная музыка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Край, в котором ты живёшь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Музыкальные традиции малой Родины. Песни, обряды,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диалог с учителем о музыкальных традициях своего родного края;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видеофильма о культуре родного края; посещение краеведческого музея; посещение этнографического спектакля, концерта.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Русский фольклор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Русские народные песни (трудовые, хороводные). Детский фольклор (игровые, заклички, потешки, считалки, прибаутки).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русских народных песен разных жанров;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участие в коллективной традиционной музыкальной игре (по выбору учителя могут быть освоены игры «Бояре», «Плетень», «Бабка-ёжка», «Заинька»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сочинение мелодий, вокальная импровизация на основе текстов игрового детского фольклора;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Русские народные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Народные музыкальные инструменты (балалайка, рожок, свирель, гусли, гармонь, ложки). Инструментальные наигрыши. Плясовые мелодии.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особенностями исполнения и звучания русских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классификация на группы духовых, ударных, струнных;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тембров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игра – импровизация-подражание игре на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Сказки, мифы и легенды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Народные сказители. Русские народные сказания, былины. Сказки и легенды о музыке и музыкантах.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манерой сказывания нараспев;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сказок, былин, эпических сказаний, рассказываемых нараспев;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инструментальной музыке определение на слух музыкальных интонаций речитативного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создание иллюстраций к прослушанным музыкальным и литературным произведениям;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Жанры музыкального фольклора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контрастных по характеру фольклорных жанров: колыбельная, трудовая, лирическая, плясовая;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характеристика типичных элементов музыкального языка (темп, ритм, мелодия, динамика), состава исполнителей;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тембра музыкальных инструментов, отнесение к одной из групп (духовые, ударные, струнные);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песен разных жанров, относящихся к фольклору разных народов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импровизации, сочинение к ним ритмических аккомпанементов (звучащими жестами,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(свирель) мелодий народных песен, прослеживание мелодии по нотной записи.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Народные праздники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праздничными обычаями, обрядами, бытовавшими ранее и сохранившимися сегодня у различных народностей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просмотр фильма (мультфильма), рассказывающего о символике фольклорного праздника;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посещение театра, театрализованного представления;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участие в народных гуляньях на улицах родного города, посёлка.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Первые артисты, народный театр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Скоморохи. Ярмарочный балаган. Вертеп.</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справочных текстов по теме;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скоморошин;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фильма (мультфильма), фрагмента музыкального спектакля; творческий проект – театрализованная постановка.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Фольклор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особенностями музыкального фольклора различных народностей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характерных черт, характеристика типичных элементов музыкального языка (ритм, лад,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песен, танцев, импровизация ритмических аккомпанементов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творческие, исследовательские проекты, школьные фестивали, посвящённые музыкальному творчеству народов России.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Фольклор в творчестве профессиональных музыкантов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диалог с учителем о значении фольклористики;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популярных текстов о собирателях фольклора;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созданной композиторами на основе народных жанров и интонаций;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приёмов обработки, развития народных мелодий;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народных песен в композиторской обработке;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звучания одних и тех же мелодий в народном и композиторском варианте;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аргументированных оценочных суждений на основе сравнения;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2 «Классическая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Композитор – исполнитель – слушатель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 xml:space="preserve">просмотр видеозаписи концерта;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рассматривание иллюстраций;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диалог с учителем по теме занятия;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«Я – исполнитель» (игра – имитация исполнительских движений), игра «Я – композитор» (сочинение небольших попевок, мелодических фраз);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правил поведения на концерте;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Композиторы – детям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Детская музыка П.И. Чайковского, С.С. Прокофьева, Д.Б. Кабалевского и других композиторов. Понятие жанра. Песня, танец, марш.</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определение основного характера, музыкально-выразительных средств,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иллюстраций к музыке;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жанра;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Оркестр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в исполнении оркестра;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видеозаписи;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диалог с учителем о роли дирижёра,«Я – дирижёр» – игра-имитация дирижёрских жестов во время звучания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песен соответствующей тематики;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знакомство с принципом расположения партий в партитуре; работа по группам – сочинение своего варианта ритмической партитуры.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инструменты. Фортепиано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многообразием красок фортепиано;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фортепианных пьес в исполнении известных пианистов;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«Я – пианист» – игра-имитация исполнительских движений во время звучания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детских пьес на фортепиано в исполнении учителя;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демонстрация возможностей инструмента (исполнение одной и той же пьесы тихо и громко, в разных регистрах, разными штрихами);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инструменты. Флейта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устройством и тембрами классических музыкальных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фрагментов в исполнении известных музыкантов-инструменталистов;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чтение учебных текстов, сказок и легенд, рассказывающих о музыкальных инструментах, истории их появления.</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инструменты. Скрипка, виолончель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игра-имитация исполнительских движений во время звучания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конкретных произведений и их авторов, определения тембров звучащих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песен, посвящённых музыкальным инструментам;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Вокальная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типов человеческих голосов (детские, мужские, женские), тембров голосов профессиональных вокалистов;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жанрами вокальной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вокальных произведений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комплекса дыхательных, артикуляционных упражнений;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вокальные упражнения на развитие гибкости голоса, расширения его диапазона;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что значит красивое пение;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вокальных музыкальных произведений и их авторов;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вокальных произведений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посещение концерта вокальной музыки; школьный конкурс юных вокалистов.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Инструментальная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Жанры камерной инструментальной музыки: этюд, пьеса. Альбом. Цикл. Сюита. Соната. Квартет.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жанрами камерной инструментальной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комплекса 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описание своего впечатления от восприятия;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инструментальной музыки; составление словаря музыкальных жанров.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Программная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Программное название, известный сюжет, литературный эпиграф.</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программной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музыкального образа, музыкальных средств,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Симфоническая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Симфонический оркестр. Тембры, группы инструментов. Симфония, симфоническая картина.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составом симфонического оркестра, группами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 симфонического оркестра;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слушание фрагментов симфонической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«дирижирование» оркестром;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симфонической музыки; просмотр фильма об устройстве оркестра.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Русские композиторы-классики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выдающихся отечественных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выдающихся композиторов, отдельными фактами из их биографии;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фрагменты вокальных, инструментальных, симфонических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развитием музыки; определение жанра,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текстов и художественной литературы биографического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тем инструментальных сочинений; 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просмотр биографического фильма.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Европейские композиторы-классики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выдающихся зарубежных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выдающихся композиторов, отдельными фактами из их биографии;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фрагменты вокальных, инструментальных, симфонических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наблюдение за развитием музыки; определение жанра,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текстов и художественной литературы биографического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тем инструментальных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просмотр биографического фильма.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Мастерство исполнителя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выдающихся исполнителей классической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изучение программ, афиш консерватории, филармонии;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нескольких интерпретаций одного и того же произведения в исполнении разных музыкантов;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беседа на тему «Композитор – исполнитель – слушатель»;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классической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создание коллекции записей любимого исполнителя.</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3 «Музыка в жизни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Красота и вдохновение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значении красоты и вдохновения в жизни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концентрация на её восприятии, своём внутреннем состоянии;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импровизация под музыку лирического характера «Цветы распускаются под музыку»;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выстраивание хорового унисона – вокального и психологического;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одновременное взятие и снятие звука, навыки певческого дыхания по руке дирижёра;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красивой песни;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вариативно: разучивание хоровода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пейзажи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программной музыки, посвящённой образам природы;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для описания настроения, характера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сопоставление музыки с произведениями изобразительного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импровизация, пластическое интонирование;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одухотворенное исполнение песен о природе, её красоте;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портреты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передающая образ человека, его походку, движения, характер, манеру речи. «Портреты», выраженные в музыкальных интонациях.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вокальной, программной инструментальной музыки, посвящённой образам людей, сказочных персонажей;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для описания настроения, характера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сопоставление музыки с произведениями изобразительного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импровизация в образе героя музыкального произведения;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харáктерное исполнение песни – портретной зарисовки;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Какой же праздник без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создающая настроение праздника. Музыка в цирке, на уличном шествии, спортивном празднике.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значении музыки на празднике;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торжественного, праздничного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«дирижирование» фрагментами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конкурс на лучшего «дирижёра»;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тематических песен к ближайшему празднику;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почему на праздниках обязательно звучит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запись видеооткрытки с музыкальным поздравлением; групповые творческие шутливые двигательные импровизации «Цирковая труппа».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Танцы, игры и веселье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 игра звуками. Танец – искусство и радость движения. Примеры популярных танцев.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исполнение музыки скерцозного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разучивание, исполнение танцевальных движений;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танец-игра;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рефлексия собственного эмоционального состояния после участияв танцевальных композициях и импровизациях;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зачем люди танцуют;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ритмическая импровизация в стиле определённого танцевального жанра;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 на войне, музыка о войне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и художественных текстов, посвящённых песням Великой Отечественной войны;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исполнение песен Великой Отечественной войны, знакомство с историей их сочинения и исполнения;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Главный музыкальный символ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Гимн России – главный музыкальный символ нашей страны. Традиции исполнения Гимна России. Другие гимны.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Гимна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историей создания, правилами исполнения;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видеозаписей парада, церемонии награждения спортсменов;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чувство гордости, понятия достоинства и чести;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этических вопросов, связанных с государственными символами страны;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Гимна своей республики, города, школы.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Искусство времени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 временное искусство. Погружение в поток музыкального звучания. Музыкальные образы движения, изменения и развития.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исполнение музыкальных произведений, передающих образ непрерывного движения;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своими телесными реакциями (дыхание, пульс, мышечный тонус) при восприятии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как музыка воздействует на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программная ритмическая или инструментальная импровизация «Поезд», «Космический корабль».</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4 «Музыка народов мира»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Певец своего народа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сочинений с народной музыкой;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формы, принципа развития фольклорного музыкального материала;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наиболее ярких тем инструментальных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композиторских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творческие, исследовательские проекты, посвящённые выдающимся композиторам.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 xml:space="preserve">Музыка стран ближнего зарубежья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особенностями музыкального фольклора народов других стран;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характерных черт, типичных элементов музыкального языка (ритм, лад,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особенностями исполнения и звучания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классификация на группы духовых, ударных, струнных;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тембров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игра – импровизация-подражание игре на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интонаций, жанров, ладов, инструментов других народовс фольклорными элементами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народных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творческие, исследовательские проекты, школьные фестивали, посвящённые музыкальной культуре народов мира.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 стран дальнего зарубежья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Смешение традиций и культур в музыке Северной Америки.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особенностями музыкального фольклора народов других стран;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характерных черт, типичных элементов музыкального языка (ритм, лад,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особенностями исполнения и звучания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классификация на группы духовых, ударных, струнных;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тембров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игра – импровизация-подражание игре на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интонаций, жанров, ладов, инструментов других народов с фольклорными элементами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народных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творческие, исследовательские проекты, школьные фестивали, посвящённые музыкальной культуре народов мира.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Диалог культур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сравнение их сочинений с народной музыкой;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формы, принципа развития фольклорного музыкального материала;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наиболее ярких тем инструментальных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композиторских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творческие, исследовательские проекты, посвящённые выдающимся композиторам.</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5 «Духовная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Звучание храма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Колокола. Колокольные звоны (благовест, трезвон и другие). Звонарские приговорки. Колокольность в музыке русских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обобщение жизненного опыта, связанного со звучанием колоколов;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традициях изготовления колоколов, значении колокольного звона; знакомство с видами колокольных звонов;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выявление, обсуждение характера, выразительных средств,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двигательная импровизация – имитация движений звонаря на колокольне;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ритмические и артикуляционные упражнения на основе звонарских приговорок;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 xml:space="preserve">вариативно: просмотр документального фильма о колоколах;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сочинение, исполнение на фортепиано, синтезаторе или металлофонах композиции (импровизации), имитирующей звучание колоколов.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Песни верующих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Молитва, хорал, песнопение, духовный стих. Образы духовной музыки в творчестве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разучивание, исполнение вокальных произведений религиозного содержания;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характере музыки, манере исполнения, выразительных средствах;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произведениями светской музыки, в которых воплощены молитвенные интонации, используется хоральный склад звучания;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документального фильма о значении молитвы;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рисование по мотивам прослушанных музыкальных произведений.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Инструментальная музыка в церкви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Орган и его роль в богослужении. Творчество И.С. Баха.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ответы на вопросы учителя;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органной музыки И.С. Баха;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описание впечатления от восприятия, характеристика музыкально-выразительных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игровая имитация особенностей игры на органе (во время слушания);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звуковое исследование – исполнение (учителем) на синтезаторе знакомых музыкальных произведений тембром органа;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трансформацией музыкального образа;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Искусство Русской православной церкви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в православном храме. Традиции исполнения, жанры (тропарь, стихира, величание и другое). Музыка и живопись, посвящённые святым. Образы Христа, Богородицы.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прослеживание исполняемых мелодий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 типа мелодического движения, особенностей ритма, темпа, динамики;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сопоставление произведений музыки и живописи, посвящённых святым, Христу, Богородице;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храма; поиск в Интернете информации о Крещении Руси, святых, об иконах.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Религиозные праздники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фрагментов праздничных богослужений, определение характера музыки, её религиозного содержания;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(с опорой на нотный текст), исполнение доступных вокальных произведений духовной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6 «Музыка театра и кино»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Музыкальная сказка на сцене, на экране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Характеры персонажей, отражённые в музыке. Тембр голоса. Соло. Хор, ансамбль.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видеопросмотр музыкальной сказки;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музыкально-выразительных средств, передающих повороты сюжета, характеры героев;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игра-викторина «Угадай по голосу»;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отдельных номеров из детской оперы, музыкальной сказки;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постановка детской музыкальной сказки, спектакль для родителей; творческий проект «Озвучиваем мультфильм».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Театр оперы и балета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Особенности музыкальных спектаклей. Балет. Опера. Солисты, хор, оркестр, дирижёр в музыкальном спектакле.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знаменитыми музыкальными театрами;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фрагментов музыкальных спектаклей с комментариями учителя;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особенностей балетного и оперного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тесты или кроссворды на освоение специальных терминов;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танцевальная импровизация под музыку фрагмента балета;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доступного фрагмента, обработки песни (хора из оперы);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в дирижёра» – двигательная импровизация во время слушания оркестрового фрагмента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Балет. Хореография – искусство танца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и обсуждение видеозаписей – знакомство с несколькими яркими сольными номерами и сценами из балетов русских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балетной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Опера. Главные герои и номера оперного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 -Корсакова («Садко», «Сказка о царе Салтане», «Снегурочка»), М.И. Глинки («Руслан и Людмила»), К.В. Глюка («Орфей и Эвридика»), Дж. Верди и других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опер;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характера музыки сольной партии, роли и выразительных средств оркестрового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тембрами голосов оперных певцов;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терминологии;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звучащие тесты и кроссворды на проверку знаний;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песни, хора из оперы;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рисование героев, сцен из опер;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фильма-оперы; постановка детской оперы.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Сюжет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Либретто. Развитие музыки в соответствии с сюжетом. Действия и сцены в опере и балете. Контрастные образы, лейтмотивы.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либретто, структурой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рисунок обложки для либретто опер и балетов;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 выразительных средств, создающих образы главных героев, противоборствующих сторон;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музыкальным развитием, характеристика приёмов,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пропевание музыкальных тем, пластическое интонирование оркестровых фрагментов;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звучащие и терминологические тесты;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создание любительского видеофильма на основе выбранного либретто; просмотр фильма-оперы или фильма-балета.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Оперетта, мюзикл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История возникновения и особенности жанра. Отдельные номера из оперетт И. Штрауса, И. Кальмана и др.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жанрами оперетты, мюзикла;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из оперетт, анализ характерных особенностей жанра;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отдельных номеров из популярных музыкальных спектаклей;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сравнение разных постановок одного и того же мюзикла;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Кто создаёт музыкальный спектакль?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Профессии музыкального театра: дирижёр, режиссёр, оперные певцы, балерины и танцовщики, художники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по поводу синкретичного характера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миром театральных профессий, творчеством театральных режиссёров, художников;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фрагментов одного и того же спектакля в разных постановках;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различий в оформлении, режиссуре;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создание эскизов костюмов и декораций к одному из изученных музыкальных спектаклей;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виртуальный квест по музыкальному театру.</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Патриотическая и народная тема в театре и кино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фрагментов крупных сценических произведений, фильмов;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характера героев и событий;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зачем нужна серьёзная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разучивание, исполнение песен о Родине, нашей стране, исторических событиях и подвигах героев;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7 «Современная музыкальная культура»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Современные обработки классической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музыки классической и её современной обработки;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обработок классической музыки, сравнение их с оригиналом;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комплекса выразительных средств, наблюдение за изменением характера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вокальное исполнение классических тем в сопровождении современного ритмизованного аккомпанемента;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Джаз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w:t>
      </w:r>
      <w:r w:rsidRPr="00403810">
        <w:rPr>
          <w:rFonts w:ascii="Times New Roman" w:hAnsi="Times New Roman" w:cs="Times New Roman"/>
          <w:color w:val="000000"/>
          <w:sz w:val="24"/>
          <w:szCs w:val="24"/>
          <w:lang w:val="ru-RU"/>
        </w:rPr>
        <w:lastRenderedPageBreak/>
        <w:t xml:space="preserve">выбору учителя могут быть представлены примеры творчества всемирно известных джазовых).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джазовых музыкантов;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узнавание, различение на слух джазовых композиций в отличие от других музыкальных стилей и направлений;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музыкальных инструментов, исполняющих джазовую композицию;</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Исполнители современной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одного или нескольких исполнителей современной музыки, популярных у молодёжи.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видеоклипов современных исполнителей;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композиций с другими направлениями и стилями (классикой, духовной, народной музыкой);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Электронные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композиций в исполнении на электронных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звучания с акустическими инструментами, обсуждение результатов сравнения;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подбор электронных тембров для создания музыки к фантастическому фильму;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sidRPr="00403810">
        <w:rPr>
          <w:rFonts w:ascii="Times New Roman" w:hAnsi="Times New Roman" w:cs="Times New Roman"/>
          <w:color w:val="000000"/>
          <w:sz w:val="24"/>
          <w:szCs w:val="24"/>
        </w:rPr>
        <w:t>GarageBand</w:t>
      </w:r>
      <w:r w:rsidRPr="00403810">
        <w:rPr>
          <w:rFonts w:ascii="Times New Roman" w:hAnsi="Times New Roman" w:cs="Times New Roman"/>
          <w:color w:val="000000"/>
          <w:sz w:val="24"/>
          <w:szCs w:val="24"/>
          <w:lang w:val="ru-RU"/>
        </w:rPr>
        <w:t>).</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8 «Музыкальная грамота»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Весь мир звучит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Звуки музыкальные и шумовые. Свойства звука: высота, громкость, длительность, тембр.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звуками музыкальными и шумовыми;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определение на слух звуков различного качества;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 подражание звукам и голосам природы с использованием шумовых музыкальных инструментов, вокальной импровизации;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артикуляционные упражнения, разучивание и исполнение попевок и песен с использованием звукоподражательных элементов, шумовых звуков.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Звукоряд</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Нотный стан, скрипичный ключ. Ноты первой октавы.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элементами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по нотной записи, определение на слух звукоряда в отличие от других последовательностей звуков;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пение с названием нот, игра на металлофоне звукоряда от ноты «до»;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вокальных упражнений, песен, построенных на элементах звукоряда.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Интонация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Выразительные и изобразительные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попевок, вокальных упражнений, песен, вокальные и инструментальные импровизации на основе данных интонаций;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музыкальных произведений, включающих примеры изобразительных интонаций.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Ритм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Звуки длинные и короткие (восьмые и четвертные длительности), такт, тактовая черта.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ритмических рисунков, состоящих из различных длительностей и пауз;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с помощью звучащих жестов (хлопки, шлепки, притопы) и (или) ударных инструментов простых ритмов;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«Ритмическое эхо», прохлопывание ритма по ритмическим карточкам, проговаривание с использованием ритмослогов;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 ударных инструментах ритмической партитуры;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Ритмический рисунок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Длительности половинная, целая, шестнадцатые. Паузы. Ритмические рисунки. Ритмическая партитура.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ритмических рисунков, состоящих из различных длительностей и пауз;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с помощью звучащих жестов (хлопки, шлепки, притопы) и (или) ударных инструментов простых ритмов;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«Ритмическое эхо», прохлопывание ритма по ритмическим карточкам, проговаривание с использованием ритмослогов;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 ударных инструментах ритмической партитуры;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Размер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Равномерная пульсация. Сильные и слабые доли. Размеры 2/4, 3/4, 4/4.</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ритмические упражнения на ровную пульсацию, выделение сильных долей в размерах 2/4, 3/4, 4/4 (звучащими жестами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по нотной записи размеров 2/4, 3/4, 4/4;</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вокальных упражнений, песен в размерах 2/4, 3/4, 4/4 с хлопками-акцентами на сильную долю, элементарными дирижёрскими жестами;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музыкальным размером, танцевальные, двигательные импровизации под музыку;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Музыкальный язык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Темп, тембр. Динамика (форте, пиано, крещендо, диминуэндо). Штрихи (стаккато, легато, акцент).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элементами музыкального языка, специальными терминами, их обозначением в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определение изученных элементов на слух при восприятии музыкальных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вокальных и ритмических упражнений, песен с ярко выраженными динамическими, темповыми, штриховыми красками;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использование элементов музыкального языка для создания определённого образа, настроения в вокальных и инструментальных импровизациях;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Высота звуков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Регистры. Ноты певческого диапазона. Расположение нот на клавиатуре. Знаки альтерации (диезы, бемоли, бекары).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понятий «выше-ниже»;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изменением музыкального образа при изменении регистра;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Мелодия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Мотив, музыкальная фраза. Поступенное, плавное движение мелодии, скачки. Мелодический рисунок.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мелодических рисунков с поступенным, плавным движением, скачками, остановками;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исполнение, импровизация (вокальная или на звуковысотных музыкальных инструментах) различных мелодических рисунков;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Сопровождение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Аккомпанемент. Остинато. Вступление, заключение, проигрыш.</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главного голоса и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характеристика мелодических и ритмических особенностей главного голоса и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показ рукой линии движения главного голоса и аккомпанемента;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простейших элементов музыкальной формы: вступление, заключение, проигрыш;</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графической схемы;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импровизация ритмического аккомпанемента к знакомой песне (звучащими жестами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простейшего сопровождения к знакомой мелодии на клавишных или духовых инструментах.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Песня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Куплетная форма. Запев, припев.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строением куплетной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буквенной или графической схемы куплетной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написанных в куплетной форме;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куплетной формы при слушании незнакомых музыкальных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импровизация, сочинение новых куплетов к знакомой песне.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Лад</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Понятие лада. Семиступенные лады мажор и минор. Краска звучания. Ступеневый состав.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ладового наклонения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«Солнышко – туча»;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изменением музыкального образа при изменении лада;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распевания, вокальные упражнения, построенные на чередовании мажора и минора;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с ярко выраженной ладовой окраской;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импровизация, сочинение в заданном ладу; чтение сказок о нотах и музыкальных ладах.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Пентатоника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Пентатоника – пятиступенный лад, распространённый у многих народов.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инструментальных произведений, исполнение песен, написанных в пентатонике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Ноты в разных октавах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Ноты второй и малой октавы. Басовый ключ.</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нотной записью во второй и малой октаве;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прослеживание по нотам небольших мелодий в соответствующем диапазоне; сравнение одной и той же мелодии, записанной в разных октавах;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в какой октаве звучит музыкальный фрагмент;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духовых, клавишных инструментах или виртуальной клавиатуре попевок, кратких мелодий по нотам.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Дополнительные обозначения в нотах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Реприза, фермата, вольта, украшения (трели, форшлаги).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дополнительными элементами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попевок, в которых присутствуют данные элементы.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Ритмические рисунки в размере 6/8</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Размер 6/8. Нота с точкой. Шестнадцатые. Пунктирный ритм.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ритмических рисунков в размере 6/8;</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с помощью звучащих жестов (хлопки, шлепки, притопы) и (или) ударных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«Ритмическое эхо», прохлопывание ритма по ритмическим карточкам, проговаривание ритмослогами;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 ударных инструментах ритмической партитуры;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мелодий и аккомпанементов в размере 6/8.</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Тональность. Гамма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Тоника, тональность. Знаки при ключе. Мажорные и минорные тональности (до 2–3 знаков при ключе).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устойчивых звуков;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«устой – неустой»;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пение упражнений – гамм с названием нот, прослеживание по нотам;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понятия «тоника»;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упражнение на допевание неполной музыкальной фразы до тоники «Закончи музыкальную фразу»;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импровизация в заданной тональности.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Интервалы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Понятие музыкального интервала. Тон, полутон. Консонансы: терция, кварта, квинта, секста, октава. Диссонансы: секунда, септима.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понятия «интервал»;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 ступеневого состава мажорной и минорной гаммы (тон-полутон);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диссонансов и консонансов, параллельного движения двух голосов в октаву, терцию, сексту;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для определения краски звучания различных интервалов;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попевок и песен с ярко выраженной характерной интерваликой в мелодическом движении;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элементы двухголосия;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Гармония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Аккорд. Трезвучие мажорное и минорное. Понятие фактуры. Фактуры аккомпанемента бас-аккорд, аккордовая, арпеджио.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интервалов и аккордов;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мажорных и минорных аккордов;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попевок и песен с мелодическим движениемпо звукам аккордов;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вокальные упражнения с элементами трёхголосия;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типа фактуры аккомпанемента исполняемых песен, прослушанных инструментальных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сочинение аккордового аккомпанемента к мелодии песни.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Музыкальная форма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строением музыкального произведения, понятиями двухчастной и трёхчастной формы, рондо;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определение формы их строения на слух;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буквенной или графической схемы;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написанных в двухчастной или трёхчастной форме;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Вариации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Варьирование как принцип развития. Тема. Вариации.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сочинённых в форме вариаций;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развитием, изменением основной темы;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буквенной или графической схемы;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ритмической партитуры, построенной по принципу вариаций;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коллективная импровизация в форме вариаций.</w:t>
      </w:r>
    </w:p>
    <w:p w:rsidR="00403810" w:rsidRPr="00403810" w:rsidRDefault="00403810" w:rsidP="00403810">
      <w:pPr>
        <w:spacing w:after="0"/>
        <w:rPr>
          <w:rFonts w:ascii="Times New Roman" w:hAnsi="Times New Roman" w:cs="Times New Roman"/>
          <w:sz w:val="24"/>
          <w:szCs w:val="24"/>
          <w:lang w:val="ru-RU"/>
        </w:rPr>
        <w:sectPr w:rsidR="00403810" w:rsidRPr="00403810">
          <w:pgSz w:w="11906" w:h="16383"/>
          <w:pgMar w:top="1134" w:right="850" w:bottom="1134" w:left="1701" w:header="720" w:footer="720" w:gutter="0"/>
          <w:cols w:space="720"/>
        </w:sectPr>
      </w:pPr>
    </w:p>
    <w:p w:rsidR="00403810" w:rsidRPr="00403810" w:rsidRDefault="00403810" w:rsidP="00403810">
      <w:pPr>
        <w:spacing w:after="0" w:line="264" w:lineRule="auto"/>
        <w:ind w:left="120"/>
        <w:jc w:val="both"/>
        <w:rPr>
          <w:rFonts w:ascii="Times New Roman" w:hAnsi="Times New Roman" w:cs="Times New Roman"/>
          <w:sz w:val="24"/>
          <w:szCs w:val="24"/>
          <w:lang w:val="ru-RU"/>
        </w:rPr>
      </w:pPr>
      <w:bookmarkStart w:id="31" w:name="block-25016289"/>
      <w:bookmarkEnd w:id="31"/>
      <w:r w:rsidRPr="00403810">
        <w:rPr>
          <w:rFonts w:ascii="Times New Roman" w:hAnsi="Times New Roman" w:cs="Times New Roman"/>
          <w:b/>
          <w:color w:val="000000"/>
          <w:sz w:val="24"/>
          <w:szCs w:val="24"/>
          <w:lang w:val="ru-RU"/>
        </w:rPr>
        <w:lastRenderedPageBreak/>
        <w:t>ПЛАНИРУЕМЫЕ ОБРАЗОВАТЕЛЬНЫЕ РЕЗУЛЬТАТЫ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ЛИЧНОСТНЫЕ РЕЗУЛЬТАТЫ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результате изучения музыки на уровне начального общего образования у обучающегося будут сформированы следующие личностные результаты: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 xml:space="preserve">1) в области гражданско-патриотического воспитания: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осознание российской гражданской идентичности;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и традиций республик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уважение к достижениям отечественных мастеров культуры;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стремление участвовать в творческой жизни своей школы, города, республики.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2) в области духовно-нравственного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признание индивидуальности каждого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проявление сопереживания, уважения и доброжелательности;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3) в области эстетического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восприимчивость к различным видам искусства, музыкальным традициям и творчеству своего и других народов;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умение видеть прекрасное в жизни, наслаждаться красотой;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стремление к самовыражению в разных видах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 xml:space="preserve">4) в области научного познания: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первоначальные представления о единстве и особенностях художественной и научной картины мира;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5) в области физического воспитания, формирования культуры здоровья и эмоционального благополучия: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знание правил здорового и безопасного (для себя и других людей) образа жизни в окружающей среде и готовность к их выполнению;</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профилактика умственного и физического утомления с использованием возможностей музыкотерапии.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6) в области трудового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трудолюбие в учёбе, настойчивость в достижении поставленных целей;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уважение к труду и результатам трудовой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7) в области экологического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бережное отношение к природе; неприятие действий, приносящих ей вред.</w:t>
      </w:r>
      <w:bookmarkStart w:id="32" w:name="_Toc139972685"/>
      <w:bookmarkEnd w:id="32"/>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МЕТАПРЕДМЕТНЫЕ РЕЗУЛЬТАТЫ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Овладение универсальными познавательными действиями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базовые логические действия как часть универсальных познавательных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устанавливать причинно-следственные связи в ситуациях музыкального восприятия и исполнения, делать выводы.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У обучающегося будут сформированы следующие базовые исследовательские действия как часть универсальных познавательных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прогнозировать возможное развитие музыкального процесса, эволюции культурных явлений в различных условиях.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умения работать с информацией как часть универсальных познавательных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выбирать источник получения информации;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анализировать текстовую, видео-, графическую, звуковую, информацию в соответствии с учебной задачей;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анализировать музыкальные тексты (акустические и нотные)по предложенному учителем алгоритму;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У обучающегося будут сформированы следующие умения как часть универсальных коммуникативных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1) невербальная коммуникация: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выступать перед публикой в качестве исполнителя музыки (соло или в коллективе);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2) вербальная коммуникация: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признавать возможность существования разных точек зрения;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корректно и аргументированно высказывать своё мнение;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готовить небольшие публичные выступления;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3) совместная деятельность (сотрудничество):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стремиться к объединению усилий, эмоциональной эмпатии в ситуациях совместного восприятия, исполнения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переключаться между различными формами коллективной, групповойи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формулировать краткосрочные и долгосрочные цели (индивидуальныес учётом участия в коллективных задачах) в стандартной (типовой) ситуациина основе предложенного формата планирования, распределения промежуточных шагов и сроков;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ответственно выполнять свою часть работы; оценивать свой вклад в общий результат;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выполнять совместные проектные, творческие задания с опорой на предложенные образцы.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умения самоорганизации как части универсальных регулятивных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выстраивать последовательность выбранных действий.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устанавливать причины успеха (неудач) учебной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корректировать свои учебные действия для преодоления ошибок.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bookmarkStart w:id="33" w:name="_Toc139972686"/>
      <w:bookmarkEnd w:id="33"/>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ПРЕДМЕТНЫЕ РЕЗУЛЬТАТЫ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сознательно стремятся к развитию своих музыкальных способностей;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имеют опыт восприятия, творческой и исполнительской деятельности;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 уважением относятся к достижениям отечественной музыкальной культуры;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стремятся к расширению своего музыкального кругозора.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1 «Народная музыка России»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на слух и называть знакомые народные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группировать народные музыкальные инструменты по принципу звукоизвлечения: духовые, ударные, струнные;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принадлежность музыкальных произведений и их фрагментов к композиторскому или народному творчеству;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манеру пения, инструментального исполнения, типы солистов и коллективов – народных и академических;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создавать ритмический аккомпанемент на ударных инструментахпри исполнении народной песни;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народные произведения различных жанров с сопровождением и без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участвовать в коллективной игре (импровизации) (вокальной, инструментальной, танцевальной) на основе освоенных фольклорных жанров.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2 «Классическая музыка»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произведения классической музыки, называть автора и произведение, исполнительский состав;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различать концертные жанры по особенностям исполнения (камерныеи симфонические, вокальные и инструментальные), знать их разновидности, приводить примеры;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(в том числе фрагментарно, отдельными темами) сочинения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характеризовать выразительные средства, использованные композитором для создания музыкального образа;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3 «Музыка в жизни человека»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4 «Музыка народов мира»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и исполнять произведения народной и композиторской музыки других стран;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 характеризовать фольклорные жанры музыки (песенные, танцевальные), вычленять и называть типичные жанровые признаки.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К концу изучения модуля № 5 «Духовная музыка»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характер, настроение музыкальных произведений духовной музыки, характеризовать её жизненное предназначение;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доступные образцы духовной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6 «Музыка театра и кино»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и называть особенности музыкально-сценических жанров (опера, балет, оперетта, мюзикл);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отдельные номера музыкального спектакля (ария, хор, увертюра и так далее), узнавать на слух и называть освоенные музыкальные произведения (фрагменты) и их авторов;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7 «Современная музыкальная культура»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различать разнообразные виды и жанры, современной музыкальной культуры, стремиться к расширению музыкального кругозора;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современные музыкальные произведения, соблюдая певческую культуру звука.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8 «Музыкальная грамота» обучающийся научится:</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классифицировать звуки: шумовые и музыкальные, длинные, короткие, тихие, громкие, низкие, высокие;</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элементы музыкального языка (темп, тембр, регистр, динамика, ритм, мелодия, аккомпанемент и другое), уметь объяснить значение соответствующих терминов;</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изобразительные и выразительные интонации, находить признаки сходства и различия музыкальных и речевых интонаций;</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принципы развития: повтор, контраст, варьирование;</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ориентироваться в нотной записи в пределах певческого диапазона;</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и создавать различные ритмические рисунки;</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песни с простым мелодическим рисунком.</w:t>
      </w:r>
    </w:p>
    <w:p w:rsidR="00403810" w:rsidRDefault="00403810"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403810" w:rsidRDefault="00403810" w:rsidP="00403810">
      <w:pPr>
        <w:spacing w:after="0"/>
        <w:ind w:left="120"/>
      </w:pPr>
      <w:r>
        <w:rPr>
          <w:rFonts w:ascii="Times New Roman" w:hAnsi="Times New Roman"/>
          <w:b/>
          <w:color w:val="000000"/>
          <w:sz w:val="28"/>
        </w:rPr>
        <w:t xml:space="preserve">ТЕМАТИЧЕСКОЕ ПЛАНИРОВАНИЕ </w:t>
      </w:r>
    </w:p>
    <w:p w:rsidR="00403810" w:rsidRDefault="00403810" w:rsidP="00403810">
      <w:pPr>
        <w:spacing w:after="0"/>
        <w:ind w:left="120"/>
      </w:pPr>
      <w:r>
        <w:rPr>
          <w:rFonts w:ascii="Times New Roman" w:hAnsi="Times New Roman"/>
          <w:b/>
          <w:color w:val="000000"/>
          <w:sz w:val="28"/>
        </w:rPr>
        <w:t xml:space="preserve">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11"/>
        <w:gridCol w:w="4464"/>
        <w:gridCol w:w="1491"/>
        <w:gridCol w:w="2980"/>
      </w:tblGrid>
      <w:tr w:rsidR="00403810" w:rsidTr="005F630E">
        <w:trPr>
          <w:trHeight w:val="2267"/>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r>
              <w:rPr>
                <w:rFonts w:ascii="Times New Roman" w:hAnsi="Times New Roman"/>
                <w:b/>
                <w:color w:val="000000"/>
                <w:sz w:val="24"/>
              </w:rPr>
              <w:t xml:space="preserve">№ п/п </w:t>
            </w:r>
          </w:p>
          <w:p w:rsidR="00403810" w:rsidRDefault="00403810">
            <w:pPr>
              <w:spacing w:after="0"/>
              <w:ind w:left="135"/>
            </w:pP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r>
              <w:rPr>
                <w:rFonts w:ascii="Times New Roman" w:hAnsi="Times New Roman"/>
                <w:b/>
                <w:color w:val="000000"/>
                <w:sz w:val="24"/>
              </w:rPr>
              <w:t xml:space="preserve">Наименование разделов и тем программы </w:t>
            </w:r>
          </w:p>
          <w:p w:rsidR="00403810" w:rsidRDefault="00403810">
            <w:pPr>
              <w:spacing w:after="0"/>
              <w:ind w:left="135"/>
            </w:pPr>
          </w:p>
        </w:tc>
        <w:tc>
          <w:tcPr>
            <w:tcW w:w="149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b/>
                <w:color w:val="000000"/>
                <w:sz w:val="24"/>
              </w:rPr>
              <w:t>Количество часов</w:t>
            </w:r>
          </w:p>
          <w:p w:rsidR="00403810" w:rsidRDefault="00403810" w:rsidP="00403810">
            <w:pPr>
              <w:spacing w:after="0"/>
              <w:ind w:left="135"/>
            </w:pP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r>
              <w:rPr>
                <w:rFonts w:ascii="Times New Roman" w:hAnsi="Times New Roman"/>
                <w:b/>
                <w:color w:val="000000"/>
                <w:sz w:val="24"/>
              </w:rPr>
              <w:t xml:space="preserve">Электронные (цифровые) образовательные ресурсы </w:t>
            </w:r>
          </w:p>
          <w:p w:rsidR="00403810" w:rsidRDefault="00403810">
            <w:pPr>
              <w:spacing w:after="0"/>
              <w:ind w:left="135"/>
            </w:pP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ИНВАРИАНТНАЯ ЧАСТЬ</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1.Народная музыка России</w:t>
            </w:r>
          </w:p>
        </w:tc>
      </w:tr>
      <w:tr w:rsidR="00403810" w:rsidRPr="00163E75" w:rsidTr="005F630E">
        <w:trPr>
          <w:trHeight w:val="1470"/>
        </w:trPr>
        <w:tc>
          <w:tcPr>
            <w:tcW w:w="1014"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1.1</w:t>
            </w:r>
          </w:p>
        </w:tc>
        <w:tc>
          <w:tcPr>
            <w:tcW w:w="506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lang w:val="ru-RU"/>
              </w:rPr>
              <w:t xml:space="preserve">Край, в котором ты живёшь: «Наш край» (То березка, то рябина…, муз. Д.Б. Кабалевского, сл. А.Пришельца); «Моя Россия» (муз. Г. Струве, сл. </w:t>
            </w:r>
            <w:r>
              <w:rPr>
                <w:rFonts w:ascii="Times New Roman" w:hAnsi="Times New Roman"/>
                <w:color w:val="000000"/>
                <w:sz w:val="24"/>
              </w:rPr>
              <w:t>Н.Соловьёвой)</w:t>
            </w:r>
          </w:p>
        </w:tc>
        <w:tc>
          <w:tcPr>
            <w:tcW w:w="149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 1 </w:t>
            </w:r>
          </w:p>
        </w:tc>
        <w:tc>
          <w:tcPr>
            <w:tcW w:w="3063" w:type="dxa"/>
            <w:tcBorders>
              <w:top w:val="single" w:sz="2" w:space="0" w:color="auto"/>
              <w:left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 xml:space="preserve">Русский фольклор: русские народные песни «Во кузнице», «Веселые гуси», «Скок, скок, молодой дроздок», </w:t>
            </w:r>
            <w:r>
              <w:rPr>
                <w:rFonts w:ascii="Times New Roman" w:hAnsi="Times New Roman"/>
                <w:color w:val="000000"/>
                <w:sz w:val="24"/>
                <w:lang w:val="ru-RU"/>
              </w:rPr>
              <w:lastRenderedPageBreak/>
              <w:t>«Земелюшка-чернозем», «У кота-воркота», «Солдатушки, бравы ребятушки»; заклички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lastRenderedPageBreak/>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lastRenderedPageBreak/>
              <w:t>1.3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Русские народные музыкальные инструменты: русские народные песни «Ходит зайка по саду», «Как у наших у ворот», песня Т.А. Потапенко «Скворушка прощается»; В.Я.Шаинский «Дважды два – четыре»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Сказки, мифы и легенды: С.Прокофьев. Симфоническая сказка «Петя и Волк»; Н. Римский-Корсаков «Садко»</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Фольклор народов России: татарская народная песня «Энисэ», якутская народная песня «Олененок»</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Народные праздники: «Рождественское чудо» колядка; «Прощай, прощай Масленица» русская народная песня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6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2.Классическая музыка</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Композиторы – детям: Д.Кабалевский песня о школе; П.И.Чайковский «Марш деревянных солдатиков», «Мама», «Песня жаворонка» из Детского альбома; Г. Дмитриев Вальс, В. Ребиков «Медведь»</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Оркестр: И. Гайдн Анданте из симфонии № 94; Л.ван Бетховен Маршевая тема из финала Пятой симфонии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Музыкальные инструменты. Флейта: И.С.Бах «Шутка», В.Моцарт Аллегретто из оперы волшебная флейта, тема Птички из сказки С.С. Прокофьева «Петя и Волк»; «Мелодия» из оперы «Орфей и Эвридика» К.В. Глюка, «Сиринкс» К. Дебюсси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Вокальная музыка: С.С. Прокофьев, стихи А. Барто «Болтунья»; М.И. Глинка, стихи Н. Кукольника «Попутная песня»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Инструментальная музыка: П.И. Чайковский «Мама», «Игра в лошадки» из Детского альбома, С.С. Прокофьев «Раскаяние» из Детской музыки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Русские композиторы-классики: П.И. Чайковский «Утренняя молитва», «Полька» из Детского альбома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lastRenderedPageBreak/>
              <w:t>2.7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Европейские композиторы-классики: Л. ван Бетховен Марш «Афинские развалины», И.Брамс «Колыбельная»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7 </w:t>
            </w:r>
          </w:p>
        </w:tc>
      </w:tr>
      <w:tr w:rsidR="00403810" w:rsidRPr="00163E75"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3.Музыка в жизни человека</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lang w:val="ru-RU"/>
              </w:rPr>
              <w:t xml:space="preserve">Музыкальные пейзажи: С.С. Прокофьев «Дождь и радуга», «Утро», «Вечер» из Детской музыки; утренний пейзаж П.И.Чайковского, Э.Грига, Д.Б.Кабалевского; музыка вечера - «Вечерняя сказка» А.И. Хачатуряна; «Колыбельная медведицы» сл. Яковлева, муз. Е.П.Крылатова; «Вечерняя музыка» В. Гаврилина; «Летний вечер тих и ясен…» на сл. </w:t>
            </w:r>
            <w:r>
              <w:rPr>
                <w:rFonts w:ascii="Times New Roman" w:hAnsi="Times New Roman"/>
                <w:color w:val="000000"/>
                <w:sz w:val="24"/>
              </w:rPr>
              <w:t>Фета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 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Музыкальные портреты: песня «Болтунья» сл. А. Барто, муз. С. Прокофьева; П.И. Чайковский «Баба Яга» из Детского альбома; Л. Моцарт «Менуэт»</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Танцы, игры и веселье: А. Спадавеккиа «Добрый жук», песня из к/ф «Золушка», И. Дунаевский Полька; И.С. Бах «Волынка»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lang w:val="ru-RU"/>
              </w:rPr>
              <w:t xml:space="preserve">Какой же праздник без музыки? О. Бихлер марш «Триумф победителей»; В. Соловьев-Седой Марш нахимовцев; песни, посвящённые Дню </w:t>
            </w:r>
            <w:r>
              <w:rPr>
                <w:rFonts w:ascii="Times New Roman" w:hAnsi="Times New Roman"/>
                <w:color w:val="000000"/>
                <w:sz w:val="24"/>
              </w:rPr>
              <w:t>Победы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 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 xml:space="preserve">Библиотека ЦОК </w:t>
            </w:r>
            <w:hyperlink r:id="rId61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4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ВАРИАТИВНАЯ ЧАСТЬ</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1.Музыка народов мира</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Певец своего народа: А. Хачатурян Андантино, «Подражание народному»</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 стран ближнего зарубежья: Белорусские народные песни «Савка и Гришка», «Бульба», Г. Гусейнли, сл. Т. Муталлибова «Мои цыплята»; Лезгинка, танец народов Кавказа; Лезгинка из балета А.Хачатуряна «Гаянэ»</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 стран дальнего зарубежья: «Гусята» – немецкая народная песня, «Аннушка» – чешская народная песня, М. Теодоракис народный танец «Сиртаки», «Чудесная лютня»: этническая музыка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5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lastRenderedPageBreak/>
              <w:t>Раздел 2.Духовная музыка</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Звучание храма: П.И. Чайковский «Утренняя молитва» и «В церкви» из Детского альбома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Религиозные праздники:Рождественский псалом «Эта ночь святая», Рождественская песня «Тихая ночь»</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2 </w:t>
            </w:r>
          </w:p>
        </w:tc>
      </w:tr>
      <w:tr w:rsidR="00403810" w:rsidRPr="00163E75"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3.Музыка театра и кино</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Музыкальная сказка на сцене, на экране: оперы-сказки «Муха-цокотуха», «Волк и семеро козлят»; песни из мультфильма «Бременские музыканты»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Театр оперы и балета: П. Чайковский балет «Щелкунчик». Танцы из второго действия: Шоколад (испанский танец), Кофе (арабский танец), Чай (китайский танец), Трепак (русский танец), Танец пастушков; И. Стравинский – «Поганый пляс Кощеева царства» и «Финал» из балета «Жар-Птица»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Балет. Хореография – искусство танца: П. Чайковский. Финал 1-го действия из балета «Спящая красавица»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Опера. Главные герои и номера оперного спектакля: мужской и женский хоры из Интродукции оперы М.И. Глинки «Иван Сусанин»</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4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4.Современная музыкальная культура</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4.1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Современные обработки классики:В. Моцарт «Колыбельная»; А. Вивальди «Летняя гроза» в современной обработке, Ф. Шуберт «Аве Мария»; Поль Мориа «Фигаро» в современной обработке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4.2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Электронные музыкальные инструменты: И. Томита электронная обработка пьесы М.П. Мусоргского «Балет невылупившихся птенцов» из цикла «Картинки с выставки»; А.Рыбников «Гроза» и «Свет Звезд» из к/ф «Через тернии к звездам»; А. Островский «Спят усталые игрушки»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3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5.Музыкальная грамота</w:t>
            </w:r>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lastRenderedPageBreak/>
              <w:t>5.1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Весь мир звучит: Н.А. Римский-Корсаков «Похвала пустыне» из оперы «Сказание о невидимом граде Китеже и деве Февронии»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3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163E75"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5.2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Песня: П.И. Чайковский «Осенняя песнь»; Д.Б. Кабалевский, стихи В. Викторова «Песня о школе», А.Д. Филиппенко, стихи Т.И. Волгиной «Веселый музыкант»</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3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2 </w:t>
            </w:r>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33 </w:t>
            </w:r>
          </w:p>
          <w:p w:rsidR="00403810" w:rsidRDefault="00403810">
            <w:pPr>
              <w:spacing w:after="0"/>
              <w:ind w:left="135"/>
              <w:jc w:val="center"/>
            </w:pP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tc>
      </w:tr>
    </w:tbl>
    <w:p w:rsidR="00403810" w:rsidRDefault="00403810" w:rsidP="00403810">
      <w:pPr>
        <w:spacing w:after="0"/>
        <w:sectPr w:rsidR="00403810" w:rsidSect="005F630E">
          <w:type w:val="continuous"/>
          <w:pgSz w:w="11906" w:h="16383"/>
          <w:pgMar w:top="1134" w:right="1134" w:bottom="1134" w:left="1134" w:header="720" w:footer="720" w:gutter="0"/>
          <w:cols w:space="720"/>
        </w:sectPr>
      </w:pPr>
    </w:p>
    <w:p w:rsidR="00403810" w:rsidRDefault="00403810" w:rsidP="00403810">
      <w:pPr>
        <w:spacing w:after="0"/>
        <w:ind w:left="120"/>
      </w:pPr>
      <w:r>
        <w:rPr>
          <w:rFonts w:ascii="Times New Roman" w:hAnsi="Times New Roman"/>
          <w:b/>
          <w:color w:val="000000"/>
          <w:sz w:val="28"/>
        </w:rPr>
        <w:lastRenderedPageBreak/>
        <w:t xml:space="preserve">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41"/>
        <w:gridCol w:w="4491"/>
        <w:gridCol w:w="1514"/>
        <w:gridCol w:w="2800"/>
      </w:tblGrid>
      <w:tr w:rsidR="005F630E" w:rsidTr="005F630E">
        <w:trPr>
          <w:trHeight w:val="2267"/>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 п/п </w:t>
            </w:r>
          </w:p>
          <w:p w:rsidR="005F630E" w:rsidRDefault="005F630E">
            <w:pPr>
              <w:spacing w:after="0"/>
              <w:ind w:left="135"/>
            </w:pP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Наименование разделов и тем программы </w:t>
            </w:r>
          </w:p>
          <w:p w:rsidR="005F630E" w:rsidRDefault="005F630E">
            <w:pPr>
              <w:spacing w:after="0"/>
              <w:ind w:left="135"/>
            </w:pPr>
          </w:p>
        </w:tc>
        <w:tc>
          <w:tcPr>
            <w:tcW w:w="151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b/>
                <w:color w:val="000000"/>
                <w:sz w:val="24"/>
              </w:rPr>
              <w:t>Количество часов</w:t>
            </w:r>
          </w:p>
          <w:p w:rsidR="005F630E" w:rsidRDefault="005F630E" w:rsidP="005F630E">
            <w:pPr>
              <w:spacing w:after="0"/>
              <w:ind w:left="135"/>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Электронные (цифровые) образовательные ресурсы </w:t>
            </w:r>
          </w:p>
          <w:p w:rsidR="005F630E" w:rsidRDefault="005F630E">
            <w:pPr>
              <w:spacing w:after="0"/>
              <w:ind w:left="135"/>
            </w:pP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ИНВАРИАНТНАЯ ЧАСТЬ</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1.Народная музыка России</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Край, в котором ты живёшь: русские народные песни «Во поле береза стояла», «Уж как по мосту, мосточку»; В.Я.Шаинский «Вместе весело шагать»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Русский фольклор: русские народные песни «Из-под дуба, из-под вяза»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Русские народные музыкальные инструменты: Русские народные песни «Светит месяц»; «Ах вы, сени, мои сени»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Сказки, мифы и легенды: «Былина о Вольге и Микуле», А.С. Аренский «Фантазия на темы Рябинина для фортепиано с оркестром»; Н.Добронравов М. Таривердиев «Маленький принц» (Кто тебя выдумал, звездная страна…)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Народные праздники: песни-колядки «Пришла коляда», «В ночном саду»</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народов России: народная песня коми «Провожание»; татарская народная песня «Туган як»</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1.7</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в творчестве профессиональных музыкантов: Хор «А мы просо сеяли» из оперы Н.А. Римского-Корсакова «Снегурочка», П.И. Чайковский Финал из симфонии № 4</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3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7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2.Классическая музыка</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Русские композиторы-классики: П.И.Чайковский «Немецкая песенка», «Неаполитанская песенка» из Детского альбома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Европейские композиторы-классики: Л. ван Бетховен «Сурок»; Концерт для фортепиано с оркестром № 4, 2-я часть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Музыкальные инструменты. Скрипка, виолончель: Н. Паганини каприс № 24; Л. Делиб Пиццикато из балета «Сильвия»; А. Вивальди Концерт для виолончели с оркестром соль-минор, 2 часть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Вокальная музыка: М.И. Глинка «Жаворонок»; "Школьный вальс" Исаака Дунаевского</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Программная музыка: А.К. Лядов «Кикимора», «Волшебное озеро»; М.П. Мусоргский. </w:t>
            </w:r>
            <w:r>
              <w:rPr>
                <w:rFonts w:ascii="Times New Roman" w:hAnsi="Times New Roman"/>
                <w:color w:val="000000"/>
                <w:sz w:val="24"/>
              </w:rPr>
              <w:t>«Рассвет на Москве-реке» – вступление к опере «Хованщина»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Симфоническая музыка: П.И. Чайковский Симфония № 4, Финал; С.С. Прокофьев. </w:t>
            </w:r>
            <w:r>
              <w:rPr>
                <w:rFonts w:ascii="Times New Roman" w:hAnsi="Times New Roman"/>
                <w:color w:val="000000"/>
                <w:sz w:val="24"/>
              </w:rPr>
              <w:t>Классическая симфония (№ 1) Первая часть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2.7</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Мастерство исполнителя: Русская народная песня «Уж, ты сад» в исполнении Л. Руслановой; Л. ван Бетховен Патетическая соната (1-я часть) для фортепиано в исполнении С.Т. Рихтера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2.8</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Инструментальная музыка: Р. Шуман «Грезы»; С.С. Прокофьев «Сказки старой бабушки»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8 </w:t>
            </w:r>
          </w:p>
        </w:tc>
      </w:tr>
      <w:tr w:rsidR="00403810" w:rsidRPr="00163E75"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3.Музыка в жизни человека</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Главный музыкальный символ: Гимн России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Красота и вдохновение: «Рассвет-чародей» музыка В.Я.Шаинского сл. М.С.Пляцковского; П.И. Чайковский </w:t>
            </w:r>
            <w:r>
              <w:rPr>
                <w:rFonts w:ascii="Times New Roman" w:hAnsi="Times New Roman"/>
                <w:color w:val="000000"/>
                <w:sz w:val="24"/>
                <w:lang w:val="ru-RU"/>
              </w:rPr>
              <w:lastRenderedPageBreak/>
              <w:t>«Мелодия» для скрипки и фортепиано, А.П. Бородин «Ноктюрн из струнного квартета № 2»</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lastRenderedPageBreak/>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lastRenderedPageBreak/>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ВАРИАТИВНАЯ ЧАСТЬ</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1.Музыка народов мира</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Диалог культур: М.И. Глинка Персидский хор из оперы «Руслан и Людмила»; А.И. Хачатурян «Русская пляска» из балета «Гаянэ»; А.П. Бородин музыкальная картина «В Средней Азии»; Н.А. Римский-Корсаков «Песня индийского гостя» из оперы «Садко»</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2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4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2.Духовная музыка</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Инструментальная музыка в церкви: И.С. Бах Хоральная прелюдия фа-минор для органа, Токката и фуга ре минор для органа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Искусство Русской православной церкви: молитва «Богородице Дево Радуйся» хора братии Оптиной Пустыни; С.В. Рахманинов «Богородице Дево Радуйся» из «Всенощного бдения»</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Религиозные праздники: колядки «Добрый тебе вечер», «Небо и земля», Рождественские песни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3 </w:t>
            </w:r>
          </w:p>
        </w:tc>
      </w:tr>
      <w:tr w:rsidR="00403810" w:rsidRPr="00163E75"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3.Музыка театра и кино</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Музыкальная сказка на сцене, на экране: фильм-балет «Хрустальный башмачок» (балет С.С.Прокофьева «Золушка»); </w:t>
            </w:r>
            <w:r>
              <w:rPr>
                <w:rFonts w:ascii="Times New Roman" w:hAnsi="Times New Roman"/>
                <w:color w:val="000000"/>
                <w:sz w:val="24"/>
              </w:rPr>
              <w:t>a</w:t>
            </w:r>
            <w:r>
              <w:rPr>
                <w:rFonts w:ascii="Times New Roman" w:hAnsi="Times New Roman"/>
                <w:color w:val="000000"/>
                <w:sz w:val="24"/>
                <w:lang w:val="ru-RU"/>
              </w:rPr>
              <w:t xml:space="preserve">ильм-сказка «Золотой ключик, или Приключения Буратино», А.Толстой, муз. </w:t>
            </w:r>
            <w:r>
              <w:rPr>
                <w:rFonts w:ascii="Times New Roman" w:hAnsi="Times New Roman"/>
                <w:color w:val="000000"/>
                <w:sz w:val="24"/>
              </w:rPr>
              <w:t>А.Рыбникова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2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5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Театр оперы и балета: отъезд Золушки на бал, Полночь из балета С.С. Прокофьева «Золушка»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Балет. Хореография – искусство танца: вальс, сцена примерки туфельки и финал из балета С.С. Прокофьева «Золушка»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Опера. Главные герои и номера оперного спектакля: Песня Вани, Ария Сусанина и хор «Славься!» из оперы </w:t>
            </w:r>
            <w:r>
              <w:rPr>
                <w:rFonts w:ascii="Times New Roman" w:hAnsi="Times New Roman"/>
                <w:color w:val="000000"/>
                <w:sz w:val="24"/>
                <w:lang w:val="ru-RU"/>
              </w:rPr>
              <w:lastRenderedPageBreak/>
              <w:t>М.И. Глинки «Иван Сусанин»; Н.А. Римский-Корсаков опера «Сказка о царе Салтане»: «Три чуда», «Полет шмеля»</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lastRenderedPageBreak/>
              <w:t xml:space="preserve">2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3.5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Сюжет музыкального спектакля: сцена у Посада из оперы М.И. Глинки «Иван Сусанин»</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Оперетта, мюзикл: Ж. Оффенбах «Шествие царей» из оперетты «Прекрасная Елена»; Песня «До-Ре-Ми» из мюзикла Р. Роджерса «Звуки музыки»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8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4.Современная музыкальная культура</w:t>
            </w:r>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Современные обработки классической музыки: Ф. Шопен Прелюдия ми-минор, Чардаш В. Монти в современной обработке</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5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Джаз: С. Джоплин регтайм «Артист эстрады». Б. Тиэл «Как прекрасен мир!», Д. Херман «</w:t>
            </w:r>
            <w:r>
              <w:rPr>
                <w:rFonts w:ascii="Times New Roman" w:hAnsi="Times New Roman"/>
                <w:color w:val="000000"/>
                <w:sz w:val="24"/>
              </w:rPr>
              <w:t>HelloDolly</w:t>
            </w:r>
            <w:r>
              <w:rPr>
                <w:rFonts w:ascii="Times New Roman" w:hAnsi="Times New Roman"/>
                <w:color w:val="000000"/>
                <w:sz w:val="24"/>
                <w:lang w:val="ru-RU"/>
              </w:rPr>
              <w:t>» в исполнении Л. Армстронга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Исполнители современной музыки: О.Газманов «Люси» в исполнении Р.Газманова (6 лет); И. Лиева, Э. Терская «Мама» в исполнении группы «Рирада»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6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Электронные музыкальные инструменты: Э. Артемьев темы из кинофильмов «Раба любви», «Родня». Э. Сигмейстер. Ковбойская песня для детского ансамбля электронных и элементарных инструментов</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6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4 </w:t>
            </w:r>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ОБЩЕЕ КОЛИЧЕСТВО ЧАСОВ ПО ПРОГРАММЕ</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34 </w:t>
            </w:r>
          </w:p>
          <w:p w:rsidR="005F630E" w:rsidRDefault="005F630E" w:rsidP="005F630E">
            <w:pPr>
              <w:spacing w:after="0"/>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tc>
      </w:tr>
    </w:tbl>
    <w:p w:rsidR="00403810" w:rsidRDefault="00403810" w:rsidP="00403810">
      <w:pPr>
        <w:spacing w:after="0"/>
        <w:sectPr w:rsidR="00403810" w:rsidSect="005F630E">
          <w:type w:val="continuous"/>
          <w:pgSz w:w="11906" w:h="16383"/>
          <w:pgMar w:top="1134" w:right="1134" w:bottom="1134" w:left="1134" w:header="720" w:footer="720" w:gutter="0"/>
          <w:cols w:space="720"/>
        </w:sectPr>
      </w:pPr>
    </w:p>
    <w:p w:rsidR="00403810" w:rsidRDefault="00403810" w:rsidP="00403810">
      <w:pPr>
        <w:spacing w:after="0"/>
        <w:ind w:left="120"/>
      </w:pPr>
      <w:r>
        <w:rPr>
          <w:rFonts w:ascii="Times New Roman" w:hAnsi="Times New Roman"/>
          <w:b/>
          <w:color w:val="000000"/>
          <w:sz w:val="28"/>
        </w:rPr>
        <w:lastRenderedPageBreak/>
        <w:t xml:space="preserve">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33"/>
        <w:gridCol w:w="4436"/>
        <w:gridCol w:w="1491"/>
        <w:gridCol w:w="2886"/>
      </w:tblGrid>
      <w:tr w:rsidR="005F630E" w:rsidTr="005F630E">
        <w:trPr>
          <w:trHeight w:val="2267"/>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 п/п </w:t>
            </w:r>
          </w:p>
          <w:p w:rsidR="005F630E" w:rsidRDefault="005F630E">
            <w:pPr>
              <w:spacing w:after="0"/>
              <w:ind w:left="135"/>
            </w:pP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Наименование разделов и тем программы </w:t>
            </w:r>
          </w:p>
          <w:p w:rsidR="005F630E" w:rsidRDefault="005F630E">
            <w:pPr>
              <w:spacing w:after="0"/>
              <w:ind w:left="135"/>
            </w:pPr>
          </w:p>
        </w:tc>
        <w:tc>
          <w:tcPr>
            <w:tcW w:w="149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b/>
                <w:color w:val="000000"/>
                <w:sz w:val="24"/>
              </w:rPr>
              <w:t>Количество часов</w:t>
            </w:r>
          </w:p>
          <w:p w:rsidR="005F630E" w:rsidRDefault="005F630E" w:rsidP="005F630E">
            <w:pPr>
              <w:spacing w:after="0"/>
              <w:ind w:left="135"/>
            </w:pP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Электронные (цифровые) образовательные ресурсы </w:t>
            </w:r>
          </w:p>
          <w:p w:rsidR="005F630E" w:rsidRDefault="005F630E">
            <w:pPr>
              <w:spacing w:after="0"/>
              <w:ind w:left="135"/>
            </w:pP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ИНВАРИАНТНАЯ ЧАСТЬ</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lastRenderedPageBreak/>
              <w:t>Раздел 1.Народная музыка России</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Край, в котором ты живёшь: русская народная песня «Степь, да степь кругом»; «Рондо на русские темы»; Е.П.Крылатов «Крылатые качели»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Русский фольклор: «Среди долины ровныя», «Пойду ль я, выйду ль я»; кант «Радуйся, Роско земле»; марш «Славны были наши деды», «Вспомним, братцы, Русь и славу!»</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Русские народные музыкальные инструменты и народные песни: «Пошла млада за водой», «Ах, улица, улица широкая». </w:t>
            </w:r>
            <w:r>
              <w:rPr>
                <w:rFonts w:ascii="Times New Roman" w:hAnsi="Times New Roman"/>
                <w:color w:val="000000"/>
                <w:sz w:val="24"/>
              </w:rPr>
              <w:t>Инструментальные наигрыши. Плясовые мелодии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1.4</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Жанры музыкального фольклора: русские народные песни «Ах ты, степь», «Я на горку шла»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1.5</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народов России: «Апипа», татарская народная песня; «Сказочка», марийская народная песня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1.6</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в творчестве профессиональных музыкантов: А.Эшпай «Песни горных и луговых мари»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6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2.Классическая музыка</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Композитор – исполнитель – слушатель: концерт № 1 для фортепиано с оркестром П.И. Чайковского (фрагменты), песня Леля «Туча со громом сговаривалась» из оперы «Снегурочка» Н.А. Римского- Корсакова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Композиторы – детям: Ю.М.Чичков «Детство — это я и ты»; А.П. Бородин, А.К. Лядов, Ц.А. Кюи, Н.А. Римский-Корсаков «Парафразы»; пьеса «Детского альбома», П.И. Чайковский «Игра в лошадки»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Музыкальные инструменты. Фортепиано: «Гном», «Старый замок» из фортепианного цикла «Картинки с выставки» М.П. Мусоргского; «Школьные годы» муз. </w:t>
            </w:r>
            <w:r>
              <w:rPr>
                <w:rFonts w:ascii="Times New Roman" w:hAnsi="Times New Roman"/>
                <w:color w:val="000000"/>
                <w:sz w:val="24"/>
              </w:rPr>
              <w:t>Д. Кабалевского, сл.Е.Долматовского</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2.4</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Вокальная музыка: «Детская» — вокальный цикл М.П. Мусоргского; </w:t>
            </w:r>
            <w:r>
              <w:rPr>
                <w:rFonts w:ascii="Times New Roman" w:hAnsi="Times New Roman"/>
                <w:color w:val="000000"/>
                <w:sz w:val="24"/>
                <w:lang w:val="ru-RU"/>
              </w:rPr>
              <w:lastRenderedPageBreak/>
              <w:t>С.С. Прокофьев «Вставайте, люди русские!» из кантаты «Александр Невский»</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lastRenderedPageBreak/>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2.5</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Инструментальная музыка: «Тюильрийский сад», фортепианный цикл «Картинки с выставки» М.П. Мусоргского</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2.6</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Русские композиторы-классики: М.И. Глинка увертюра к опере «Руслан и Людмила»: П.И. Чайковский «Спящая красавица»; А.П. Бородин. </w:t>
            </w:r>
            <w:r>
              <w:rPr>
                <w:rFonts w:ascii="Times New Roman" w:hAnsi="Times New Roman"/>
                <w:color w:val="000000"/>
                <w:sz w:val="24"/>
              </w:rPr>
              <w:t>Опера «Князь Игорь» (фрагменты)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2.7</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Европейские композиторы-классики: В. Моцарт. Симфония № 40 (2 и 3 части); К.В. Глюк опера «Орфей и Эвридика»; Эдвард Григ музыка к драме Генрика Ибсена «Пер Гюнт». Л. ван Бетховен «Лунная соната», «К Элизе», «Сурок»; канон В.А. Моцарта «Слава солнцу, слава миру»</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2.8</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Мастерство исполнителя: песня Баяна из оперы М.И. Глинки «Руслан и Людмила», песни гусляра Садко в опере-былине «Садко» Н.А. Римского-Корсакова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8 </w:t>
            </w:r>
          </w:p>
        </w:tc>
      </w:tr>
      <w:tr w:rsidR="00403810" w:rsidRPr="00163E75"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3.Музыка в жизни человека</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Музыкальные пейзажи: «Утро» Э. Грига, Вечерняя песня М.П. Мусоргского, «Запевки» Г. Свиридова симфоническая музыкальная картина С.С. Прокофьева «Шествие солнца». </w:t>
            </w:r>
            <w:r>
              <w:rPr>
                <w:rFonts w:ascii="Times New Roman" w:hAnsi="Times New Roman"/>
                <w:color w:val="000000"/>
                <w:sz w:val="24"/>
              </w:rPr>
              <w:t>«В пещере горного короля» из сюиты «Пер Гюнт»</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Танцы, игры и веселье: Муз. Ю.Чичкова, сл.Ю.Энтина «Песенка про жирафа»; М.И.Глинка «Вальс-фантазия, «Камаринская» для симфонического оркестра. Мелодии масленичного гулянья из оперы Н.А. Римского-Корсакова «Снегурочка». </w:t>
            </w:r>
            <w:r>
              <w:rPr>
                <w:rFonts w:ascii="Times New Roman" w:hAnsi="Times New Roman"/>
                <w:color w:val="000000"/>
                <w:sz w:val="24"/>
              </w:rPr>
              <w:t>Контрданс сельский танец - пьеса Л.ван Бетховена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Музыка на войне, музыка о войне: песни Великой Отечественной войны – песни Великой Победы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3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ВАРИАТИВНАЯ ЧАСТЬ</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lastRenderedPageBreak/>
              <w:t>Раздел 1.Музыка народов мира</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Фольклор других народов и стран в музыке отечественных и зарубежных композиторов: «Мама» русского композитора В. Гаврилина и итальянского — Ч.Биксио; </w:t>
            </w:r>
            <w:r>
              <w:rPr>
                <w:rFonts w:ascii="Times New Roman" w:hAnsi="Times New Roman"/>
                <w:color w:val="000000"/>
                <w:sz w:val="24"/>
              </w:rPr>
              <w:t>C</w:t>
            </w:r>
            <w:r>
              <w:rPr>
                <w:rFonts w:ascii="Times New Roman" w:hAnsi="Times New Roman"/>
                <w:color w:val="000000"/>
                <w:sz w:val="24"/>
                <w:lang w:val="ru-RU"/>
              </w:rPr>
              <w:t>.В. Рахманинов «Не пой, красавица при мне» и Ж.Бизе Фарандола из 2-й сюиты «Арлезианка»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Pr="005F630E" w:rsidRDefault="005F630E">
            <w:pPr>
              <w:spacing w:after="0"/>
              <w:ind w:left="135"/>
              <w:jc w:val="center"/>
              <w:rPr>
                <w:lang w:val="ru-RU"/>
              </w:rPr>
            </w:pP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Образы других культур в музыке русских композиторов: М. Мусоргский Танец персидок из оперы «Хованщина». </w:t>
            </w:r>
            <w:r>
              <w:rPr>
                <w:rFonts w:ascii="Times New Roman" w:hAnsi="Times New Roman"/>
                <w:color w:val="000000"/>
                <w:sz w:val="24"/>
              </w:rPr>
              <w:t>А.Хачатурян «Танец с саблями» из балета «Гаянэ»</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Русские музыкальные цитаты в творчестве зарубежных композиторов: П. Сарасате «Москвичка». </w:t>
            </w:r>
            <w:r>
              <w:rPr>
                <w:rFonts w:ascii="Times New Roman" w:hAnsi="Times New Roman"/>
                <w:color w:val="000000"/>
                <w:sz w:val="24"/>
              </w:rPr>
              <w:t>И.Штраус «Русский марш»</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4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2.Духовная музыка</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Религиозные праздники: вербное воскресенье: «Вербочки» русского поэта А. Блока. </w:t>
            </w:r>
            <w:r>
              <w:rPr>
                <w:rFonts w:ascii="Times New Roman" w:hAnsi="Times New Roman"/>
                <w:color w:val="000000"/>
                <w:sz w:val="24"/>
              </w:rPr>
              <w:t>Выучи и спой песни А. Гречанинова и Р. Глиэра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Троица: летние народные обрядовые песни, детские песни о березках («Березонька кудрявая» и др.)</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403810" w:rsidRPr="00163E75"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3.Музыка театра и кино</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Патриотическая и народная тема в театре и кино: Симфония № 3 «Героическая» Людвига ван Бетховена. опера «Война и мир»; музыка к кинофильму «Александр Невский» С.С. Прокофьева, оперы «Борис Годунов» и другие произведения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2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Сюжет музыкального спектакля: мюзиклы «Семеро козлят на новый лад» А. Рыбникова, «Звуки музыки» Р. Роджерса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2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Кто создаёт музыкальный спектакль: В. Моцарт опера «Волшебная флейта» (фрагменты)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5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4.Современная музыкальная культура</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Исполнители современной музыки: </w:t>
            </w:r>
            <w:r>
              <w:rPr>
                <w:rFonts w:ascii="Times New Roman" w:hAnsi="Times New Roman"/>
                <w:color w:val="000000"/>
                <w:sz w:val="24"/>
              </w:rPr>
              <w:t>SHAMAN</w:t>
            </w:r>
            <w:r>
              <w:rPr>
                <w:rFonts w:ascii="Times New Roman" w:hAnsi="Times New Roman"/>
                <w:color w:val="000000"/>
                <w:sz w:val="24"/>
                <w:lang w:val="ru-RU"/>
              </w:rPr>
              <w:t xml:space="preserve"> исполняет песню «Конь», </w:t>
            </w:r>
            <w:r>
              <w:rPr>
                <w:rFonts w:ascii="Times New Roman" w:hAnsi="Times New Roman"/>
                <w:color w:val="000000"/>
                <w:sz w:val="24"/>
                <w:lang w:val="ru-RU"/>
              </w:rPr>
              <w:lastRenderedPageBreak/>
              <w:t>музыка И. Матвиенко, стихи А. Шаганова; пьесы В. Малярова из сюиты «В монастыре» «У иконы Богородицы», «Величит душа моя Господа» в рамках фестиваля современной музыки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lastRenderedPageBreak/>
              <w:t xml:space="preserve">2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4.2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Особенности джаза: «Колыбельная» из оперы Дж. </w:t>
            </w:r>
            <w:r>
              <w:rPr>
                <w:rFonts w:ascii="Times New Roman" w:hAnsi="Times New Roman"/>
                <w:color w:val="000000"/>
                <w:sz w:val="24"/>
              </w:rPr>
              <w:t>Гершвина «Порги и Бесс»</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Электронные музыкальные инструменты: Э.Артемьев «Поход» из к/ф «Сибириада», «Слушая Баха» из к/ф «Солярис»</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4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5.Музыкальная грамота</w:t>
            </w:r>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5.1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Интонация: К. Сен-Санс пьесы из сюиты «Карнавал животных»: «Королевский марш льва», «Аквариум», «Лебедь» и др.</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9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163E75"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5.2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Ритм: И. Штраус-отец Радецки-марш, И. Штраус-сын Полька-пиццикато, вальс «На прекрасном голубом Дунае» (фрагменты)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9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34 </w:t>
            </w:r>
          </w:p>
          <w:p w:rsidR="005F630E" w:rsidRDefault="005F630E">
            <w:pPr>
              <w:spacing w:after="0"/>
              <w:ind w:left="135"/>
              <w:jc w:val="center"/>
            </w:pP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tc>
      </w:tr>
    </w:tbl>
    <w:p w:rsidR="005F630E" w:rsidRDefault="005F630E" w:rsidP="00403810">
      <w:pPr>
        <w:spacing w:after="0"/>
      </w:pPr>
    </w:p>
    <w:p w:rsidR="005F630E" w:rsidRPr="005F630E" w:rsidRDefault="005F630E" w:rsidP="005F630E">
      <w:r>
        <w:rPr>
          <w:rFonts w:ascii="Times New Roman" w:hAnsi="Times New Roman"/>
          <w:b/>
          <w:color w:val="000000"/>
          <w:sz w:val="28"/>
        </w:rPr>
        <w:t>4 КЛАСС</w:t>
      </w:r>
    </w:p>
    <w:tbl>
      <w:tblPr>
        <w:tblpPr w:leftFromText="180" w:rightFromText="180" w:vertAnchor="text" w:horzAnchor="margin" w:tblpY="180"/>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219"/>
        <w:gridCol w:w="4096"/>
        <w:gridCol w:w="1719"/>
        <w:gridCol w:w="2812"/>
      </w:tblGrid>
      <w:tr w:rsidR="005F630E" w:rsidTr="00B73C32">
        <w:trPr>
          <w:trHeight w:val="1652"/>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pPr>
              <w:spacing w:after="0"/>
              <w:ind w:left="135"/>
            </w:pPr>
            <w:r>
              <w:rPr>
                <w:rFonts w:ascii="Times New Roman" w:hAnsi="Times New Roman"/>
                <w:b/>
                <w:color w:val="000000"/>
                <w:sz w:val="24"/>
              </w:rPr>
              <w:t xml:space="preserve">№ п/п </w:t>
            </w:r>
          </w:p>
          <w:p w:rsidR="005F630E" w:rsidRDefault="005F630E" w:rsidP="00B73C32">
            <w:pPr>
              <w:spacing w:after="0"/>
              <w:ind w:left="135"/>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pPr>
              <w:spacing w:after="0"/>
              <w:ind w:left="135"/>
            </w:pPr>
            <w:r>
              <w:rPr>
                <w:rFonts w:ascii="Times New Roman" w:hAnsi="Times New Roman"/>
                <w:b/>
                <w:color w:val="000000"/>
                <w:sz w:val="24"/>
              </w:rPr>
              <w:t xml:space="preserve">Наименование разделов и тем программы </w:t>
            </w:r>
          </w:p>
          <w:p w:rsidR="005F630E" w:rsidRDefault="005F630E" w:rsidP="00B73C32">
            <w:pPr>
              <w:spacing w:after="0"/>
            </w:pPr>
          </w:p>
        </w:tc>
        <w:tc>
          <w:tcPr>
            <w:tcW w:w="0" w:type="auto"/>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b/>
                <w:color w:val="000000"/>
                <w:sz w:val="24"/>
              </w:rPr>
              <w:t>Количество часов</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pPr>
              <w:spacing w:after="0"/>
              <w:ind w:left="135"/>
            </w:pPr>
            <w:r>
              <w:rPr>
                <w:rFonts w:ascii="Times New Roman" w:hAnsi="Times New Roman"/>
                <w:b/>
                <w:color w:val="000000"/>
                <w:sz w:val="24"/>
              </w:rPr>
              <w:t xml:space="preserve">Электронные (цифровые) образовательные ресурсы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ИНВАРИАНТНАЯ ЧАСТЬ</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1.Народная музыка России</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Край, в котором ты живёшь: русские народные песни «Выходили красны девицы», «Вдоль да по речке», «Солдатушки, бравы ребятушки»; Е.П.Крылатов, Ю.С.Энтин «Лесной олень»</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Первые артисты, народный театр: И.Ф. Стравинский балет </w:t>
            </w:r>
            <w:r>
              <w:rPr>
                <w:rFonts w:ascii="Times New Roman" w:hAnsi="Times New Roman"/>
                <w:color w:val="000000"/>
                <w:sz w:val="24"/>
                <w:lang w:val="ru-RU"/>
              </w:rPr>
              <w:lastRenderedPageBreak/>
              <w:t>«Петрушка»; русская народная песня «Скоморошья-плясовая», фрагменты из оперы «Князь Игорь» А.П. Бородина; фрагменты из оперы «Садко» Н.А. Римского-Корсакова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lastRenderedPageBreak/>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lastRenderedPageBreak/>
              <w:t>1.3</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Русские народные музыкальные инструменты: П.И. Чайковский пьесы «Камаринская» «Мужик на гармонике играет»; «Пляска скоморохов» из оперы «Снегурочка» Н.А. Римского-Корсакова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1.4</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Жанры музыкального фольклора: русская народная песня «Выходили красны девицы»; «Вариации на Камаринскую»</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1.5</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Фольклор народов России: Якутские народные мелодии «Призыв весны», «Якутский танец»</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1.6</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Фольклор в творчестве профессиональных музыкантов: С.В. Рахманинов 1-я часть Концерта №3 для фортепиано с оркестром; П.И. Чайковский песни «Девицы, красавицы», «Уж как по мосту, по мосточку» из оперы «Евгений Онегин»; Г.В. Свиридов Кантата «Курские песни»; С.С. Прокофьев кантата «Александр Невский»</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7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2.Классическая музыка</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Композиторы – детям: П.И. Чайковский «Сладкая греза», из Детского альбома, Д.Д. Шостакович Вальс-шутка; песни из фильма-мюзикла «Мэри Поппинс, до свидания»</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Оркестр: И. Гайдн Анданте из симфонии № 94; Л. ван Бетховен Маршевая тема из финала Пятой симфонии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2.3</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Вокальная музыка: С.С. Прокофьев, стихи А. Барто «Болтунья»; М.И. Глинка, стихи Н. Кукольника «Попутная песня»</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2.4</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Инструментальная музыка: П.И. Чайковский «Мама», «Игра в лошадки» из Детского альбома, </w:t>
            </w:r>
            <w:r>
              <w:rPr>
                <w:rFonts w:ascii="Times New Roman" w:hAnsi="Times New Roman"/>
                <w:color w:val="000000"/>
                <w:sz w:val="24"/>
                <w:lang w:val="ru-RU"/>
              </w:rPr>
              <w:lastRenderedPageBreak/>
              <w:t>С.С. Прокофьев «Раскаяние» из Детской музыки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lastRenderedPageBreak/>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lastRenderedPageBreak/>
              <w:t>2.5</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Программная музыка: Н.А. Римский-Корсаков Симфоническая сюита «Шехеразада» (фрагменты)</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2.6</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Симфоническая музыка: М.И. Глинка. «Арагонская хота», П. Чайковский Скерцо из 4-й симфонии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2.7</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Русские композиторы-классики: П.И. Чайковский «Танец феи Драже», «Вальс цветов» из балета «Щелкунчик»</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2.8</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Европейские композиторы-классики: Ж. Бизе «Арлезианка» (1 сюита: Прелюдия, Менуэт, Перезвон, 2 сюита: Фарандола – фрагменты)</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2.9</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Мастерство исполнителя: Скерцо из «Богатырской» симфонии А.П.Бородина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9 </w:t>
            </w:r>
          </w:p>
        </w:tc>
      </w:tr>
      <w:tr w:rsidR="005F630E" w:rsidRPr="00163E75"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b/>
                <w:color w:val="000000"/>
                <w:sz w:val="24"/>
                <w:lang w:val="ru-RU"/>
              </w:rPr>
              <w:t>Раздел 3.Музыка в жизни человека</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Искусство времени: Н. Паганини «Вечное движение», И. Штраус «Вечное движение», М. Глинка «Попутная песня», Э. Артемьев «Полет» из к/ф «Родня»; Е.П.Крылатов и Ю.С.Энтин «Прекрасное далеко»</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1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ВАРИАТИВНАЯ ЧАСТЬ</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1.Музыка народов мира</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Музыка стран ближнего зарубежья: песни и плясовые наигрыши народных музыкантов-сказителей (акыны, ашуги, бакши и др.); К. Караев Колыбельная и танец из балета «Тропою грома». И. Лученок, М. Ясень «Майский вальс». А.Пахмутова, Н.Добронравов «Беловежская пуща» в исполнении ВИА «Песняры»</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lang w:val="ru-RU"/>
              </w:rPr>
              <w:t xml:space="preserve">Музыка стран дальнего зарубежья: норвежская народная песня «Волшебный смычок»; А.Дворжак Славянский танец № 2 ми-минор, </w:t>
            </w:r>
            <w:r>
              <w:rPr>
                <w:rFonts w:ascii="Times New Roman" w:hAnsi="Times New Roman"/>
                <w:color w:val="000000"/>
                <w:sz w:val="24"/>
                <w:lang w:val="ru-RU"/>
              </w:rPr>
              <w:lastRenderedPageBreak/>
              <w:t xml:space="preserve">Юмореска. </w:t>
            </w:r>
            <w:r>
              <w:rPr>
                <w:rFonts w:ascii="Times New Roman" w:hAnsi="Times New Roman"/>
                <w:color w:val="000000"/>
                <w:sz w:val="24"/>
              </w:rPr>
              <w:t>Б.Сметана Симфоническая поэма «Влтава»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lastRenderedPageBreak/>
              <w:t xml:space="preserve"> 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lastRenderedPageBreak/>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4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2.Духовная музыка</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Религиозные праздники: пасхальная песня «Не шум шумит», фрагмент финала «Светлый праздник» из сюиты-фантазии С.В. Рахманинова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1 </w:t>
            </w:r>
          </w:p>
        </w:tc>
      </w:tr>
      <w:tr w:rsidR="005F630E" w:rsidRPr="00163E75"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b/>
                <w:color w:val="000000"/>
                <w:sz w:val="24"/>
                <w:lang w:val="ru-RU"/>
              </w:rPr>
              <w:t>Раздел 3.Музыка театра и кино</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Музыкальная сказка на сцене, на экране: «Морозко» – музыкальный фильм-сказка музыка Н. Будашкина; С. Никитин «Это очень интересно», «Пони», «Сказка по лесу идет», «Резиновый ёжик»; Г.В. Свиридов сюита «Музыкальные иллюстрации»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Театр оперы и балета: Сцена народных гуляний из второго действия оперы Н.А. Римского-Корсакова «Сказание о невидимом граде Китеже и деве Февронии»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3.3</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Балет: А. Хачатурян. Балет «Гаянэ» (фрагменты); Р. Щедрин Балет «Конек-горбунок», фрагменты: «Девичий хоровод», «Русская кадриль», «Золотые рыбки», «Ночь» и др.</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3.4</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Опера. Главные герои и номера оперного спектакля: оперы «Садко», «Борис Годунов», «Сказка о царе Салтане» Н.А. Римского-Корсакова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3.5</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Патриотическая и народная тема в театре и кино: П.И. Чайковский Торжественная увертюра «1812 год»; Ария Кутузова из оперы С.С.Прокофьева «Война и мир»; попурри на темы песен военных лет</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7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4.Современная музыкальная культура</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4.1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Современные обработки классической музыки: В.А. Моцарт «Колыбельная»; А. Вивальди «Летняя гроза» в современной обработке; Ф. Шуберт «Аве Мария» в современной обработке; Поль </w:t>
            </w:r>
            <w:r>
              <w:rPr>
                <w:rFonts w:ascii="Times New Roman" w:hAnsi="Times New Roman"/>
                <w:color w:val="000000"/>
                <w:sz w:val="24"/>
                <w:lang w:val="ru-RU"/>
              </w:rPr>
              <w:lastRenderedPageBreak/>
              <w:t>Мориа «Фигаро»</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lastRenderedPageBreak/>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lastRenderedPageBreak/>
              <w:t>4.2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Джаз: Дж. Гершвин «Летнее время», Д.Эллингтон «Караван». Г.Миллер «Серенада лунного света», «Чаттануга Чу-Чу»</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3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5.Музыкальная грамота</w:t>
            </w:r>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5.1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Интонация: С.В.Рахманинов. «Сирень»; Р.Щедрин. Концерт для оркестра «Озорные частушки»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163E75"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5.2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Музыкальный язык: Я. Сибелиус «Грустный вальс»; К. Орф «О, Фортуна!» (№ 1) из кантаты «Кармина Бурана»; Л. Андерсон «Пьеса для пишущей машинки с оркестром»</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2 </w:t>
            </w:r>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ОБЩЕЕ КОЛИЧЕСТВО ЧАСОВ ПО ПРОГРАММЕ</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34 </w:t>
            </w:r>
          </w:p>
          <w:p w:rsidR="005F630E" w:rsidRDefault="005F630E" w:rsidP="00B73C32">
            <w:pPr>
              <w:spacing w:after="0"/>
              <w:ind w:left="135"/>
              <w:jc w:val="center"/>
            </w:pP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tc>
      </w:tr>
    </w:tbl>
    <w:p w:rsidR="005F630E" w:rsidRDefault="005F630E" w:rsidP="005F630E">
      <w:pPr>
        <w:spacing w:after="0"/>
        <w:ind w:left="120"/>
      </w:pPr>
    </w:p>
    <w:p w:rsidR="005F630E" w:rsidRPr="00403810" w:rsidRDefault="005F630E"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403810" w:rsidRPr="005F630E" w:rsidRDefault="00403810" w:rsidP="005F630E">
      <w:pPr>
        <w:sectPr w:rsidR="00403810" w:rsidRPr="005F630E" w:rsidSect="005F630E">
          <w:type w:val="continuous"/>
          <w:pgSz w:w="11906" w:h="16383"/>
          <w:pgMar w:top="1134" w:right="1134" w:bottom="1134" w:left="1134" w:header="720" w:footer="720" w:gutter="0"/>
          <w:cols w:space="720"/>
        </w:sectPr>
      </w:pPr>
    </w:p>
    <w:p w:rsidR="00F85C7B" w:rsidRPr="00F85C7B" w:rsidRDefault="00F85C7B" w:rsidP="00F85C7B">
      <w:pPr>
        <w:spacing w:before="0" w:beforeAutospacing="0" w:after="0"/>
        <w:jc w:val="right"/>
        <w:rPr>
          <w:rFonts w:ascii="Times New Roman" w:hAnsi="Times New Roman" w:cs="Times New Roman"/>
          <w:sz w:val="24"/>
          <w:szCs w:val="24"/>
          <w:lang w:val="ru-RU"/>
        </w:rPr>
      </w:pPr>
      <w:r w:rsidRPr="00F85C7B">
        <w:rPr>
          <w:rFonts w:ascii="Times New Roman" w:hAnsi="Times New Roman" w:cs="Times New Roman"/>
          <w:sz w:val="24"/>
          <w:szCs w:val="24"/>
        </w:rPr>
        <w:lastRenderedPageBreak/>
        <w:t xml:space="preserve">Приложение 1  </w:t>
      </w:r>
    </w:p>
    <w:p w:rsidR="00F85C7B" w:rsidRPr="00F85C7B" w:rsidRDefault="00F85C7B" w:rsidP="00F85C7B">
      <w:pPr>
        <w:spacing w:before="0" w:beforeAutospacing="0" w:after="0"/>
        <w:jc w:val="right"/>
        <w:rPr>
          <w:rFonts w:ascii="Times New Roman" w:hAnsi="Times New Roman" w:cs="Times New Roman"/>
          <w:sz w:val="24"/>
          <w:szCs w:val="24"/>
        </w:rPr>
      </w:pPr>
      <w:r w:rsidRPr="00F85C7B">
        <w:rPr>
          <w:rFonts w:ascii="Times New Roman" w:hAnsi="Times New Roman" w:cs="Times New Roman"/>
          <w:sz w:val="24"/>
          <w:szCs w:val="24"/>
        </w:rPr>
        <w:t xml:space="preserve">к </w:t>
      </w:r>
      <w:r w:rsidR="00B41248">
        <w:rPr>
          <w:rFonts w:ascii="Times New Roman" w:hAnsi="Times New Roman" w:cs="Times New Roman"/>
          <w:sz w:val="24"/>
          <w:szCs w:val="24"/>
          <w:lang w:val="ru-RU"/>
        </w:rPr>
        <w:t>А</w:t>
      </w:r>
      <w:r w:rsidRPr="00F85C7B">
        <w:rPr>
          <w:rFonts w:ascii="Times New Roman" w:hAnsi="Times New Roman" w:cs="Times New Roman"/>
          <w:sz w:val="24"/>
          <w:szCs w:val="24"/>
        </w:rPr>
        <w:t xml:space="preserve">ООП НОО </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r w:rsidRPr="00F85C7B">
        <w:rPr>
          <w:rFonts w:ascii="Times New Roman" w:hAnsi="Times New Roman" w:cs="Times New Roman"/>
          <w:sz w:val="24"/>
          <w:szCs w:val="24"/>
        </w:rPr>
        <w:t>УТВЕРЖДЕНО</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r w:rsidRPr="00F85C7B">
        <w:rPr>
          <w:rFonts w:ascii="Times New Roman" w:hAnsi="Times New Roman" w:cs="Times New Roman"/>
          <w:sz w:val="24"/>
          <w:szCs w:val="24"/>
        </w:rPr>
        <w:t xml:space="preserve">приказом директора </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r w:rsidRPr="00F85C7B">
        <w:rPr>
          <w:rFonts w:ascii="Times New Roman" w:hAnsi="Times New Roman" w:cs="Times New Roman"/>
          <w:sz w:val="24"/>
          <w:szCs w:val="24"/>
        </w:rPr>
        <w:t>школы от 01.09.2023 г. № 138</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rPr>
          <w:rFonts w:ascii="Times New Roman" w:hAnsi="Times New Roman" w:cs="Times New Roman"/>
          <w:sz w:val="24"/>
          <w:szCs w:val="24"/>
        </w:rPr>
      </w:pPr>
    </w:p>
    <w:p w:rsidR="00F85C7B" w:rsidRPr="00AC7882" w:rsidRDefault="00F85C7B" w:rsidP="00AC7882">
      <w:pPr>
        <w:spacing w:before="0" w:beforeAutospacing="0"/>
        <w:jc w:val="center"/>
        <w:rPr>
          <w:rFonts w:ascii="Times New Roman" w:hAnsi="Times New Roman" w:cs="Times New Roman"/>
          <w:sz w:val="24"/>
          <w:szCs w:val="24"/>
          <w:lang w:val="ru-RU"/>
        </w:rPr>
      </w:pPr>
      <w:r w:rsidRPr="00AC7882">
        <w:rPr>
          <w:rFonts w:ascii="Times New Roman" w:hAnsi="Times New Roman" w:cs="Times New Roman"/>
          <w:sz w:val="24"/>
          <w:szCs w:val="24"/>
          <w:lang w:val="ru-RU"/>
        </w:rPr>
        <w:t>Рабо</w:t>
      </w:r>
      <w:r w:rsidR="00AC7882" w:rsidRPr="00AC7882">
        <w:rPr>
          <w:rFonts w:ascii="Times New Roman" w:hAnsi="Times New Roman" w:cs="Times New Roman"/>
          <w:sz w:val="24"/>
          <w:szCs w:val="24"/>
          <w:lang w:val="ru-RU"/>
        </w:rPr>
        <w:t>чая программа учебного предмета</w:t>
      </w:r>
      <w:r w:rsidRPr="00AC7882">
        <w:rPr>
          <w:rFonts w:ascii="Times New Roman" w:hAnsi="Times New Roman" w:cs="Times New Roman"/>
          <w:sz w:val="24"/>
          <w:szCs w:val="24"/>
          <w:lang w:val="ru-RU"/>
        </w:rPr>
        <w:t xml:space="preserve"> «Физическая культура»</w:t>
      </w:r>
    </w:p>
    <w:p w:rsidR="00F85C7B" w:rsidRPr="00163E75" w:rsidRDefault="00F85C7B" w:rsidP="00F85C7B">
      <w:pPr>
        <w:spacing w:before="0" w:beforeAutospacing="0"/>
        <w:jc w:val="center"/>
        <w:rPr>
          <w:rFonts w:ascii="Times New Roman" w:hAnsi="Times New Roman" w:cs="Times New Roman"/>
          <w:sz w:val="24"/>
          <w:szCs w:val="24"/>
          <w:lang w:val="ru-RU"/>
        </w:rPr>
      </w:pPr>
      <w:r w:rsidRPr="00163E75">
        <w:rPr>
          <w:rFonts w:ascii="Times New Roman" w:hAnsi="Times New Roman" w:cs="Times New Roman"/>
          <w:sz w:val="24"/>
          <w:szCs w:val="24"/>
          <w:lang w:val="ru-RU"/>
        </w:rPr>
        <w:t>(для обучающихся 1-4 классов)</w:t>
      </w: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AC7882" w:rsidRPr="00163E75"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AC7882" w:rsidRPr="00163E75"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AC7882" w:rsidRPr="00163E75"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AC7882" w:rsidRPr="00163E75"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lang w:val="ru-RU"/>
        </w:rPr>
      </w:pPr>
    </w:p>
    <w:p w:rsidR="00F85C7B" w:rsidRPr="00163E75" w:rsidRDefault="00F85C7B" w:rsidP="00F85C7B">
      <w:pPr>
        <w:widowControl w:val="0"/>
        <w:tabs>
          <w:tab w:val="left" w:pos="5633"/>
        </w:tabs>
        <w:autoSpaceDE w:val="0"/>
        <w:autoSpaceDN w:val="0"/>
        <w:spacing w:before="73" w:after="0"/>
        <w:outlineLvl w:val="0"/>
        <w:rPr>
          <w:rFonts w:ascii="Times New Roman" w:eastAsia="Times New Roman" w:hAnsi="Times New Roman" w:cs="Times New Roman"/>
          <w:b/>
          <w:bCs/>
          <w:sz w:val="24"/>
          <w:szCs w:val="24"/>
          <w:lang w:val="ru-RU"/>
        </w:rPr>
      </w:pPr>
      <w:r w:rsidRPr="00163E75">
        <w:rPr>
          <w:rFonts w:ascii="Times New Roman" w:eastAsia="Times New Roman" w:hAnsi="Times New Roman" w:cs="Times New Roman"/>
          <w:b/>
          <w:bCs/>
          <w:sz w:val="24"/>
          <w:szCs w:val="24"/>
          <w:lang w:val="ru-RU"/>
        </w:rPr>
        <w:lastRenderedPageBreak/>
        <w:t>СОДЕРЖАНИЕУЧЕБНОГОПРЕДМЕТА</w:t>
      </w:r>
      <w:r w:rsidRPr="00163E75">
        <w:rPr>
          <w:rFonts w:ascii="Times New Roman" w:eastAsia="Times New Roman" w:hAnsi="Times New Roman" w:cs="Times New Roman"/>
          <w:b/>
          <w:bCs/>
          <w:sz w:val="24"/>
          <w:szCs w:val="24"/>
          <w:lang w:val="ru-RU"/>
        </w:rPr>
        <w:tab/>
      </w:r>
    </w:p>
    <w:p w:rsidR="00F85C7B" w:rsidRPr="00163E75" w:rsidRDefault="00F85C7B" w:rsidP="00F85C7B">
      <w:pPr>
        <w:widowControl w:val="0"/>
        <w:autoSpaceDE w:val="0"/>
        <w:autoSpaceDN w:val="0"/>
        <w:spacing w:after="0" w:line="272" w:lineRule="exact"/>
        <w:ind w:left="1694" w:right="1554"/>
        <w:jc w:val="center"/>
        <w:outlineLvl w:val="0"/>
        <w:rPr>
          <w:rFonts w:ascii="Times New Roman" w:eastAsia="Times New Roman" w:hAnsi="Times New Roman" w:cs="Times New Roman"/>
          <w:b/>
          <w:bCs/>
          <w:i/>
          <w:sz w:val="28"/>
          <w:szCs w:val="28"/>
          <w:lang w:val="ru-RU"/>
        </w:rPr>
      </w:pPr>
      <w:r w:rsidRPr="00163E75">
        <w:rPr>
          <w:rFonts w:ascii="Times New Roman" w:eastAsia="Times New Roman" w:hAnsi="Times New Roman" w:cs="Times New Roman"/>
          <w:b/>
          <w:bCs/>
          <w:i/>
          <w:sz w:val="28"/>
          <w:szCs w:val="28"/>
          <w:lang w:val="ru-RU"/>
        </w:rPr>
        <w:t>1 КЛАСС</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Знанияофизическойкультуре.</w:t>
      </w:r>
      <w:r w:rsidRPr="00F85C7B">
        <w:rPr>
          <w:rFonts w:ascii="Times New Roman" w:eastAsia="Bookman Old Style" w:hAnsi="Times New Roman" w:cs="Times New Roman"/>
          <w:color w:val="000000"/>
          <w:sz w:val="24"/>
          <w:szCs w:val="24"/>
          <w:lang w:val="ru-RU"/>
        </w:rPr>
        <w:t>Понятие «физическаякультура»какзанятияфизическимиупражнениямииспортом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Способыфизкультурнойдеятельности. </w:t>
      </w:r>
      <w:r w:rsidRPr="00F85C7B">
        <w:rPr>
          <w:rFonts w:ascii="Times New Roman" w:eastAsia="Bookman Old Style" w:hAnsi="Times New Roman" w:cs="Times New Roman"/>
          <w:color w:val="000000"/>
          <w:sz w:val="24"/>
          <w:szCs w:val="24"/>
          <w:lang w:val="ru-RU"/>
        </w:rPr>
        <w:t>Режим дняиправилаегосоставленияисоблюдения.</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Физическое совершенствование. </w:t>
      </w:r>
      <w:r w:rsidRPr="00F85C7B">
        <w:rPr>
          <w:rFonts w:ascii="Times New Roman" w:eastAsia="Bookman Old Style" w:hAnsi="Times New Roman" w:cs="Times New Roman"/>
          <w:color w:val="000000"/>
          <w:sz w:val="24"/>
          <w:szCs w:val="24"/>
          <w:lang w:val="ru-RU"/>
        </w:rPr>
        <w:t>Оздоровительная физическая культура. 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F85C7B" w:rsidRPr="00F85C7B" w:rsidRDefault="00F85C7B" w:rsidP="00F85C7B">
      <w:pPr>
        <w:widowControl w:val="0"/>
        <w:tabs>
          <w:tab w:val="left" w:pos="709"/>
        </w:tabs>
        <w:autoSpaceDE w:val="0"/>
        <w:autoSpaceDN w:val="0"/>
        <w:spacing w:before="2"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 xml:space="preserve">        Спортивно-оздоровительнаяфизическаякультура.Поведения на уроках физической культуры, подбор одежды длязанятийвспортивномзалеинаоткрытомвоздухе.  </w:t>
      </w:r>
    </w:p>
    <w:p w:rsidR="00F85C7B" w:rsidRP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Гимнастикасосновамиакробатики.</w:t>
      </w:r>
      <w:r w:rsidRPr="00F85C7B">
        <w:rPr>
          <w:rFonts w:ascii="Times New Roman" w:eastAsia="Bookman Old Style" w:hAnsi="Times New Roman" w:cs="Times New Roman"/>
          <w:color w:val="000000"/>
          <w:sz w:val="24"/>
          <w:szCs w:val="24"/>
          <w:lang w:val="ru-RU"/>
        </w:rPr>
        <w:t xml:space="preserve">Исходныеположенияв физических упражнениях: стойки, упоры, седы, положения лежа. </w:t>
      </w:r>
    </w:p>
    <w:p w:rsidR="00F85C7B" w:rsidRP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color w:val="000000"/>
          <w:w w:val="95"/>
          <w:sz w:val="24"/>
          <w:szCs w:val="24"/>
          <w:lang w:val="ru-RU"/>
        </w:rPr>
      </w:pPr>
      <w:r w:rsidRPr="00F85C7B">
        <w:rPr>
          <w:rFonts w:ascii="Times New Roman" w:eastAsia="Bookman Old Style" w:hAnsi="Times New Roman" w:cs="Times New Roman"/>
          <w:color w:val="000000"/>
          <w:sz w:val="24"/>
          <w:szCs w:val="24"/>
          <w:lang w:val="ru-RU"/>
        </w:rPr>
        <w:t>Строевые упражнения: построение и перестроение в одну идвешеренги,стоянаместе;поворотынаправоиналево;передвижениевколоннепоодномусравномернойскоростью.</w:t>
      </w:r>
    </w:p>
    <w:p w:rsidR="00F85C7B" w:rsidRPr="00F85C7B" w:rsidRDefault="00F85C7B" w:rsidP="00F85C7B">
      <w:pPr>
        <w:widowControl w:val="0"/>
        <w:tabs>
          <w:tab w:val="left" w:pos="709"/>
        </w:tabs>
        <w:autoSpaceDE w:val="0"/>
        <w:autoSpaceDN w:val="0"/>
        <w:spacing w:before="3"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Гимнастические</w:t>
      </w:r>
      <w:r w:rsidRPr="00F85C7B">
        <w:rPr>
          <w:rFonts w:ascii="Times New Roman" w:eastAsia="Bookman Old Style" w:hAnsi="Times New Roman" w:cs="Times New Roman"/>
          <w:color w:val="000000"/>
          <w:sz w:val="24"/>
          <w:szCs w:val="24"/>
          <w:lang w:val="ru-RU"/>
        </w:rPr>
        <w:t>упражнения:стилизованныеспособыпередвиженияходьбойибегом;упражнениясгимнастическиммячомигимнастическойскакалкой;стилизованныегимнастическиепрыжки.</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u w:val="single"/>
          <w:lang w:val="ru-RU"/>
        </w:rPr>
      </w:pPr>
      <w:r w:rsidRPr="00F85C7B">
        <w:rPr>
          <w:rFonts w:ascii="Times New Roman" w:eastAsia="Bookman Old Style" w:hAnsi="Times New Roman" w:cs="Times New Roman"/>
          <w:color w:val="000000"/>
          <w:sz w:val="24"/>
          <w:szCs w:val="24"/>
          <w:lang w:val="ru-RU"/>
        </w:rPr>
        <w:t>Акробатические упражнения: подъём туловища из положения лёжа на спине и животе; подъём ног из положения лёжанаживоте;сгибаниеруквположенииупорлёжа;прыжкив группировке, толчком двумя ногами; прыжки в упоре наруки,толчкомдвумяногами.</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 xml:space="preserve"> Модуль Зимние виды спорта.</w:t>
      </w:r>
      <w:r w:rsidRPr="00F85C7B">
        <w:rPr>
          <w:rFonts w:ascii="Times New Roman" w:eastAsia="Bookman Old Style" w:hAnsi="Times New Roman" w:cs="Times New Roman"/>
          <w:color w:val="000000"/>
          <w:sz w:val="24"/>
          <w:szCs w:val="24"/>
          <w:lang w:val="ru-RU"/>
        </w:rPr>
        <w:t xml:space="preserve">Переноска лыж к месту занятия. </w:t>
      </w:r>
      <w:r w:rsidRPr="00F85C7B">
        <w:rPr>
          <w:rFonts w:ascii="Times New Roman" w:eastAsia="Bookman Old Style" w:hAnsi="Times New Roman" w:cs="Times New Roman"/>
          <w:color w:val="000000"/>
          <w:w w:val="95"/>
          <w:sz w:val="24"/>
          <w:szCs w:val="24"/>
          <w:lang w:val="ru-RU"/>
        </w:rPr>
        <w:t>Основ</w:t>
      </w:r>
      <w:r w:rsidRPr="00F85C7B">
        <w:rPr>
          <w:rFonts w:ascii="Times New Roman" w:eastAsia="Bookman Old Style" w:hAnsi="Times New Roman" w:cs="Times New Roman"/>
          <w:color w:val="000000"/>
          <w:sz w:val="24"/>
          <w:szCs w:val="24"/>
          <w:lang w:val="ru-RU"/>
        </w:rPr>
        <w:t>ная стойка лыжника. Передвижение на лыжах ступающимшагом (без палок). Передвижение на лыжах скользящим шагом(безпалок).</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Лёгкая атлетика</w:t>
      </w:r>
      <w:r w:rsidRPr="00F85C7B">
        <w:rPr>
          <w:rFonts w:ascii="Times New Roman" w:eastAsia="Bookman Old Style" w:hAnsi="Times New Roman" w:cs="Times New Roman"/>
          <w:i/>
          <w:color w:val="000000"/>
          <w:sz w:val="24"/>
          <w:szCs w:val="24"/>
          <w:u w:val="single"/>
          <w:lang w:val="ru-RU"/>
        </w:rPr>
        <w:t>.</w:t>
      </w:r>
      <w:r w:rsidRPr="00F85C7B">
        <w:rPr>
          <w:rFonts w:ascii="Times New Roman" w:eastAsia="Bookman Old Style" w:hAnsi="Times New Roman" w:cs="Times New Roman"/>
          <w:color w:val="000000"/>
          <w:sz w:val="24"/>
          <w:szCs w:val="24"/>
          <w:lang w:val="ru-RU"/>
        </w:rPr>
        <w:t>Равномерная ходьба и равномерный бег.</w:t>
      </w:r>
      <w:r w:rsidRPr="00F85C7B">
        <w:rPr>
          <w:rFonts w:ascii="Times New Roman" w:eastAsia="Bookman Old Style" w:hAnsi="Times New Roman" w:cs="Times New Roman"/>
          <w:color w:val="000000"/>
          <w:spacing w:val="-1"/>
          <w:sz w:val="24"/>
          <w:szCs w:val="24"/>
          <w:lang w:val="ru-RU"/>
        </w:rPr>
        <w:t>Прыжкивдлинусместатолчкомдвумя</w:t>
      </w:r>
      <w:r w:rsidRPr="00F85C7B">
        <w:rPr>
          <w:rFonts w:ascii="Times New Roman" w:eastAsia="Bookman Old Style" w:hAnsi="Times New Roman" w:cs="Times New Roman"/>
          <w:color w:val="000000"/>
          <w:sz w:val="24"/>
          <w:szCs w:val="24"/>
          <w:lang w:val="ru-RU"/>
        </w:rPr>
        <w:t>ногами.</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Подвижные игры</w:t>
      </w:r>
      <w:r w:rsidRPr="00F85C7B">
        <w:rPr>
          <w:rFonts w:ascii="Times New Roman" w:eastAsia="Bookman Old Style" w:hAnsi="Times New Roman" w:cs="Times New Roman"/>
          <w:b/>
          <w:i/>
          <w:color w:val="000000"/>
          <w:sz w:val="24"/>
          <w:szCs w:val="24"/>
          <w:lang w:val="ru-RU"/>
        </w:rPr>
        <w:t>.</w:t>
      </w:r>
      <w:r w:rsidRPr="00F85C7B">
        <w:rPr>
          <w:rFonts w:ascii="Times New Roman" w:eastAsia="Bookman Old Style" w:hAnsi="Times New Roman" w:cs="Times New Roman"/>
          <w:color w:val="000000"/>
          <w:sz w:val="24"/>
          <w:szCs w:val="24"/>
          <w:lang w:val="ru-RU"/>
        </w:rPr>
        <w:t>Считалки для самостоятельной организации подвижных игр.</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E61A3A">
        <w:rPr>
          <w:rFonts w:ascii="Times New Roman" w:eastAsia="Bookman Old Style" w:hAnsi="Times New Roman" w:cs="Times New Roman"/>
          <w:b/>
          <w:i/>
          <w:color w:val="000000"/>
          <w:spacing w:val="-1"/>
          <w:sz w:val="24"/>
          <w:szCs w:val="24"/>
          <w:lang w:val="ru-RU"/>
        </w:rPr>
        <w:t>Прикладно-ориентированнаяфизическаякультура</w:t>
      </w:r>
      <w:r w:rsidRPr="00E61A3A">
        <w:rPr>
          <w:rFonts w:ascii="Times New Roman" w:eastAsia="Bookman Old Style" w:hAnsi="Times New Roman" w:cs="Times New Roman"/>
          <w:i/>
          <w:color w:val="000000"/>
          <w:spacing w:val="-1"/>
          <w:sz w:val="24"/>
          <w:szCs w:val="24"/>
          <w:lang w:val="ru-RU"/>
        </w:rPr>
        <w:t>.</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b/>
          <w:color w:val="000000"/>
          <w:spacing w:val="-1"/>
          <w:sz w:val="24"/>
          <w:szCs w:val="24"/>
          <w:u w:val="single"/>
          <w:lang w:val="ru-RU"/>
        </w:rPr>
        <w:t>»</w:t>
      </w:r>
      <w:r w:rsidRPr="00F85C7B">
        <w:rPr>
          <w:rFonts w:ascii="Times New Roman" w:eastAsia="Bookman Old Style" w:hAnsi="Times New Roman" w:cs="Times New Roman"/>
          <w:b/>
          <w:color w:val="000000"/>
          <w:sz w:val="24"/>
          <w:szCs w:val="24"/>
          <w:lang w:val="ru-RU"/>
        </w:rPr>
        <w:t>.</w:t>
      </w:r>
      <w:r w:rsidRPr="00F85C7B">
        <w:rPr>
          <w:rFonts w:ascii="Times New Roman" w:eastAsia="Bookman Old Style" w:hAnsi="Times New Roman" w:cs="Times New Roman"/>
          <w:color w:val="000000"/>
          <w:sz w:val="24"/>
          <w:szCs w:val="24"/>
          <w:lang w:val="ru-RU"/>
        </w:rPr>
        <w:t xml:space="preserve"> Развитие основных физических качеств средствами спортивных иподвижныхигр.ПодготовкаквыполнениюнормативныхтребованийкомплексаГТО</w:t>
      </w:r>
      <w:r w:rsidRPr="00F85C7B">
        <w:rPr>
          <w:rFonts w:ascii="Times New Roman" w:eastAsia="Bookman Old Style" w:hAnsi="Times New Roman" w:cs="Times New Roman"/>
          <w:i/>
          <w:color w:val="000000"/>
          <w:sz w:val="24"/>
          <w:szCs w:val="24"/>
          <w:lang w:val="ru-RU"/>
        </w:rPr>
        <w:t>.</w:t>
      </w:r>
    </w:p>
    <w:p w:rsidR="00F85C7B" w:rsidRPr="00F85C7B" w:rsidRDefault="00F85C7B" w:rsidP="00F85C7B">
      <w:pPr>
        <w:widowControl w:val="0"/>
        <w:tabs>
          <w:tab w:val="left" w:pos="709"/>
        </w:tabs>
        <w:autoSpaceDE w:val="0"/>
        <w:autoSpaceDN w:val="0"/>
        <w:spacing w:after="0"/>
        <w:ind w:firstLine="567"/>
        <w:jc w:val="center"/>
        <w:rPr>
          <w:rFonts w:ascii="Times New Roman" w:eastAsia="Bookman Old Style" w:hAnsi="Times New Roman" w:cs="Times New Roman"/>
          <w:b/>
          <w:i/>
          <w:color w:val="000000"/>
          <w:sz w:val="28"/>
          <w:szCs w:val="28"/>
          <w:lang w:val="ru-RU"/>
        </w:rPr>
      </w:pPr>
      <w:r w:rsidRPr="00F85C7B">
        <w:rPr>
          <w:rFonts w:ascii="Times New Roman" w:eastAsia="Bookman Old Style" w:hAnsi="Times New Roman" w:cs="Times New Roman"/>
          <w:b/>
          <w:i/>
          <w:color w:val="000000"/>
          <w:sz w:val="28"/>
          <w:szCs w:val="28"/>
          <w:lang w:val="ru-RU"/>
        </w:rPr>
        <w:t>2 КЛАСС</w:t>
      </w:r>
    </w:p>
    <w:p w:rsidR="00F85C7B" w:rsidRPr="00E61A3A"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Знания о физической культуре</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 xml:space="preserve">Из истории возникновения физических упражнений и первых соревнований. </w:t>
      </w:r>
      <w:r w:rsidRPr="00E61A3A">
        <w:rPr>
          <w:rFonts w:ascii="Times New Roman" w:eastAsia="Bookman Old Style" w:hAnsi="Times New Roman" w:cs="Times New Roman"/>
          <w:color w:val="000000"/>
          <w:sz w:val="24"/>
          <w:szCs w:val="24"/>
          <w:lang w:val="ru-RU"/>
        </w:rPr>
        <w:t>ЗарождениеОлимпийскихигрдревности</w:t>
      </w:r>
      <w:r w:rsidRPr="00E61A3A">
        <w:rPr>
          <w:rFonts w:ascii="Times New Roman" w:eastAsia="Bookman Old Style" w:hAnsi="Times New Roman" w:cs="Times New Roman"/>
          <w:i/>
          <w:color w:val="000000"/>
          <w:sz w:val="24"/>
          <w:szCs w:val="24"/>
          <w:lang w:val="ru-RU"/>
        </w:rPr>
        <w:t xml:space="preserve">. </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1"/>
          <w:sz w:val="24"/>
          <w:szCs w:val="24"/>
          <w:lang w:val="ru-RU"/>
        </w:rPr>
      </w:pPr>
      <w:r w:rsidRPr="00F85C7B">
        <w:rPr>
          <w:rFonts w:ascii="Times New Roman" w:eastAsia="Bookman Old Style" w:hAnsi="Times New Roman" w:cs="Times New Roman"/>
          <w:b/>
          <w:i/>
          <w:color w:val="000000"/>
          <w:sz w:val="24"/>
          <w:szCs w:val="24"/>
          <w:lang w:val="ru-RU"/>
        </w:rPr>
        <w:t xml:space="preserve">Способы физкультурной деятельности. </w:t>
      </w:r>
      <w:r w:rsidRPr="00F85C7B">
        <w:rPr>
          <w:rFonts w:ascii="Times New Roman" w:eastAsia="Bookman Old Style" w:hAnsi="Times New Roman" w:cs="Times New Roman"/>
          <w:color w:val="000000"/>
          <w:sz w:val="24"/>
          <w:szCs w:val="24"/>
          <w:lang w:val="ru-RU"/>
        </w:rPr>
        <w:t>Физическое</w:t>
      </w:r>
      <w:r w:rsidRPr="00F85C7B">
        <w:rPr>
          <w:rFonts w:ascii="Times New Roman" w:eastAsia="Bookman Old Style" w:hAnsi="Times New Roman" w:cs="Times New Roman"/>
          <w:color w:val="000000"/>
          <w:spacing w:val="1"/>
          <w:sz w:val="24"/>
          <w:szCs w:val="24"/>
          <w:lang w:val="ru-RU"/>
        </w:rPr>
        <w:t xml:space="preserve"> развитие и его измерение. Физические качества человека: сила,</w:t>
      </w:r>
      <w:r w:rsidRPr="00F85C7B">
        <w:rPr>
          <w:rFonts w:ascii="Times New Roman" w:eastAsia="Bookman Old Style" w:hAnsi="Times New Roman" w:cs="Times New Roman"/>
          <w:color w:val="000000"/>
          <w:sz w:val="24"/>
          <w:szCs w:val="24"/>
          <w:lang w:val="ru-RU"/>
        </w:rPr>
        <w:t>быстрота,выносливость,гибкость,координацияиспособыих</w:t>
      </w:r>
      <w:r w:rsidRPr="00F85C7B">
        <w:rPr>
          <w:rFonts w:ascii="Times New Roman" w:eastAsia="Bookman Old Style" w:hAnsi="Times New Roman" w:cs="Times New Roman"/>
          <w:color w:val="000000"/>
          <w:spacing w:val="-1"/>
          <w:sz w:val="24"/>
          <w:szCs w:val="24"/>
          <w:lang w:val="ru-RU"/>
        </w:rPr>
        <w:t>измерения.</w:t>
      </w:r>
      <w:r w:rsidRPr="00E61A3A">
        <w:rPr>
          <w:rFonts w:ascii="Times New Roman" w:eastAsia="Bookman Old Style" w:hAnsi="Times New Roman" w:cs="Times New Roman"/>
          <w:color w:val="000000"/>
          <w:spacing w:val="-1"/>
          <w:sz w:val="24"/>
          <w:szCs w:val="24"/>
          <w:lang w:val="ru-RU"/>
        </w:rPr>
        <w:t>Составлениедневника</w:t>
      </w:r>
      <w:r w:rsidRPr="00E61A3A">
        <w:rPr>
          <w:rFonts w:ascii="Times New Roman" w:eastAsia="Bookman Old Style" w:hAnsi="Times New Roman" w:cs="Times New Roman"/>
          <w:color w:val="000000"/>
          <w:sz w:val="24"/>
          <w:szCs w:val="24"/>
          <w:lang w:val="ru-RU"/>
        </w:rPr>
        <w:t>наблюденийпофизической культуре.</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z w:val="24"/>
          <w:szCs w:val="24"/>
          <w:lang w:val="ru-RU"/>
        </w:rPr>
      </w:pPr>
      <w:r w:rsidRPr="00E61A3A">
        <w:rPr>
          <w:rFonts w:ascii="Times New Roman" w:eastAsia="Bookman Old Style" w:hAnsi="Times New Roman" w:cs="Times New Roman"/>
          <w:b/>
          <w:i/>
          <w:color w:val="000000"/>
          <w:spacing w:val="-1"/>
          <w:sz w:val="24"/>
          <w:szCs w:val="24"/>
          <w:lang w:val="ru-RU"/>
        </w:rPr>
        <w:lastRenderedPageBreak/>
        <w:t xml:space="preserve">Физическое </w:t>
      </w:r>
      <w:r w:rsidRPr="00E61A3A">
        <w:rPr>
          <w:rFonts w:ascii="Times New Roman" w:eastAsia="Bookman Old Style" w:hAnsi="Times New Roman" w:cs="Times New Roman"/>
          <w:b/>
          <w:i/>
          <w:color w:val="000000"/>
          <w:sz w:val="24"/>
          <w:szCs w:val="24"/>
          <w:lang w:val="ru-RU"/>
        </w:rPr>
        <w:t>совершенствование</w:t>
      </w:r>
      <w:r w:rsidRPr="00E61A3A">
        <w:rPr>
          <w:rFonts w:ascii="Times New Roman" w:eastAsia="Bookman Old Style" w:hAnsi="Times New Roman" w:cs="Times New Roman"/>
          <w:i/>
          <w:color w:val="000000"/>
          <w:sz w:val="24"/>
          <w:szCs w:val="24"/>
          <w:lang w:val="ru-RU"/>
        </w:rPr>
        <w:t xml:space="preserve">.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w w:val="95"/>
          <w:sz w:val="24"/>
          <w:szCs w:val="24"/>
          <w:lang w:val="ru-RU"/>
        </w:rPr>
      </w:pPr>
      <w:r w:rsidRPr="00F85C7B">
        <w:rPr>
          <w:rFonts w:ascii="Times New Roman" w:eastAsia="Bookman Old Style" w:hAnsi="Times New Roman" w:cs="Times New Roman"/>
          <w:color w:val="000000"/>
          <w:sz w:val="24"/>
          <w:szCs w:val="24"/>
          <w:lang w:val="ru-RU"/>
        </w:rPr>
        <w:t>Оздоровительная физическая культура Закаливание организма обтиранием.</w:t>
      </w:r>
    </w:p>
    <w:p w:rsidR="00F85C7B" w:rsidRPr="00E61A3A"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 xml:space="preserve">Составление комплекса утренней зарядки и физкультминутки длязанятийвдомашнихусловиях. </w:t>
      </w:r>
      <w:r w:rsidRPr="00E61A3A">
        <w:rPr>
          <w:rFonts w:ascii="Times New Roman" w:eastAsia="Bookman Old Style" w:hAnsi="Times New Roman" w:cs="Times New Roman"/>
          <w:color w:val="000000"/>
          <w:sz w:val="24"/>
          <w:szCs w:val="24"/>
          <w:lang w:val="ru-RU"/>
        </w:rPr>
        <w:t xml:space="preserve">Закаливание организма обтиранием. </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E61A3A">
        <w:rPr>
          <w:rFonts w:ascii="Times New Roman" w:eastAsia="Bookman Old Style" w:hAnsi="Times New Roman" w:cs="Times New Roman"/>
          <w:color w:val="000000"/>
          <w:sz w:val="24"/>
          <w:szCs w:val="24"/>
          <w:lang w:val="ru-RU"/>
        </w:rPr>
        <w:t xml:space="preserve">Спортивно-оздоровительная физическая культура. </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Гимна</w:t>
      </w:r>
      <w:r w:rsidRPr="00F85C7B">
        <w:rPr>
          <w:rFonts w:ascii="Times New Roman" w:eastAsia="Bookman Old Style" w:hAnsi="Times New Roman" w:cs="Times New Roman"/>
          <w:b/>
          <w:i/>
          <w:color w:val="000000"/>
          <w:w w:val="95"/>
          <w:sz w:val="24"/>
          <w:szCs w:val="24"/>
          <w:u w:val="single"/>
          <w:lang w:val="ru-RU"/>
        </w:rPr>
        <w:t>стика с основами акробатики.</w:t>
      </w:r>
      <w:r w:rsidRPr="00F85C7B">
        <w:rPr>
          <w:rFonts w:ascii="Times New Roman" w:eastAsia="Bookman Old Style" w:hAnsi="Times New Roman" w:cs="Times New Roman"/>
          <w:color w:val="000000"/>
          <w:sz w:val="24"/>
          <w:szCs w:val="24"/>
          <w:lang w:val="ru-RU"/>
        </w:rPr>
        <w:t xml:space="preserve">Правила поведения на занятиях гимнастикойиакробатикой.Строевыекомандывпостроениии перестроении в одну шеренгу и колонну по одному; при поворотах направо и налево, стоя на месте и в движении. </w:t>
      </w:r>
      <w:r w:rsidRPr="00E61A3A">
        <w:rPr>
          <w:rFonts w:ascii="Times New Roman" w:eastAsia="Bookman Old Style" w:hAnsi="Times New Roman" w:cs="Times New Roman"/>
          <w:color w:val="000000"/>
          <w:sz w:val="24"/>
          <w:szCs w:val="24"/>
          <w:lang w:val="ru-RU"/>
        </w:rPr>
        <w:t xml:space="preserve">Передвижение в колонне по одному.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Упражненияразминкипередвыполнениемгимнастическихупражнений.Прыжкисоскакалкойнадвухногахипоочерёдно на правой и левой ноге на месте. Упражнения с гимнастическим мячом: подбрасывание, перекаты и наклоны с мячомвруках.Танцевальныйхороводныйшаг,танецгалоп.</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Зимние виды спорта.</w:t>
      </w:r>
      <w:r w:rsidRPr="00F85C7B">
        <w:rPr>
          <w:rFonts w:ascii="Times New Roman" w:eastAsia="Bookman Old Style" w:hAnsi="Times New Roman" w:cs="Times New Roman"/>
          <w:color w:val="000000"/>
          <w:sz w:val="24"/>
          <w:szCs w:val="24"/>
          <w:lang w:val="ru-RU"/>
        </w:rPr>
        <w:t>Правила поведения на занятиях лыжнойподготовкой.Упражненияналыжах:передвижениедвухшажнымпопеременнымходом;спускснебольшогосклонавосновнойстойке;торможениелыжнымипалкаминаучебнойтрассеипадениемнабоквовремяспуска.</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w w:val="95"/>
          <w:sz w:val="24"/>
          <w:szCs w:val="24"/>
          <w:lang w:val="ru-RU"/>
        </w:rPr>
      </w:pPr>
      <w:r w:rsidRPr="00F85C7B">
        <w:rPr>
          <w:rFonts w:ascii="Times New Roman" w:eastAsia="Bookman Old Style" w:hAnsi="Times New Roman" w:cs="Times New Roman"/>
          <w:b/>
          <w:i/>
          <w:color w:val="000000"/>
          <w:sz w:val="24"/>
          <w:szCs w:val="24"/>
          <w:u w:val="single"/>
          <w:lang w:val="ru-RU"/>
        </w:rPr>
        <w:t>Модуль Лёгкаяатлетика.</w:t>
      </w:r>
      <w:r w:rsidRPr="00F85C7B">
        <w:rPr>
          <w:rFonts w:ascii="Times New Roman" w:eastAsia="Bookman Old Style" w:hAnsi="Times New Roman" w:cs="Times New Roman"/>
          <w:color w:val="000000"/>
          <w:sz w:val="24"/>
          <w:szCs w:val="24"/>
          <w:lang w:val="ru-RU"/>
        </w:rPr>
        <w:t>Правилаповеденияназанятияхлёгкой</w:t>
      </w:r>
      <w:r w:rsidRPr="00F85C7B">
        <w:rPr>
          <w:rFonts w:ascii="Times New Roman" w:eastAsia="Bookman Old Style" w:hAnsi="Times New Roman" w:cs="Times New Roman"/>
          <w:color w:val="000000"/>
          <w:spacing w:val="-10"/>
          <w:sz w:val="24"/>
          <w:szCs w:val="24"/>
          <w:lang w:val="ru-RU"/>
        </w:rPr>
        <w:t xml:space="preserve"> атлетики. Броски малого мяча в неподвижную мишень разными </w:t>
      </w:r>
      <w:r w:rsidRPr="00F85C7B">
        <w:rPr>
          <w:rFonts w:ascii="Times New Roman" w:eastAsia="Bookman Old Style" w:hAnsi="Times New Roman" w:cs="Times New Roman"/>
          <w:color w:val="000000"/>
          <w:sz w:val="24"/>
          <w:szCs w:val="24"/>
          <w:lang w:val="ru-RU"/>
        </w:rPr>
        <w:t xml:space="preserve">способами из положения стоя, сидя и лёжа. Разнообразныесложнокоординированныепрыжкитолчкомоднойногойидвумяногамисместа,вдвижениивразныхнаправлениях,с разной амплитудой и траекторией полёта.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7"/>
          <w:sz w:val="24"/>
          <w:szCs w:val="24"/>
          <w:lang w:val="ru-RU"/>
        </w:rPr>
      </w:pPr>
      <w:r w:rsidRPr="00F85C7B">
        <w:rPr>
          <w:rFonts w:ascii="Times New Roman" w:eastAsia="Bookman Old Style" w:hAnsi="Times New Roman" w:cs="Times New Roman"/>
          <w:color w:val="000000"/>
          <w:spacing w:val="7"/>
          <w:sz w:val="24"/>
          <w:szCs w:val="24"/>
          <w:lang w:val="ru-RU"/>
        </w:rPr>
        <w:t xml:space="preserve"> Ходьба по гимнастической скамейке с изменением скорости и направления движения. Беговые сложнокоординационные упражнения:ускорения из разных исходных положений; змейкой; по кругу; обеганием предметов; с преодолением небольших препятствий.</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pacing w:val="7"/>
          <w:sz w:val="24"/>
          <w:szCs w:val="24"/>
          <w:u w:val="single"/>
          <w:lang w:val="ru-RU"/>
        </w:rPr>
        <w:t>Модуль  Подвижные и спортивные игры</w:t>
      </w:r>
      <w:r w:rsidRPr="00F85C7B">
        <w:rPr>
          <w:rFonts w:ascii="Times New Roman" w:eastAsia="Bookman Old Style" w:hAnsi="Times New Roman" w:cs="Times New Roman"/>
          <w:b/>
          <w:i/>
          <w:color w:val="000000"/>
          <w:spacing w:val="7"/>
          <w:sz w:val="24"/>
          <w:szCs w:val="24"/>
          <w:lang w:val="ru-RU"/>
        </w:rPr>
        <w:t>.</w:t>
      </w:r>
      <w:r w:rsidRPr="00F85C7B">
        <w:rPr>
          <w:rFonts w:ascii="Times New Roman" w:eastAsia="Bookman Old Style" w:hAnsi="Times New Roman" w:cs="Times New Roman"/>
          <w:color w:val="000000"/>
          <w:spacing w:val="7"/>
          <w:sz w:val="24"/>
          <w:szCs w:val="24"/>
          <w:lang w:val="ru-RU"/>
        </w:rPr>
        <w:t xml:space="preserve">Подвижные игры с техническими приемами </w:t>
      </w:r>
      <w:r w:rsidRPr="00F85C7B">
        <w:rPr>
          <w:rFonts w:ascii="Times New Roman" w:eastAsia="Bookman Old Style" w:hAnsi="Times New Roman" w:cs="Times New Roman"/>
          <w:color w:val="000000"/>
          <w:sz w:val="24"/>
          <w:szCs w:val="24"/>
          <w:lang w:val="ru-RU"/>
        </w:rPr>
        <w:t>спортивныхигр(баскетбол,футбол, пионербол).</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E61A3A">
        <w:rPr>
          <w:rFonts w:ascii="Times New Roman" w:eastAsia="Bookman Old Style" w:hAnsi="Times New Roman" w:cs="Times New Roman"/>
          <w:b/>
          <w:i/>
          <w:color w:val="000000"/>
          <w:spacing w:val="-1"/>
          <w:sz w:val="24"/>
          <w:szCs w:val="24"/>
          <w:lang w:val="ru-RU"/>
        </w:rPr>
        <w:t>Прикладно-ориентированнаяфизическаякультура</w:t>
      </w:r>
      <w:r w:rsidRPr="00E61A3A">
        <w:rPr>
          <w:rFonts w:ascii="Times New Roman" w:eastAsia="Bookman Old Style" w:hAnsi="Times New Roman" w:cs="Times New Roman"/>
          <w:i/>
          <w:color w:val="000000"/>
          <w:spacing w:val="-1"/>
          <w:sz w:val="24"/>
          <w:szCs w:val="24"/>
          <w:lang w:val="ru-RU"/>
        </w:rPr>
        <w:t>.</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4"/>
          <w:szCs w:val="24"/>
          <w:u w:val="single"/>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color w:val="000000"/>
          <w:sz w:val="24"/>
          <w:szCs w:val="24"/>
          <w:lang w:val="ru-RU"/>
        </w:rPr>
        <w:t>ПодготовкаксоревнованиямпокомплексуГТО.Развитиеосновныхфизических качеств средствами подвижных и спортивныхигр.</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i/>
          <w:color w:val="000000"/>
          <w:sz w:val="28"/>
          <w:szCs w:val="28"/>
          <w:lang w:val="ru-RU"/>
        </w:rPr>
      </w:pPr>
      <w:r w:rsidRPr="00F85C7B">
        <w:rPr>
          <w:rFonts w:ascii="Times New Roman" w:eastAsia="Bookman Old Style" w:hAnsi="Times New Roman" w:cs="Times New Roman"/>
          <w:b/>
          <w:i/>
          <w:color w:val="000000"/>
          <w:sz w:val="28"/>
          <w:szCs w:val="28"/>
          <w:lang w:val="ru-RU"/>
        </w:rPr>
        <w:t xml:space="preserve">                                                      3 КЛАСС</w:t>
      </w:r>
    </w:p>
    <w:p w:rsidR="00F85C7B" w:rsidRPr="00F85C7B" w:rsidRDefault="00F85C7B" w:rsidP="00F85C7B">
      <w:pPr>
        <w:widowControl w:val="0"/>
        <w:tabs>
          <w:tab w:val="left" w:pos="709"/>
        </w:tabs>
        <w:autoSpaceDE w:val="0"/>
        <w:autoSpaceDN w:val="0"/>
        <w:spacing w:before="56" w:after="0"/>
        <w:jc w:val="both"/>
        <w:rPr>
          <w:rFonts w:ascii="Times New Roman" w:eastAsia="Bookman Old Style" w:hAnsi="Times New Roman" w:cs="Times New Roman"/>
          <w:b/>
          <w:i/>
          <w:color w:val="000000"/>
          <w:sz w:val="24"/>
          <w:szCs w:val="24"/>
          <w:lang w:val="ru-RU"/>
        </w:rPr>
      </w:pPr>
      <w:r w:rsidRPr="00F85C7B">
        <w:rPr>
          <w:rFonts w:ascii="Times New Roman" w:eastAsia="Bookman Old Style" w:hAnsi="Times New Roman" w:cs="Times New Roman"/>
          <w:b/>
          <w:i/>
          <w:color w:val="000000"/>
          <w:sz w:val="24"/>
          <w:szCs w:val="24"/>
          <w:lang w:val="ru-RU"/>
        </w:rPr>
        <w:t xml:space="preserve">       Знания о физической культуре </w:t>
      </w:r>
    </w:p>
    <w:p w:rsidR="00F85C7B" w:rsidRPr="00E61A3A" w:rsidRDefault="00F85C7B" w:rsidP="00F85C7B">
      <w:pPr>
        <w:widowControl w:val="0"/>
        <w:tabs>
          <w:tab w:val="left" w:pos="709"/>
        </w:tabs>
        <w:autoSpaceDE w:val="0"/>
        <w:autoSpaceDN w:val="0"/>
        <w:spacing w:before="56"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Из истории развития</w:t>
      </w:r>
      <w:r w:rsidRPr="00F85C7B">
        <w:rPr>
          <w:rFonts w:ascii="Times New Roman" w:eastAsia="Bookman Old Style" w:hAnsi="Times New Roman" w:cs="Times New Roman"/>
          <w:color w:val="000000"/>
          <w:w w:val="95"/>
          <w:sz w:val="24"/>
          <w:szCs w:val="24"/>
          <w:lang w:val="ru-RU"/>
        </w:rPr>
        <w:t xml:space="preserve"> фи</w:t>
      </w:r>
      <w:r w:rsidRPr="00F85C7B">
        <w:rPr>
          <w:rFonts w:ascii="Times New Roman" w:eastAsia="Bookman Old Style" w:hAnsi="Times New Roman" w:cs="Times New Roman"/>
          <w:color w:val="000000"/>
          <w:sz w:val="24"/>
          <w:szCs w:val="24"/>
          <w:lang w:val="ru-RU"/>
        </w:rPr>
        <w:t>зической культуры у древних народов, населявших территорию</w:t>
      </w:r>
      <w:r w:rsidRPr="00E61A3A">
        <w:rPr>
          <w:rFonts w:ascii="Times New Roman" w:eastAsia="Bookman Old Style" w:hAnsi="Times New Roman" w:cs="Times New Roman"/>
          <w:color w:val="000000"/>
          <w:sz w:val="24"/>
          <w:szCs w:val="24"/>
          <w:lang w:val="ru-RU"/>
        </w:rPr>
        <w:t>России.Историяпоявлениясовременногоспорта. Знания о физической культуре.</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Способы физкультурной деятельности. </w:t>
      </w:r>
      <w:r w:rsidRPr="00F85C7B">
        <w:rPr>
          <w:rFonts w:ascii="Times New Roman" w:eastAsia="Bookman Old Style" w:hAnsi="Times New Roman" w:cs="Times New Roman"/>
          <w:color w:val="000000"/>
          <w:sz w:val="24"/>
          <w:szCs w:val="24"/>
          <w:lang w:val="ru-RU"/>
        </w:rPr>
        <w:t>Виды физическихупражнений,используемыхнаурокахфизическойкультуры: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w:t>
      </w:r>
      <w:r w:rsidRPr="00F85C7B">
        <w:rPr>
          <w:rFonts w:ascii="Times New Roman" w:eastAsia="Bookman Old Style" w:hAnsi="Times New Roman" w:cs="Times New Roman"/>
          <w:color w:val="000000"/>
          <w:spacing w:val="-1"/>
          <w:sz w:val="24"/>
          <w:szCs w:val="24"/>
          <w:lang w:val="ru-RU"/>
        </w:rPr>
        <w:t>(наложениерукиподгрудь).Дозировканагрузки</w:t>
      </w:r>
      <w:r w:rsidRPr="00F85C7B">
        <w:rPr>
          <w:rFonts w:ascii="Times New Roman" w:eastAsia="Bookman Old Style" w:hAnsi="Times New Roman" w:cs="Times New Roman"/>
          <w:color w:val="000000"/>
          <w:sz w:val="24"/>
          <w:szCs w:val="24"/>
          <w:lang w:val="ru-RU"/>
        </w:rPr>
        <w:t>приразвитиифизическихкачествнаурокахфизическойкультуры.Дозирование физических упражнений для комплексов физкультминутки и утренней зарядки. Составление графика занятий поразвитиюфизическихкачествнаучебныйгод.</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Физическоесовершенствование.</w:t>
      </w:r>
      <w:r w:rsidRPr="00F85C7B">
        <w:rPr>
          <w:rFonts w:ascii="Times New Roman" w:eastAsia="Bookman Old Style" w:hAnsi="Times New Roman" w:cs="Times New Roman"/>
          <w:color w:val="000000"/>
          <w:sz w:val="24"/>
          <w:szCs w:val="24"/>
          <w:lang w:val="ru-RU"/>
        </w:rPr>
        <w:t xml:space="preserve">Оздоровительнаяфизическая культура Закаливание организма при помощи обливания под душем. Упражнениядыхательнойизрительнойгимнастики, их влияние на </w:t>
      </w:r>
      <w:r w:rsidRPr="00F85C7B">
        <w:rPr>
          <w:rFonts w:ascii="Times New Roman" w:eastAsia="Bookman Old Style" w:hAnsi="Times New Roman" w:cs="Times New Roman"/>
          <w:color w:val="000000"/>
          <w:sz w:val="24"/>
          <w:szCs w:val="24"/>
          <w:lang w:val="ru-RU"/>
        </w:rPr>
        <w:lastRenderedPageBreak/>
        <w:t xml:space="preserve">восстановление организма послеумственнойифизическойнагрузки. </w:t>
      </w:r>
      <w:r w:rsidRPr="00E61A3A">
        <w:rPr>
          <w:rFonts w:ascii="Times New Roman" w:eastAsia="Bookman Old Style" w:hAnsi="Times New Roman" w:cs="Times New Roman"/>
          <w:color w:val="000000"/>
          <w:sz w:val="24"/>
          <w:szCs w:val="24"/>
          <w:lang w:val="ru-RU"/>
        </w:rPr>
        <w:t>Закаливание организма при помощи обливания под душем</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E61A3A">
        <w:rPr>
          <w:rFonts w:ascii="Times New Roman" w:eastAsia="Bookman Old Style" w:hAnsi="Times New Roman" w:cs="Times New Roman"/>
          <w:color w:val="000000"/>
          <w:sz w:val="24"/>
          <w:szCs w:val="24"/>
          <w:lang w:val="ru-RU"/>
        </w:rPr>
        <w:t xml:space="preserve">Спортивно-оздоровительная физическая культура.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Гимна</w:t>
      </w:r>
      <w:r w:rsidRPr="00F85C7B">
        <w:rPr>
          <w:rFonts w:ascii="Times New Roman" w:eastAsia="Bookman Old Style" w:hAnsi="Times New Roman" w:cs="Times New Roman"/>
          <w:b/>
          <w:i/>
          <w:color w:val="000000"/>
          <w:spacing w:val="-1"/>
          <w:sz w:val="24"/>
          <w:szCs w:val="24"/>
          <w:u w:val="single"/>
          <w:lang w:val="ru-RU"/>
        </w:rPr>
        <w:t>стикасосновами</w:t>
      </w:r>
      <w:r w:rsidRPr="00F85C7B">
        <w:rPr>
          <w:rFonts w:ascii="Times New Roman" w:eastAsia="Bookman Old Style" w:hAnsi="Times New Roman" w:cs="Times New Roman"/>
          <w:b/>
          <w:i/>
          <w:color w:val="000000"/>
          <w:sz w:val="24"/>
          <w:szCs w:val="24"/>
          <w:u w:val="single"/>
          <w:lang w:val="ru-RU"/>
        </w:rPr>
        <w:t>акробатики</w:t>
      </w:r>
      <w:r w:rsidRPr="00F85C7B">
        <w:rPr>
          <w:rFonts w:ascii="Times New Roman" w:eastAsia="Bookman Old Style" w:hAnsi="Times New Roman" w:cs="Times New Roman"/>
          <w:i/>
          <w:color w:val="000000"/>
          <w:sz w:val="24"/>
          <w:szCs w:val="24"/>
          <w:lang w:val="ru-RU"/>
        </w:rPr>
        <w:t>.</w:t>
      </w:r>
      <w:r w:rsidRPr="00F85C7B">
        <w:rPr>
          <w:rFonts w:ascii="Times New Roman" w:eastAsia="Bookman Old Style" w:hAnsi="Times New Roman" w:cs="Times New Roman"/>
          <w:color w:val="000000"/>
          <w:sz w:val="24"/>
          <w:szCs w:val="24"/>
          <w:lang w:val="ru-RU"/>
        </w:rPr>
        <w:t>Строевыеупражнениявдвижении противоходом; перестроении из колонны по одному в колоннупотри,стоянаместеивдвижении.Упражненияв лазании по канату в три приёма. Упражнения на гимнастическойскамейкевпередвижениистилизованнымиспособамиходьбы:вперёд,назад,свысокимподниманиемколениизменением положения рук, приставным шагом правым и левымбоком</w:t>
      </w:r>
      <w:r w:rsidRPr="00F85C7B">
        <w:rPr>
          <w:rFonts w:ascii="Times New Roman" w:eastAsia="Bookman Old Style" w:hAnsi="Times New Roman" w:cs="Times New Roman"/>
          <w:color w:val="000000"/>
          <w:w w:val="95"/>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Передвижение по наклонной гимнастической скамейке</w:t>
      </w:r>
      <w:r w:rsidRPr="00F85C7B">
        <w:rPr>
          <w:rFonts w:ascii="Times New Roman" w:eastAsia="Bookman Old Style" w:hAnsi="Times New Roman" w:cs="Times New Roman"/>
          <w:color w:val="000000"/>
          <w:w w:val="95"/>
          <w:sz w:val="24"/>
          <w:szCs w:val="24"/>
          <w:lang w:val="ru-RU"/>
        </w:rPr>
        <w:t>:</w:t>
      </w:r>
      <w:r w:rsidRPr="00F85C7B">
        <w:rPr>
          <w:rFonts w:ascii="Times New Roman" w:eastAsia="Bookman Old Style" w:hAnsi="Times New Roman" w:cs="Times New Roman"/>
          <w:color w:val="000000"/>
          <w:sz w:val="24"/>
          <w:szCs w:val="24"/>
          <w:lang w:val="ru-RU"/>
        </w:rPr>
        <w:t>равномернойходьбойсповоротомвразныестороныидвижениемруками; приставным шагом правым и левым боком. Упражнения в передвижении по гимнастической стенке:ходьба приставным шагом правым и левым боком по нижнейжерди; лазанье разноимённым способом. Прыжки через скакалкусизменяющейсяскоростьювращениянадвухногахипоочерёднонаправойилевойноге;прыжкичерезскакалку назад с равномерной скоростью. Ритмическая гимнастика:стилизованные наклоны и повороты туловища с изменениемположениярук;стилизованныешагинаместевсочетаниисдвижениемрук,ногитуловища.Упражнениявтанцахгалопиполька.</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Зимние виды спорта</w:t>
      </w:r>
      <w:r w:rsidRPr="00F85C7B">
        <w:rPr>
          <w:rFonts w:ascii="Times New Roman" w:eastAsia="Bookman Old Style" w:hAnsi="Times New Roman" w:cs="Times New Roman"/>
          <w:b/>
          <w:i/>
          <w:color w:val="000000"/>
          <w:sz w:val="24"/>
          <w:szCs w:val="24"/>
          <w:lang w:val="ru-RU"/>
        </w:rPr>
        <w:t>.</w:t>
      </w:r>
      <w:r w:rsidRPr="00F85C7B">
        <w:rPr>
          <w:rFonts w:ascii="Times New Roman" w:eastAsia="Bookman Old Style" w:hAnsi="Times New Roman" w:cs="Times New Roman"/>
          <w:color w:val="000000"/>
          <w:sz w:val="24"/>
          <w:szCs w:val="24"/>
          <w:lang w:val="ru-RU"/>
        </w:rPr>
        <w:t>Передвижение одновременным двухшажным ходом. Упражнения в поворотах на лыжах переступаниемстоянаместеивдвижении.</w:t>
      </w:r>
      <w:r w:rsidRPr="00E61A3A">
        <w:rPr>
          <w:rFonts w:ascii="Times New Roman" w:eastAsia="Bookman Old Style" w:hAnsi="Times New Roman" w:cs="Times New Roman"/>
          <w:color w:val="000000"/>
          <w:sz w:val="24"/>
          <w:szCs w:val="24"/>
          <w:lang w:val="ru-RU"/>
        </w:rPr>
        <w:t>Торможение.</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Легкая атлетика.</w:t>
      </w:r>
      <w:r w:rsidRPr="00F85C7B">
        <w:rPr>
          <w:rFonts w:ascii="Times New Roman" w:eastAsia="Bookman Old Style" w:hAnsi="Times New Roman" w:cs="Times New Roman"/>
          <w:color w:val="000000"/>
          <w:sz w:val="24"/>
          <w:szCs w:val="24"/>
          <w:lang w:val="ru-RU"/>
        </w:rPr>
        <w:t>Прыжок в длину с места. Броски набивного мяча из-за головы в положении сидяистоянаместе.Беговыеупражненияскоростнойикоординационной направленности: челночный бег; бег с преодолениемпрепятствий; с ускорением и торможением, максимальной скоростью.</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Спортивные игры</w:t>
      </w:r>
      <w:r w:rsidRPr="00F85C7B">
        <w:rPr>
          <w:rFonts w:ascii="Times New Roman" w:eastAsia="Bookman Old Style" w:hAnsi="Times New Roman" w:cs="Times New Roman"/>
          <w:i/>
          <w:color w:val="000000"/>
          <w:sz w:val="24"/>
          <w:szCs w:val="24"/>
          <w:u w:val="single"/>
          <w:lang w:val="ru-RU"/>
        </w:rPr>
        <w:t>.</w:t>
      </w:r>
      <w:r w:rsidRPr="00F85C7B">
        <w:rPr>
          <w:rFonts w:ascii="Times New Roman" w:eastAsia="Bookman Old Style" w:hAnsi="Times New Roman" w:cs="Times New Roman"/>
          <w:color w:val="000000"/>
          <w:sz w:val="24"/>
          <w:szCs w:val="24"/>
          <w:lang w:val="ru-RU"/>
        </w:rPr>
        <w:t xml:space="preserve">Подвижные игры на точностьдвиженийсприёмамиспортивныхигрилыжнойподготовки. </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pacing w:val="-10"/>
          <w:sz w:val="24"/>
          <w:szCs w:val="24"/>
          <w:lang w:val="ru-RU"/>
        </w:rPr>
      </w:pPr>
      <w:r w:rsidRPr="00F85C7B">
        <w:rPr>
          <w:rFonts w:ascii="Times New Roman" w:eastAsia="Bookman Old Style" w:hAnsi="Times New Roman" w:cs="Times New Roman"/>
          <w:color w:val="000000"/>
          <w:sz w:val="24"/>
          <w:szCs w:val="24"/>
          <w:lang w:val="ru-RU"/>
        </w:rPr>
        <w:t>Баскетбол: ведение баскетбольного мяча; ловля и передача баскетбольного мяча. Волейбол: прямая нижняя подача;приёмипередачамячаснизудвумярукаминаместеивдвижении.</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Футбол:ведениефутбольногомяча;ударпонеподвижномуфутбольномумячу.</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Пионербол: учебная игра, правила игры</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F85C7B">
        <w:rPr>
          <w:rFonts w:ascii="Times New Roman" w:eastAsia="Bookman Old Style" w:hAnsi="Times New Roman" w:cs="Times New Roman"/>
          <w:b/>
          <w:i/>
          <w:color w:val="000000"/>
          <w:spacing w:val="-1"/>
          <w:sz w:val="24"/>
          <w:szCs w:val="24"/>
          <w:lang w:val="ru-RU"/>
        </w:rPr>
        <w:t>Прикладно-ориентированнаяфизическаякультура</w:t>
      </w:r>
      <w:r w:rsidRPr="00F85C7B">
        <w:rPr>
          <w:rFonts w:ascii="Times New Roman" w:eastAsia="Bookman Old Style" w:hAnsi="Times New Roman" w:cs="Times New Roman"/>
          <w:i/>
          <w:color w:val="000000"/>
          <w:spacing w:val="-1"/>
          <w:sz w:val="24"/>
          <w:szCs w:val="24"/>
          <w:lang w:val="ru-RU"/>
        </w:rPr>
        <w:t>.</w:t>
      </w:r>
    </w:p>
    <w:p w:rsidR="00F85C7B" w:rsidRPr="00E61A3A"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color w:val="000000"/>
          <w:sz w:val="24"/>
          <w:szCs w:val="24"/>
          <w:lang w:val="ru-RU"/>
        </w:rPr>
        <w:t xml:space="preserve">Развитие основных физических качеств средствами базовых видовспорта. </w:t>
      </w:r>
      <w:r w:rsidRPr="00E61A3A">
        <w:rPr>
          <w:rFonts w:ascii="Times New Roman" w:eastAsia="Bookman Old Style" w:hAnsi="Times New Roman" w:cs="Times New Roman"/>
          <w:color w:val="000000"/>
          <w:sz w:val="24"/>
          <w:szCs w:val="24"/>
          <w:lang w:val="ru-RU"/>
        </w:rPr>
        <w:t>Подготовка к выполнению нормативных требованийкомплексаГТО.</w:t>
      </w:r>
    </w:p>
    <w:p w:rsidR="00F85C7B" w:rsidRPr="00E61A3A" w:rsidRDefault="00F85C7B" w:rsidP="00F85C7B">
      <w:pPr>
        <w:widowControl w:val="0"/>
        <w:tabs>
          <w:tab w:val="left" w:pos="709"/>
        </w:tabs>
        <w:autoSpaceDE w:val="0"/>
        <w:autoSpaceDN w:val="0"/>
        <w:spacing w:after="0"/>
        <w:ind w:firstLine="567"/>
        <w:jc w:val="center"/>
        <w:rPr>
          <w:rFonts w:ascii="Times New Roman" w:eastAsia="Bookman Old Style" w:hAnsi="Times New Roman" w:cs="Times New Roman"/>
          <w:b/>
          <w:i/>
          <w:color w:val="000000"/>
          <w:sz w:val="28"/>
          <w:szCs w:val="28"/>
          <w:lang w:val="ru-RU"/>
        </w:rPr>
      </w:pPr>
      <w:r w:rsidRPr="00E61A3A">
        <w:rPr>
          <w:rFonts w:ascii="Times New Roman" w:eastAsia="Bookman Old Style" w:hAnsi="Times New Roman" w:cs="Times New Roman"/>
          <w:b/>
          <w:i/>
          <w:color w:val="000000"/>
          <w:sz w:val="28"/>
          <w:szCs w:val="28"/>
          <w:lang w:val="ru-RU"/>
        </w:rPr>
        <w:t>4 КЛАСС</w:t>
      </w:r>
    </w:p>
    <w:p w:rsidR="00F85C7B" w:rsidRPr="00E61A3A"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w w:val="95"/>
          <w:sz w:val="24"/>
          <w:szCs w:val="24"/>
          <w:lang w:val="ru-RU"/>
        </w:rPr>
        <w:t xml:space="preserve">Знания о физической культуре. </w:t>
      </w:r>
      <w:r w:rsidRPr="00F85C7B">
        <w:rPr>
          <w:rFonts w:ascii="Times New Roman" w:eastAsia="Bookman Old Style" w:hAnsi="Times New Roman" w:cs="Times New Roman"/>
          <w:color w:val="000000"/>
          <w:sz w:val="24"/>
          <w:szCs w:val="24"/>
          <w:lang w:val="ru-RU"/>
        </w:rPr>
        <w:t xml:space="preserve">Из истории развития </w:t>
      </w:r>
      <w:r w:rsidRPr="00F85C7B">
        <w:rPr>
          <w:rFonts w:ascii="Times New Roman" w:eastAsia="Bookman Old Style" w:hAnsi="Times New Roman" w:cs="Times New Roman"/>
          <w:color w:val="000000"/>
          <w:w w:val="95"/>
          <w:sz w:val="24"/>
          <w:szCs w:val="24"/>
          <w:lang w:val="ru-RU"/>
        </w:rPr>
        <w:t xml:space="preserve"> фи</w:t>
      </w:r>
      <w:r w:rsidRPr="00F85C7B">
        <w:rPr>
          <w:rFonts w:ascii="Times New Roman" w:eastAsia="Bookman Old Style" w:hAnsi="Times New Roman" w:cs="Times New Roman"/>
          <w:color w:val="000000"/>
          <w:sz w:val="24"/>
          <w:szCs w:val="24"/>
          <w:lang w:val="ru-RU"/>
        </w:rPr>
        <w:t xml:space="preserve">зической культуры в России. </w:t>
      </w:r>
      <w:r w:rsidRPr="00E61A3A">
        <w:rPr>
          <w:rFonts w:ascii="Times New Roman" w:eastAsia="Bookman Old Style" w:hAnsi="Times New Roman" w:cs="Times New Roman"/>
          <w:color w:val="000000"/>
          <w:sz w:val="24"/>
          <w:szCs w:val="24"/>
          <w:lang w:val="ru-RU"/>
        </w:rPr>
        <w:t xml:space="preserve">Развитие национальных видовспортавРоссии.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Способы физкультурной деятельности. </w:t>
      </w:r>
      <w:r w:rsidRPr="00F85C7B">
        <w:rPr>
          <w:rFonts w:ascii="Times New Roman" w:eastAsia="Bookman Old Style" w:hAnsi="Times New Roman" w:cs="Times New Roman"/>
          <w:color w:val="000000"/>
          <w:sz w:val="24"/>
          <w:szCs w:val="24"/>
          <w:lang w:val="ru-RU"/>
        </w:rPr>
        <w:t>Физическаяподготовка. Влияние занятий физической подготовкой на работу организма. Регулирование физической нагрузки по пульсунасамостоятельныхзанятияхфизическойподготовкой.Определение тяжести нагрузки на самостоятельных занятияхфизической подготовкой по внешним признакам и самочув</w:t>
      </w:r>
      <w:r w:rsidRPr="00F85C7B">
        <w:rPr>
          <w:rFonts w:ascii="Times New Roman" w:eastAsia="Bookman Old Style" w:hAnsi="Times New Roman" w:cs="Times New Roman"/>
          <w:color w:val="000000"/>
          <w:w w:val="95"/>
          <w:sz w:val="24"/>
          <w:szCs w:val="24"/>
          <w:lang w:val="ru-RU"/>
        </w:rPr>
        <w:t xml:space="preserve">ствию. </w:t>
      </w:r>
      <w:r w:rsidRPr="00F85C7B">
        <w:rPr>
          <w:rFonts w:ascii="Times New Roman" w:eastAsia="Bookman Old Style" w:hAnsi="Times New Roman" w:cs="Times New Roman"/>
          <w:color w:val="000000"/>
          <w:sz w:val="24"/>
          <w:szCs w:val="24"/>
          <w:lang w:val="ru-RU"/>
        </w:rPr>
        <w:t xml:space="preserve">Оказание первой помощи при травмах во время самостоятельныхзанятийфизическойкультурой.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Физическое совершенствование. </w:t>
      </w:r>
      <w:r w:rsidRPr="00F85C7B">
        <w:rPr>
          <w:rFonts w:ascii="Times New Roman" w:eastAsia="Bookman Old Style" w:hAnsi="Times New Roman" w:cs="Times New Roman"/>
          <w:color w:val="000000"/>
          <w:sz w:val="24"/>
          <w:szCs w:val="24"/>
          <w:lang w:val="ru-RU"/>
        </w:rPr>
        <w:t xml:space="preserve">Оздоровительная физическая культура. Оценка состояния осанки, упражнения дляпрофилактикиеёнарушения(нарасслаблениемышцспиныипрофилактику сутулости). Упражнения для снижения </w:t>
      </w:r>
      <w:r w:rsidRPr="00F85C7B">
        <w:rPr>
          <w:rFonts w:ascii="Times New Roman" w:eastAsia="Bookman Old Style" w:hAnsi="Times New Roman" w:cs="Times New Roman"/>
          <w:color w:val="000000"/>
          <w:sz w:val="24"/>
          <w:szCs w:val="24"/>
          <w:lang w:val="ru-RU"/>
        </w:rPr>
        <w:lastRenderedPageBreak/>
        <w:t>массытелазасчётупражненийсвысокойактивностьюработыбольших мышечных групп..</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 xml:space="preserve">Спортивно-оздоровительная физическая </w:t>
      </w:r>
      <w:r w:rsidRPr="00F85C7B">
        <w:rPr>
          <w:rFonts w:ascii="Times New Roman" w:eastAsia="Bookman Old Style" w:hAnsi="Times New Roman" w:cs="Times New Roman"/>
          <w:color w:val="000000"/>
          <w:sz w:val="24"/>
          <w:szCs w:val="24"/>
          <w:lang w:val="ru-RU"/>
        </w:rPr>
        <w:t xml:space="preserve">культура.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b/>
          <w:i/>
          <w:color w:val="000000"/>
          <w:sz w:val="24"/>
          <w:szCs w:val="24"/>
          <w:u w:val="single"/>
          <w:lang w:val="ru-RU"/>
        </w:rPr>
        <w:t xml:space="preserve"> Модуль Гимна</w:t>
      </w:r>
      <w:r w:rsidRPr="00F85C7B">
        <w:rPr>
          <w:rFonts w:ascii="Times New Roman" w:eastAsia="Bookman Old Style" w:hAnsi="Times New Roman" w:cs="Times New Roman"/>
          <w:b/>
          <w:i/>
          <w:color w:val="000000"/>
          <w:spacing w:val="-1"/>
          <w:sz w:val="24"/>
          <w:szCs w:val="24"/>
          <w:u w:val="single"/>
          <w:lang w:val="ru-RU"/>
        </w:rPr>
        <w:t xml:space="preserve">стика </w:t>
      </w:r>
      <w:r w:rsidRPr="00F85C7B">
        <w:rPr>
          <w:rFonts w:ascii="Times New Roman" w:eastAsia="Bookman Old Style" w:hAnsi="Times New Roman" w:cs="Times New Roman"/>
          <w:b/>
          <w:i/>
          <w:color w:val="000000"/>
          <w:sz w:val="24"/>
          <w:szCs w:val="24"/>
          <w:u w:val="single"/>
          <w:lang w:val="ru-RU"/>
        </w:rPr>
        <w:t>с основами акробатики</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Предупреждение травматизмапри выполнении гимнастических и акробатических упражне</w:t>
      </w:r>
      <w:r w:rsidRPr="00F85C7B">
        <w:rPr>
          <w:rFonts w:ascii="Times New Roman" w:eastAsia="Bookman Old Style" w:hAnsi="Times New Roman" w:cs="Times New Roman"/>
          <w:color w:val="000000"/>
          <w:w w:val="95"/>
          <w:sz w:val="24"/>
          <w:szCs w:val="24"/>
          <w:lang w:val="ru-RU"/>
        </w:rPr>
        <w:t xml:space="preserve">ний. </w:t>
      </w:r>
      <w:r w:rsidRPr="00F85C7B">
        <w:rPr>
          <w:rFonts w:ascii="Times New Roman" w:eastAsia="Bookman Old Style" w:hAnsi="Times New Roman" w:cs="Times New Roman"/>
          <w:color w:val="000000"/>
          <w:sz w:val="24"/>
          <w:szCs w:val="24"/>
          <w:lang w:val="ru-RU"/>
        </w:rPr>
        <w:t xml:space="preserve"> Упражнения на низкой гимнастиче</w:t>
      </w:r>
      <w:r w:rsidRPr="00F85C7B">
        <w:rPr>
          <w:rFonts w:ascii="Times New Roman" w:eastAsia="Bookman Old Style" w:hAnsi="Times New Roman" w:cs="Times New Roman"/>
          <w:color w:val="000000"/>
          <w:spacing w:val="-1"/>
          <w:sz w:val="24"/>
          <w:szCs w:val="24"/>
          <w:lang w:val="ru-RU"/>
        </w:rPr>
        <w:t>скойперекладине:висыиупоры,подъём</w:t>
      </w:r>
      <w:r w:rsidRPr="00F85C7B">
        <w:rPr>
          <w:rFonts w:ascii="Times New Roman" w:eastAsia="Bookman Old Style" w:hAnsi="Times New Roman" w:cs="Times New Roman"/>
          <w:color w:val="000000"/>
          <w:sz w:val="24"/>
          <w:szCs w:val="24"/>
          <w:lang w:val="ru-RU"/>
        </w:rPr>
        <w:t>переворотом.Упражнениявтанце«Летка-енка». Акробатические комбинации из хорошо освоенных упражнений</w:t>
      </w:r>
      <w:r w:rsidRPr="00F85C7B">
        <w:rPr>
          <w:rFonts w:ascii="Times New Roman" w:eastAsia="Bookman Old Style" w:hAnsi="Times New Roman" w:cs="Times New Roman"/>
          <w:i/>
          <w:color w:val="000000"/>
          <w:sz w:val="24"/>
          <w:szCs w:val="24"/>
          <w:lang w:val="ru-RU"/>
        </w:rPr>
        <w:t>.</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Зимние виды спорта</w:t>
      </w:r>
      <w:r w:rsidRPr="00F85C7B">
        <w:rPr>
          <w:rFonts w:ascii="Times New Roman" w:eastAsia="Bookman Old Style" w:hAnsi="Times New Roman" w:cs="Times New Roman"/>
          <w:b/>
          <w:i/>
          <w:color w:val="000000"/>
          <w:sz w:val="24"/>
          <w:szCs w:val="24"/>
          <w:lang w:val="ru-RU"/>
        </w:rPr>
        <w:t>.</w:t>
      </w:r>
      <w:r w:rsidRPr="00F85C7B">
        <w:rPr>
          <w:rFonts w:ascii="Times New Roman" w:eastAsia="Bookman Old Style" w:hAnsi="Times New Roman" w:cs="Times New Roman"/>
          <w:color w:val="000000"/>
          <w:sz w:val="24"/>
          <w:szCs w:val="24"/>
          <w:lang w:val="ru-RU"/>
        </w:rPr>
        <w:t>Передвижение одновременным двухшажным ходом. Упражнения в поворотах на лыжах переступаниемстоянаместеивдвижении.Торможениеплугом, препятствий; с ускорением и торможением, максимальной скоростью,  травматизма во время занятий лыжной подготовкой. упражнения в передвижении на лыжах одновременнымодношажнымходом</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Лёгкая атлетика.</w:t>
      </w:r>
      <w:r w:rsidRPr="00F85C7B">
        <w:rPr>
          <w:rFonts w:ascii="Times New Roman" w:eastAsia="Bookman Old Style" w:hAnsi="Times New Roman" w:cs="Times New Roman"/>
          <w:color w:val="000000"/>
          <w:sz w:val="24"/>
          <w:szCs w:val="24"/>
          <w:lang w:val="ru-RU"/>
        </w:rPr>
        <w:t>Предупреждение травматизма во времявыполнения легкоатлетических упражнений. Прыжок в длину с места. Технические действия при бегеполегкоатлетическойдистанции:низкийстарт;стартовоеускорение, финиширование. Метание малого мяча на дальностьстоянаместе.</w:t>
      </w:r>
    </w:p>
    <w:p w:rsidR="00F85C7B" w:rsidRPr="00E61A3A"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Спортивные игры.</w:t>
      </w:r>
      <w:r w:rsidRPr="00F85C7B">
        <w:rPr>
          <w:rFonts w:ascii="Times New Roman" w:eastAsia="Bookman Old Style" w:hAnsi="Times New Roman" w:cs="Times New Roman"/>
          <w:color w:val="000000"/>
          <w:sz w:val="24"/>
          <w:szCs w:val="24"/>
          <w:lang w:val="ru-RU"/>
        </w:rPr>
        <w:t xml:space="preserve">Предупреждение травматизма на занятиях подвижными играми. </w:t>
      </w:r>
      <w:r w:rsidRPr="00E61A3A">
        <w:rPr>
          <w:rFonts w:ascii="Times New Roman" w:eastAsia="Bookman Old Style" w:hAnsi="Times New Roman" w:cs="Times New Roman"/>
          <w:color w:val="000000"/>
          <w:sz w:val="24"/>
          <w:szCs w:val="24"/>
          <w:lang w:val="ru-RU"/>
        </w:rPr>
        <w:t xml:space="preserve">Подвижныеигрыобщефизической подготовки.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6"/>
          <w:sz w:val="24"/>
          <w:szCs w:val="24"/>
          <w:lang w:val="ru-RU"/>
        </w:rPr>
      </w:pPr>
      <w:r w:rsidRPr="00F85C7B">
        <w:rPr>
          <w:rFonts w:ascii="Times New Roman" w:eastAsia="Bookman Old Style" w:hAnsi="Times New Roman" w:cs="Times New Roman"/>
          <w:color w:val="000000"/>
          <w:sz w:val="24"/>
          <w:szCs w:val="24"/>
          <w:lang w:val="ru-RU"/>
        </w:rPr>
        <w:t>Волейбол: нижняя боковая подача;приёмипередачамячасверху;выполнениеосвоенныхтехническихдействийвусловияхигровойдеятельности.</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11"/>
          <w:sz w:val="24"/>
          <w:szCs w:val="24"/>
          <w:lang w:val="ru-RU"/>
        </w:rPr>
      </w:pPr>
      <w:r w:rsidRPr="00F85C7B">
        <w:rPr>
          <w:rFonts w:ascii="Times New Roman" w:eastAsia="Bookman Old Style" w:hAnsi="Times New Roman" w:cs="Times New Roman"/>
          <w:color w:val="000000"/>
          <w:sz w:val="24"/>
          <w:szCs w:val="24"/>
          <w:lang w:val="ru-RU"/>
        </w:rPr>
        <w:t>Баскетбол:бросокмячадвумярукамиотгрудисместа;выполнениеосвоенных технических действий в условиях игровой деятельности.</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Футбол:остановкикатящегосямячавнутреннейстороной стопы; выполнение технических действий в условиях игровой деятельности.</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Волейбол:</w:t>
      </w:r>
      <w:r w:rsidRPr="00F85C7B">
        <w:rPr>
          <w:rFonts w:ascii="Times New Roman" w:hAnsi="Times New Roman" w:cs="Times New Roman"/>
          <w:color w:val="231F20"/>
          <w:spacing w:val="-1"/>
          <w:w w:val="115"/>
          <w:sz w:val="24"/>
          <w:szCs w:val="24"/>
          <w:lang w:val="ru-RU"/>
        </w:rPr>
        <w:t xml:space="preserve"> подбрасывание</w:t>
      </w:r>
      <w:r w:rsidRPr="00F85C7B">
        <w:rPr>
          <w:rFonts w:ascii="Times New Roman" w:hAnsi="Times New Roman" w:cs="Times New Roman"/>
          <w:color w:val="231F20"/>
          <w:w w:val="115"/>
          <w:sz w:val="24"/>
          <w:szCs w:val="24"/>
          <w:lang w:val="ru-RU"/>
        </w:rPr>
        <w:t>мяча; подача мяча; приём ипередачамяча.</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Пионербол: передача мяча через сетку.</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F85C7B">
        <w:rPr>
          <w:rFonts w:ascii="Times New Roman" w:eastAsia="Bookman Old Style" w:hAnsi="Times New Roman" w:cs="Times New Roman"/>
          <w:b/>
          <w:i/>
          <w:color w:val="000000"/>
          <w:spacing w:val="-1"/>
          <w:sz w:val="24"/>
          <w:szCs w:val="24"/>
          <w:lang w:val="ru-RU"/>
        </w:rPr>
        <w:t>Прикладно-ориентированнаяфизическаякультура</w:t>
      </w:r>
      <w:r w:rsidRPr="00F85C7B">
        <w:rPr>
          <w:rFonts w:ascii="Times New Roman" w:eastAsia="Bookman Old Style" w:hAnsi="Times New Roman" w:cs="Times New Roman"/>
          <w:i/>
          <w:color w:val="000000"/>
          <w:spacing w:val="-1"/>
          <w:sz w:val="24"/>
          <w:szCs w:val="24"/>
          <w:lang w:val="ru-RU"/>
        </w:rPr>
        <w:t>.</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color w:val="000000"/>
          <w:spacing w:val="-1"/>
          <w:sz w:val="24"/>
          <w:szCs w:val="24"/>
          <w:lang w:val="ru-RU"/>
        </w:rPr>
        <w:t>Упражн</w:t>
      </w:r>
      <w:r w:rsidRPr="00F85C7B">
        <w:rPr>
          <w:rFonts w:ascii="Times New Roman" w:eastAsia="Bookman Old Style" w:hAnsi="Times New Roman" w:cs="Times New Roman"/>
          <w:color w:val="000000"/>
          <w:sz w:val="24"/>
          <w:szCs w:val="24"/>
          <w:lang w:val="ru-RU"/>
        </w:rPr>
        <w:t>енияфизическойподготовкинаразвитиеосновныхфизических качеств. Подготовка к выполнению нормативных требованийкомплексаГТО.</w:t>
      </w:r>
    </w:p>
    <w:p w:rsidR="00F85C7B" w:rsidRPr="00F85C7B" w:rsidRDefault="00F85C7B" w:rsidP="00F85C7B">
      <w:pPr>
        <w:widowControl w:val="0"/>
        <w:autoSpaceDE w:val="0"/>
        <w:autoSpaceDN w:val="0"/>
        <w:spacing w:before="73" w:after="0"/>
        <w:ind w:left="134" w:right="244"/>
        <w:outlineLvl w:val="0"/>
        <w:rPr>
          <w:rFonts w:ascii="Times New Roman" w:eastAsia="Times New Roman" w:hAnsi="Times New Roman" w:cs="Times New Roman"/>
          <w:b/>
          <w:bCs/>
          <w:sz w:val="24"/>
          <w:szCs w:val="24"/>
          <w:lang w:val="ru-RU"/>
        </w:rPr>
      </w:pPr>
      <w:r w:rsidRPr="00F85C7B">
        <w:rPr>
          <w:rFonts w:ascii="Times New Roman" w:eastAsia="Times New Roman" w:hAnsi="Times New Roman" w:cs="Times New Roman"/>
          <w:b/>
          <w:bCs/>
          <w:sz w:val="24"/>
          <w:szCs w:val="24"/>
          <w:lang w:val="ru-RU"/>
        </w:rPr>
        <w:t xml:space="preserve">ПЛАНИРУЕМЫЕ РЕЗУЛЬТАТЫ ОСВОЕНИЯУЧЕБНОГО ПРЕДМЕТА </w:t>
      </w:r>
    </w:p>
    <w:p w:rsidR="00F85C7B" w:rsidRPr="00F85C7B" w:rsidRDefault="00F85C7B" w:rsidP="00F85C7B">
      <w:pPr>
        <w:spacing w:after="0"/>
        <w:rPr>
          <w:rFonts w:ascii="Times New Roman" w:hAnsi="Times New Roman" w:cs="Times New Roman"/>
          <w:sz w:val="24"/>
          <w:szCs w:val="24"/>
          <w:lang w:val="ru-RU"/>
        </w:rPr>
      </w:pPr>
      <w:r w:rsidRPr="00F85C7B">
        <w:rPr>
          <w:rFonts w:ascii="Times New Roman" w:hAnsi="Times New Roman" w:cs="Times New Roman"/>
          <w:b/>
          <w:i/>
          <w:sz w:val="24"/>
          <w:szCs w:val="24"/>
          <w:lang w:val="ru-RU"/>
        </w:rPr>
        <w:t>Личностные результаты</w:t>
      </w:r>
    </w:p>
    <w:p w:rsidR="00F85C7B" w:rsidRPr="00F85C7B" w:rsidRDefault="00F85C7B" w:rsidP="00F85C7B">
      <w:pPr>
        <w:widowControl w:val="0"/>
        <w:autoSpaceDE w:val="0"/>
        <w:autoSpaceDN w:val="0"/>
        <w:spacing w:before="1" w:after="0" w:line="247" w:lineRule="auto"/>
        <w:ind w:left="134" w:right="126" w:firstLine="225"/>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 xml:space="preserve">     Личностныерезультатыосвоенияучебногопредмета«Физическаякультура»науровненачальногообщегообразованиядостигаютсявединстве учебной и воспитательной деятельности организации в соответствии с традиционными российскими социокультурными и духовно-нравственнымиценностями,принятымивобществеправиламиинормами поведения и способствуют процессам самопознания, самовоспитанияисаморазвития,формированиявнутреннейпозицииличности.</w:t>
      </w:r>
    </w:p>
    <w:p w:rsidR="00F85C7B" w:rsidRPr="00F85C7B" w:rsidRDefault="00F85C7B" w:rsidP="00F85C7B">
      <w:pPr>
        <w:widowControl w:val="0"/>
        <w:autoSpaceDE w:val="0"/>
        <w:autoSpaceDN w:val="0"/>
        <w:spacing w:before="1" w:after="0" w:line="247" w:lineRule="auto"/>
        <w:ind w:left="134" w:right="127" w:firstLine="2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Личностные результаты должны отражать готовность обучающихсяруководствоваться ценностями и приобретение первоначального опытадеятельностинаихоснове:</w:t>
      </w:r>
    </w:p>
    <w:p w:rsidR="00F85C7B" w:rsidRPr="00F85C7B" w:rsidRDefault="00F85C7B" w:rsidP="00F85C7B">
      <w:pPr>
        <w:widowControl w:val="0"/>
        <w:numPr>
          <w:ilvl w:val="0"/>
          <w:numId w:val="85"/>
        </w:numPr>
        <w:tabs>
          <w:tab w:val="left" w:pos="702"/>
        </w:tabs>
        <w:autoSpaceDE w:val="0"/>
        <w:autoSpaceDN w:val="0"/>
        <w:spacing w:before="5" w:beforeAutospacing="0" w:after="0" w:afterAutospacing="0" w:line="247" w:lineRule="auto"/>
        <w:ind w:right="1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lastRenderedPageBreak/>
        <w:t>становление ценностного отношения к истории и развитию физическойкультурынародовРоссии,осознаниееёсвязиструдовойдеятельностьюи укреплениемздоровьячеловека;</w:t>
      </w:r>
    </w:p>
    <w:p w:rsidR="00F85C7B" w:rsidRPr="00F85C7B" w:rsidRDefault="00F85C7B" w:rsidP="00F85C7B">
      <w:pPr>
        <w:widowControl w:val="0"/>
        <w:numPr>
          <w:ilvl w:val="0"/>
          <w:numId w:val="85"/>
        </w:numPr>
        <w:tabs>
          <w:tab w:val="left" w:pos="702"/>
        </w:tabs>
        <w:autoSpaceDE w:val="0"/>
        <w:autoSpaceDN w:val="0"/>
        <w:spacing w:before="0" w:beforeAutospacing="0" w:after="0" w:afterAutospacing="0" w:line="247" w:lineRule="auto"/>
        <w:ind w:right="132"/>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формирование нравственно-этических норм поведения и правилмежличностного общения во время подвижных игр и спортивныхсоревнований,выполнениясовместных учебныхзаданий;</w:t>
      </w:r>
    </w:p>
    <w:p w:rsidR="00F85C7B" w:rsidRPr="00F85C7B" w:rsidRDefault="00F85C7B" w:rsidP="00F85C7B">
      <w:pPr>
        <w:widowControl w:val="0"/>
        <w:numPr>
          <w:ilvl w:val="0"/>
          <w:numId w:val="85"/>
        </w:numPr>
        <w:tabs>
          <w:tab w:val="left" w:pos="702"/>
        </w:tabs>
        <w:autoSpaceDE w:val="0"/>
        <w:autoSpaceDN w:val="0"/>
        <w:spacing w:before="0" w:beforeAutospacing="0" w:after="0" w:afterAutospacing="0" w:line="247" w:lineRule="auto"/>
        <w:ind w:right="130"/>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проявлениеуважительногоотношенияксоперникамвовремясоревновательнойдеятельности,стремлениеоказыватьпервуюпомощьпритравмахиушибах;</w:t>
      </w:r>
    </w:p>
    <w:p w:rsidR="00F85C7B" w:rsidRPr="00F85C7B" w:rsidRDefault="00F85C7B" w:rsidP="00F85C7B">
      <w:pPr>
        <w:widowControl w:val="0"/>
        <w:numPr>
          <w:ilvl w:val="0"/>
          <w:numId w:val="85"/>
        </w:numPr>
        <w:tabs>
          <w:tab w:val="left" w:pos="702"/>
        </w:tabs>
        <w:autoSpaceDE w:val="0"/>
        <w:autoSpaceDN w:val="0"/>
        <w:spacing w:before="3" w:beforeAutospacing="0" w:after="0" w:afterAutospacing="0" w:line="247" w:lineRule="auto"/>
        <w:ind w:right="1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уважительное отношение к содержанию национальных подвижных игр, этнокультурным формам и видам соревновательной деятельности;</w:t>
      </w:r>
    </w:p>
    <w:p w:rsidR="00F85C7B" w:rsidRPr="00F85C7B" w:rsidRDefault="00F85C7B" w:rsidP="00F85C7B">
      <w:pPr>
        <w:widowControl w:val="0"/>
        <w:numPr>
          <w:ilvl w:val="0"/>
          <w:numId w:val="85"/>
        </w:numPr>
        <w:tabs>
          <w:tab w:val="left" w:pos="702"/>
        </w:tabs>
        <w:autoSpaceDE w:val="0"/>
        <w:autoSpaceDN w:val="0"/>
        <w:spacing w:before="1" w:beforeAutospacing="0" w:after="0" w:afterAutospacing="0" w:line="247" w:lineRule="auto"/>
        <w:ind w:right="126"/>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стремление к формированию культуры укрепления и сохраненияздоровья, развитию физических качеств и освоение физическихупражнений оздоровительной, спортивной и прикладной направленности, формированию основ и соблюдения правил здоровогообразажизни;</w:t>
      </w:r>
    </w:p>
    <w:p w:rsidR="00F85C7B" w:rsidRPr="00F85C7B" w:rsidRDefault="00F85C7B" w:rsidP="00F85C7B">
      <w:pPr>
        <w:widowControl w:val="0"/>
        <w:numPr>
          <w:ilvl w:val="0"/>
          <w:numId w:val="85"/>
        </w:numPr>
        <w:tabs>
          <w:tab w:val="left" w:pos="709"/>
        </w:tabs>
        <w:autoSpaceDE w:val="0"/>
        <w:autoSpaceDN w:val="0"/>
        <w:spacing w:before="1" w:beforeAutospacing="0" w:after="0" w:afterAutospacing="0" w:line="247" w:lineRule="auto"/>
        <w:ind w:right="1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проявлениеинтересакисследованиюиндивидуальныхособенностейфизическогоразвитияифизическойподготовленности,влияния занятий физической культурой и спортом на их показатели</w:t>
      </w:r>
      <w:r>
        <w:rPr>
          <w:rFonts w:ascii="Times New Roman" w:eastAsia="Times New Roman" w:hAnsi="Times New Roman" w:cs="Times New Roman"/>
          <w:sz w:val="24"/>
          <w:szCs w:val="24"/>
          <w:lang w:val="ru-RU"/>
        </w:rPr>
        <w:t>.</w:t>
      </w:r>
    </w:p>
    <w:p w:rsidR="00F85C7B" w:rsidRPr="00E61A3A" w:rsidRDefault="00F85C7B" w:rsidP="00F85C7B">
      <w:pPr>
        <w:widowControl w:val="0"/>
        <w:autoSpaceDE w:val="0"/>
        <w:autoSpaceDN w:val="0"/>
        <w:spacing w:before="73" w:after="0"/>
        <w:ind w:left="134" w:right="244"/>
        <w:jc w:val="center"/>
        <w:outlineLvl w:val="0"/>
        <w:rPr>
          <w:rFonts w:ascii="Times New Roman" w:eastAsia="Times New Roman" w:hAnsi="Times New Roman" w:cs="Times New Roman"/>
          <w:b/>
          <w:bCs/>
          <w:sz w:val="24"/>
          <w:szCs w:val="24"/>
          <w:lang w:val="ru-RU"/>
        </w:rPr>
      </w:pPr>
      <w:r w:rsidRPr="00E61A3A">
        <w:rPr>
          <w:rFonts w:ascii="Times New Roman" w:eastAsia="Bookman Old Style" w:hAnsi="Times New Roman" w:cs="Times New Roman"/>
          <w:b/>
          <w:color w:val="000000"/>
          <w:sz w:val="24"/>
          <w:szCs w:val="24"/>
          <w:lang w:val="ru-RU"/>
        </w:rPr>
        <w:t>МЕТАПРЕДМЕТНЫЕ РЕЗУЛЬТАТЫ</w:t>
      </w:r>
    </w:p>
    <w:p w:rsidR="00F85C7B" w:rsidRPr="00F85C7B" w:rsidRDefault="00F85C7B" w:rsidP="00F85C7B">
      <w:pPr>
        <w:widowControl w:val="0"/>
        <w:autoSpaceDE w:val="0"/>
        <w:autoSpaceDN w:val="0"/>
        <w:spacing w:before="1" w:after="0" w:line="247" w:lineRule="auto"/>
        <w:ind w:right="121"/>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Метапредметные результаты отражают достижения учащихся в овладении познавательными, коммуникативными и регулятивными универ</w:t>
      </w:r>
      <w:r w:rsidRPr="00F85C7B">
        <w:rPr>
          <w:rFonts w:ascii="Times New Roman" w:eastAsia="Times New Roman" w:hAnsi="Times New Roman" w:cs="Times New Roman"/>
          <w:spacing w:val="-1"/>
          <w:sz w:val="24"/>
          <w:szCs w:val="24"/>
          <w:lang w:val="ru-RU"/>
        </w:rPr>
        <w:t>сальнымиучебнымидействиями,умения</w:t>
      </w:r>
      <w:r w:rsidRPr="00F85C7B">
        <w:rPr>
          <w:rFonts w:ascii="Times New Roman" w:eastAsia="Times New Roman" w:hAnsi="Times New Roman" w:cs="Times New Roman"/>
          <w:sz w:val="24"/>
          <w:szCs w:val="24"/>
          <w:lang w:val="ru-RU"/>
        </w:rPr>
        <w:t>ихиспользоватьвпрактическойдеятельности.Метапредметныерезультатыформируютсянапротяжениикаждого годаобучения.</w:t>
      </w:r>
    </w:p>
    <w:p w:rsidR="00F85C7B" w:rsidRPr="00F85C7B"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первого года обучения</w:t>
      </w:r>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3"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познавательныеУУД:</w:t>
      </w:r>
    </w:p>
    <w:p w:rsidR="00F85C7B" w:rsidRPr="00F85C7B" w:rsidRDefault="00F85C7B" w:rsidP="00F85C7B">
      <w:pPr>
        <w:pStyle w:val="a5"/>
        <w:widowControl w:val="0"/>
        <w:numPr>
          <w:ilvl w:val="0"/>
          <w:numId w:val="86"/>
        </w:numPr>
        <w:tabs>
          <w:tab w:val="left" w:pos="344"/>
          <w:tab w:val="left" w:pos="709"/>
        </w:tabs>
        <w:autoSpaceDE w:val="0"/>
        <w:autoSpaceDN w:val="0"/>
        <w:spacing w:before="3"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находитьобщиеиотличительныепризнакивпередвиженияхчеловекаиживотных;</w:t>
      </w:r>
    </w:p>
    <w:p w:rsidR="00F85C7B" w:rsidRPr="00F85C7B" w:rsidRDefault="00F85C7B" w:rsidP="00F85C7B">
      <w:pPr>
        <w:pStyle w:val="a5"/>
        <w:widowControl w:val="0"/>
        <w:numPr>
          <w:ilvl w:val="0"/>
          <w:numId w:val="86"/>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устанавливатьсвязь</w:t>
      </w:r>
      <w:r w:rsidRPr="00F85C7B">
        <w:rPr>
          <w:rFonts w:ascii="Times New Roman" w:eastAsia="Bookman Old Style" w:hAnsi="Times New Roman" w:cs="Times New Roman"/>
          <w:color w:val="000000"/>
          <w:sz w:val="24"/>
          <w:szCs w:val="24"/>
          <w:lang w:val="ru-RU"/>
        </w:rPr>
        <w:t>междубытовымидвижениямидревнихлюдей и физическими упражнениями из современных вида спорта;</w:t>
      </w:r>
    </w:p>
    <w:p w:rsidR="00F85C7B" w:rsidRPr="00F85C7B" w:rsidRDefault="00F85C7B" w:rsidP="00F85C7B">
      <w:pPr>
        <w:pStyle w:val="a5"/>
        <w:widowControl w:val="0"/>
        <w:numPr>
          <w:ilvl w:val="0"/>
          <w:numId w:val="86"/>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сравнивать способы передвижения ходьбой и бегом, находитьмеждунимиобщиеиотличительныепризнаки;</w:t>
      </w:r>
    </w:p>
    <w:p w:rsidR="00F85C7B" w:rsidRPr="00F85C7B" w:rsidRDefault="00F85C7B" w:rsidP="00F85C7B">
      <w:pPr>
        <w:pStyle w:val="a5"/>
        <w:widowControl w:val="0"/>
        <w:numPr>
          <w:ilvl w:val="0"/>
          <w:numId w:val="86"/>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color w:val="000000"/>
          <w:sz w:val="24"/>
          <w:szCs w:val="24"/>
          <w:lang w:val="ru-RU"/>
        </w:rPr>
        <w:t>выявлятьпризнакиправильнойинеправильнойосанки,приводитьвозможныепричиныеёнарушений;</w:t>
      </w:r>
    </w:p>
    <w:p w:rsidR="00F85C7B" w:rsidRDefault="00F85C7B" w:rsidP="00F85C7B">
      <w:pPr>
        <w:widowControl w:val="0"/>
        <w:tabs>
          <w:tab w:val="left" w:pos="709"/>
        </w:tabs>
        <w:autoSpaceDE w:val="0"/>
        <w:autoSpaceDN w:val="0"/>
        <w:spacing w:before="1" w:after="0"/>
        <w:ind w:left="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коммуникативныеУУД:</w:t>
      </w:r>
    </w:p>
    <w:p w:rsidR="00F85C7B" w:rsidRPr="00F85C7B" w:rsidRDefault="00F85C7B" w:rsidP="00F85C7B">
      <w:pPr>
        <w:pStyle w:val="a5"/>
        <w:widowControl w:val="0"/>
        <w:numPr>
          <w:ilvl w:val="0"/>
          <w:numId w:val="87"/>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высказывать</w:t>
      </w:r>
      <w:r w:rsidRPr="00F85C7B">
        <w:rPr>
          <w:rFonts w:ascii="Times New Roman" w:eastAsia="Bookman Old Style" w:hAnsi="Times New Roman" w:cs="Times New Roman"/>
          <w:color w:val="000000"/>
          <w:sz w:val="24"/>
          <w:szCs w:val="24"/>
          <w:lang w:val="ru-RU"/>
        </w:rPr>
        <w:t>мнениеоположительномвлияниизанятийфизическойкультурой,оцениватьвлияниегигиеническихпроцедурнаукреплениездоровья;</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управлять эмоциями во время занятий физической культуройипроведенияподвижныхигр,соблюдатьправилаповеденияиположительноотноситьсякзамечаниямдругихучащихсяиучителя;</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color w:val="000000"/>
          <w:sz w:val="24"/>
          <w:szCs w:val="24"/>
          <w:lang w:val="ru-RU"/>
        </w:rPr>
        <w:t>обсуждатьправилапроведенияподвижныхигр,обосновыватьобъективностьопределенияпобедителей;</w:t>
      </w:r>
    </w:p>
    <w:p w:rsidR="00F85C7B" w:rsidRDefault="00F85C7B" w:rsidP="00F85C7B">
      <w:pPr>
        <w:pStyle w:val="a5"/>
        <w:widowControl w:val="0"/>
        <w:tabs>
          <w:tab w:val="left" w:pos="344"/>
          <w:tab w:val="left" w:pos="709"/>
        </w:tabs>
        <w:autoSpaceDE w:val="0"/>
        <w:autoSpaceDN w:val="0"/>
        <w:spacing w:before="1" w:after="0"/>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регулятивныеУУД:</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комплексы физкультминуток, утренней зарядки, упражнений по профилактике нарушения и коррекции осанки;</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учебные задания по обучению новым физическим упражнениямиразвитиюфизическихкачеств;</w:t>
      </w:r>
    </w:p>
    <w:p w:rsidR="00F85C7B" w:rsidRPr="00F85C7B" w:rsidRDefault="00F85C7B" w:rsidP="00F85C7B">
      <w:pPr>
        <w:pStyle w:val="a5"/>
        <w:widowControl w:val="0"/>
        <w:numPr>
          <w:ilvl w:val="0"/>
          <w:numId w:val="87"/>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проявлять уважительное отношение к участникам совместнойигровойисоревновательнойдеятельности.</w:t>
      </w:r>
    </w:p>
    <w:p w:rsidR="00F85C7B" w:rsidRPr="00F85C7B"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второго года обучения</w:t>
      </w:r>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3"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познавательныеУУД:</w:t>
      </w:r>
    </w:p>
    <w:p w:rsidR="00F85C7B" w:rsidRPr="00F85C7B" w:rsidRDefault="00F85C7B" w:rsidP="00F85C7B">
      <w:pPr>
        <w:pStyle w:val="a5"/>
        <w:widowControl w:val="0"/>
        <w:numPr>
          <w:ilvl w:val="0"/>
          <w:numId w:val="88"/>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lastRenderedPageBreak/>
        <w:t>характеризовать понятие «физические качества», называтьфизические качества и определять их отличительные признаки;</w:t>
      </w:r>
    </w:p>
    <w:p w:rsidR="00F85C7B" w:rsidRPr="00F85C7B" w:rsidRDefault="00F85C7B" w:rsidP="00F85C7B">
      <w:pPr>
        <w:pStyle w:val="a5"/>
        <w:widowControl w:val="0"/>
        <w:numPr>
          <w:ilvl w:val="0"/>
          <w:numId w:val="88"/>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выявлятьотличительныепризнаки</w:t>
      </w:r>
      <w:r w:rsidRPr="00F85C7B">
        <w:rPr>
          <w:rFonts w:ascii="Times New Roman" w:eastAsia="Bookman Old Style" w:hAnsi="Times New Roman" w:cs="Times New Roman"/>
          <w:color w:val="000000"/>
          <w:sz w:val="24"/>
          <w:szCs w:val="24"/>
          <w:lang w:val="ru-RU"/>
        </w:rPr>
        <w:t>упражненийнаразвитиеразных физических качеств, приводить примеры и демонстрироватьихвыполнение;</w:t>
      </w:r>
    </w:p>
    <w:p w:rsidR="00F85C7B" w:rsidRPr="00F85C7B" w:rsidRDefault="00F85C7B" w:rsidP="00F85C7B">
      <w:pPr>
        <w:pStyle w:val="a5"/>
        <w:widowControl w:val="0"/>
        <w:numPr>
          <w:ilvl w:val="0"/>
          <w:numId w:val="88"/>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обобщатьзнания,полученныевпрактической</w:t>
      </w:r>
      <w:r w:rsidRPr="00F85C7B">
        <w:rPr>
          <w:rFonts w:ascii="Times New Roman" w:eastAsia="Bookman Old Style" w:hAnsi="Times New Roman" w:cs="Times New Roman"/>
          <w:color w:val="000000"/>
          <w:sz w:val="24"/>
          <w:szCs w:val="24"/>
          <w:lang w:val="ru-RU"/>
        </w:rPr>
        <w:t>деятельности,составлять индивидуальные комплексы упражнений физкультминуток и утренней зарядки, упражнений на профилактикунарушенияосанки;</w:t>
      </w:r>
    </w:p>
    <w:p w:rsid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коммуникативныеУУД:</w:t>
      </w:r>
    </w:p>
    <w:p w:rsidR="00F85C7B" w:rsidRPr="00F85C7B" w:rsidRDefault="00F85C7B" w:rsidP="00F85C7B">
      <w:pPr>
        <w:pStyle w:val="a5"/>
        <w:widowControl w:val="0"/>
        <w:numPr>
          <w:ilvl w:val="0"/>
          <w:numId w:val="89"/>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влияниянаорганизмшкольников(впределахизученного);</w:t>
      </w:r>
    </w:p>
    <w:p w:rsidR="00F85C7B" w:rsidRPr="00F85C7B" w:rsidRDefault="00F85C7B" w:rsidP="00F85C7B">
      <w:pPr>
        <w:pStyle w:val="a5"/>
        <w:widowControl w:val="0"/>
        <w:numPr>
          <w:ilvl w:val="0"/>
          <w:numId w:val="89"/>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исполнять роль капитана и судьи в подвижных играх, аргументированно высказывать суждения о своих действиях ипринятыхрешениях;</w:t>
      </w:r>
    </w:p>
    <w:p w:rsidR="00F85C7B" w:rsidRPr="00F85C7B" w:rsidRDefault="00F85C7B" w:rsidP="00F85C7B">
      <w:pPr>
        <w:pStyle w:val="a5"/>
        <w:widowControl w:val="0"/>
        <w:numPr>
          <w:ilvl w:val="0"/>
          <w:numId w:val="89"/>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физическогоразвитияифизическойподготовленности;</w:t>
      </w:r>
    </w:p>
    <w:p w:rsid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pacing w:val="-1"/>
          <w:w w:val="105"/>
          <w:sz w:val="24"/>
          <w:szCs w:val="24"/>
        </w:rPr>
        <w:t>регулятивные</w:t>
      </w:r>
      <w:r>
        <w:rPr>
          <w:rFonts w:ascii="Times New Roman" w:eastAsia="Bookman Old Style" w:hAnsi="Times New Roman" w:cs="Times New Roman"/>
          <w:b/>
          <w:i/>
          <w:color w:val="000000"/>
          <w:w w:val="105"/>
          <w:sz w:val="24"/>
          <w:szCs w:val="24"/>
        </w:rPr>
        <w:t>УУД:</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соблюдать правила поведения на уроках физической культурысучётомихучебногосодержания,находитьвнихразличия (легкоатлетические, гимнастические и игровые уроки,занятиялыжнойподготовкой);</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выполнять учебные задания по освоению новых физических упражнений к развитию физических качеств в соответствии    с указаниями и замечаниями учителя;</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взаимодействовать со сверстниками в процессе выполнения учебныхзаданий,соблюдатькультуру</w:t>
      </w:r>
      <w:r w:rsidRPr="00F85C7B">
        <w:rPr>
          <w:rFonts w:ascii="Times New Roman" w:eastAsia="Bookman Old Style" w:hAnsi="Times New Roman" w:cs="Times New Roman"/>
          <w:color w:val="000000"/>
          <w:sz w:val="24"/>
          <w:szCs w:val="24"/>
          <w:lang w:val="ru-RU"/>
        </w:rPr>
        <w:t>общенияиуважительногообращениякдругимучащимся;</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контролировать соответствие двигательных действий правилам подвижных игр, проявлять эмоциональную сдержанностьпривозникновенииошибок.</w:t>
      </w:r>
    </w:p>
    <w:p w:rsidR="00F85C7B" w:rsidRPr="00F85C7B"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третьего года обучения</w:t>
      </w:r>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15" w:after="0"/>
        <w:ind w:firstLine="567"/>
        <w:jc w:val="both"/>
        <w:rPr>
          <w:rFonts w:ascii="Times New Roman" w:eastAsia="Bookman Old Style" w:hAnsi="Times New Roman" w:cs="Times New Roman"/>
          <w:i/>
          <w:color w:val="000000"/>
          <w:sz w:val="24"/>
          <w:szCs w:val="24"/>
        </w:rPr>
      </w:pPr>
      <w:r>
        <w:rPr>
          <w:rFonts w:ascii="Times New Roman" w:eastAsia="Bookman Old Style" w:hAnsi="Times New Roman" w:cs="Times New Roman"/>
          <w:b/>
          <w:i/>
          <w:color w:val="000000"/>
          <w:sz w:val="24"/>
          <w:szCs w:val="24"/>
        </w:rPr>
        <w:t>познавательныеУУД</w:t>
      </w:r>
      <w:r>
        <w:rPr>
          <w:rFonts w:ascii="Times New Roman" w:eastAsia="Bookman Old Style" w:hAnsi="Times New Roman" w:cs="Times New Roman"/>
          <w:i/>
          <w:color w:val="000000"/>
          <w:sz w:val="24"/>
          <w:szCs w:val="24"/>
        </w:rPr>
        <w:t>:</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объяснятьпонятие«дозировканагрузки»,правильноприменять способы её регулирования на занятиях физическойкультурой;</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обобщатьзнания,полученныевпрактической</w:t>
      </w:r>
      <w:r w:rsidRPr="00F85C7B">
        <w:rPr>
          <w:rFonts w:ascii="Times New Roman" w:eastAsia="Bookman Old Style" w:hAnsi="Times New Roman" w:cs="Times New Roman"/>
          <w:color w:val="000000"/>
          <w:sz w:val="24"/>
          <w:szCs w:val="24"/>
          <w:lang w:val="ru-RU"/>
        </w:rPr>
        <w:t>деятельности,выполнять правила поведения на уроках физической куль</w:t>
      </w:r>
      <w:r w:rsidRPr="00F85C7B">
        <w:rPr>
          <w:rFonts w:ascii="Times New Roman" w:eastAsia="Bookman Old Style" w:hAnsi="Times New Roman" w:cs="Times New Roman"/>
          <w:color w:val="000000"/>
          <w:w w:val="95"/>
          <w:sz w:val="24"/>
          <w:szCs w:val="24"/>
          <w:lang w:val="ru-RU"/>
        </w:rPr>
        <w:t>туры, проводить закаливающие процедуры, занятия по пред</w:t>
      </w:r>
      <w:r w:rsidRPr="00F85C7B">
        <w:rPr>
          <w:rFonts w:ascii="Times New Roman" w:eastAsia="Bookman Old Style" w:hAnsi="Times New Roman" w:cs="Times New Roman"/>
          <w:color w:val="000000"/>
          <w:sz w:val="24"/>
          <w:szCs w:val="24"/>
          <w:lang w:val="ru-RU"/>
        </w:rPr>
        <w:t>упреждениюнарушенияосанки;</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вести наблюдения за динамикой показателей физическогоразвития и физических качеств в течение учебного года,определятьихприростыпоучебнымчетвертям(триместрам);</w:t>
      </w:r>
    </w:p>
    <w:p w:rsid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коммуникативныеУУД:</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организовыватьсовместныеподвижныеигры,приниматьвнихактивноеучастиессоблюдениемправилинормэтическогоповедения;</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правильно использовать строевые команды. названия упражнений и способов деятельности.</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8"/>
          <w:sz w:val="24"/>
          <w:szCs w:val="24"/>
          <w:lang w:val="ru-RU"/>
        </w:rPr>
        <w:t xml:space="preserve">активно участвовать в обсуждении учебных заданий, анализе </w:t>
      </w:r>
      <w:r w:rsidRPr="00F85C7B">
        <w:rPr>
          <w:rFonts w:ascii="Times New Roman" w:eastAsia="Bookman Old Style" w:hAnsi="Times New Roman" w:cs="Times New Roman"/>
          <w:color w:val="000000"/>
          <w:sz w:val="24"/>
          <w:szCs w:val="24"/>
          <w:lang w:val="ru-RU"/>
        </w:rPr>
        <w:t>выполненияфизическихупражненийитехническихдействийизосваиваемыхвидовспорта;</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делать небольшие сообщения по результатам выполненияучебных заданий, организации и проведения самостоятельныхзанятийфизическойкультурой;</w:t>
      </w:r>
    </w:p>
    <w:p w:rsid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pacing w:val="-1"/>
          <w:w w:val="105"/>
          <w:sz w:val="24"/>
          <w:szCs w:val="24"/>
        </w:rPr>
        <w:t>регулятивные</w:t>
      </w:r>
      <w:r>
        <w:rPr>
          <w:rFonts w:ascii="Times New Roman" w:eastAsia="Bookman Old Style" w:hAnsi="Times New Roman" w:cs="Times New Roman"/>
          <w:b/>
          <w:i/>
          <w:color w:val="000000"/>
          <w:w w:val="105"/>
          <w:sz w:val="24"/>
          <w:szCs w:val="24"/>
        </w:rPr>
        <w:t>УУД:</w:t>
      </w:r>
    </w:p>
    <w:p w:rsidR="00F85C7B" w:rsidRPr="00F85C7B" w:rsidRDefault="00F85C7B" w:rsidP="00F85C7B">
      <w:pPr>
        <w:pStyle w:val="a5"/>
        <w:widowControl w:val="0"/>
        <w:numPr>
          <w:ilvl w:val="0"/>
          <w:numId w:val="93"/>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lastRenderedPageBreak/>
        <w:t>контролировать выполнение физических упражнений, корректировать их на основе сравнения с заданными образцами;</w:t>
      </w:r>
    </w:p>
    <w:p w:rsidR="00F85C7B" w:rsidRPr="00F85C7B" w:rsidRDefault="00F85C7B" w:rsidP="00F85C7B">
      <w:pPr>
        <w:pStyle w:val="a5"/>
        <w:widowControl w:val="0"/>
        <w:numPr>
          <w:ilvl w:val="0"/>
          <w:numId w:val="93"/>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взаимодействовать со сверстниками в процессе учебной иигровойдеятельности,контролироватьсоответствиевыполненияигровыхдействийправиламподвижныхигр;</w:t>
      </w:r>
    </w:p>
    <w:p w:rsidR="00F85C7B" w:rsidRPr="00F85C7B" w:rsidRDefault="00F85C7B" w:rsidP="00F85C7B">
      <w:pPr>
        <w:pStyle w:val="a5"/>
        <w:widowControl w:val="0"/>
        <w:numPr>
          <w:ilvl w:val="0"/>
          <w:numId w:val="93"/>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оценивать сложность возникающих игровых задач, предлагатьихсовместноеколлективноерешение.</w:t>
      </w:r>
    </w:p>
    <w:p w:rsidR="00F85C7B" w:rsidRPr="00F85C7B" w:rsidRDefault="00F85C7B" w:rsidP="00F85C7B">
      <w:pPr>
        <w:widowControl w:val="0"/>
        <w:tabs>
          <w:tab w:val="left" w:pos="709"/>
        </w:tabs>
        <w:autoSpaceDE w:val="0"/>
        <w:autoSpaceDN w:val="0"/>
        <w:spacing w:before="14" w:after="0"/>
        <w:ind w:firstLine="567"/>
        <w:jc w:val="both"/>
        <w:rPr>
          <w:rFonts w:ascii="Times New Roman" w:eastAsia="Bookman Old Style" w:hAnsi="Times New Roman" w:cs="Times New Roman"/>
          <w:color w:val="000000"/>
          <w:spacing w:val="-2"/>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четвертого года обучения</w:t>
      </w:r>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14"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познавательныеУУД:</w:t>
      </w:r>
    </w:p>
    <w:p w:rsidR="00F85C7B" w:rsidRPr="00F85C7B" w:rsidRDefault="00F85C7B" w:rsidP="00F85C7B">
      <w:pPr>
        <w:pStyle w:val="a5"/>
        <w:widowControl w:val="0"/>
        <w:numPr>
          <w:ilvl w:val="0"/>
          <w:numId w:val="94"/>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сравнивать показатели индивидуального физического развития и физической подготовленности с возрастными стандартами, находитьобщиеиотличительныеособенности;</w:t>
      </w:r>
    </w:p>
    <w:p w:rsidR="00F85C7B" w:rsidRPr="00F85C7B" w:rsidRDefault="00F85C7B" w:rsidP="00F85C7B">
      <w:pPr>
        <w:pStyle w:val="a5"/>
        <w:widowControl w:val="0"/>
        <w:numPr>
          <w:ilvl w:val="0"/>
          <w:numId w:val="94"/>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выявлять отставание в развитие физических качеств от возрастных стандартов, приводить примеры физических упражнений по их устранению;</w:t>
      </w:r>
    </w:p>
    <w:p w:rsidR="00F85C7B" w:rsidRPr="00F85C7B" w:rsidRDefault="00F85C7B" w:rsidP="00F85C7B">
      <w:pPr>
        <w:pStyle w:val="a5"/>
        <w:widowControl w:val="0"/>
        <w:numPr>
          <w:ilvl w:val="0"/>
          <w:numId w:val="94"/>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развитиесилы,быстротыивыносливости;</w:t>
      </w:r>
    </w:p>
    <w:p w:rsidR="00F85C7B" w:rsidRDefault="00F85C7B" w:rsidP="00F85C7B">
      <w:pPr>
        <w:widowControl w:val="0"/>
        <w:tabs>
          <w:tab w:val="left" w:pos="709"/>
        </w:tabs>
        <w:autoSpaceDE w:val="0"/>
        <w:autoSpaceDN w:val="0"/>
        <w:spacing w:after="0"/>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z w:val="24"/>
          <w:szCs w:val="24"/>
        </w:rPr>
        <w:t>коммуникативныеУУД:</w:t>
      </w:r>
    </w:p>
    <w:p w:rsidR="00F85C7B" w:rsidRPr="00F85C7B" w:rsidRDefault="00F85C7B" w:rsidP="00F85C7B">
      <w:pPr>
        <w:pStyle w:val="a5"/>
        <w:widowControl w:val="0"/>
        <w:numPr>
          <w:ilvl w:val="0"/>
          <w:numId w:val="95"/>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использоватьспециальныетерминыипонятиявобщениисучителемиучащимися,применятьтерминыприобучении</w:t>
      </w:r>
      <w:r w:rsidRPr="00F85C7B">
        <w:rPr>
          <w:rFonts w:ascii="Times New Roman" w:eastAsia="Bookman Old Style" w:hAnsi="Times New Roman" w:cs="Times New Roman"/>
          <w:color w:val="000000"/>
          <w:w w:val="95"/>
          <w:sz w:val="24"/>
          <w:szCs w:val="24"/>
          <w:lang w:val="ru-RU"/>
        </w:rPr>
        <w:t>новым физическим упражнениям, развитии физических ка</w:t>
      </w:r>
      <w:r w:rsidRPr="00F85C7B">
        <w:rPr>
          <w:rFonts w:ascii="Times New Roman" w:eastAsia="Bookman Old Style" w:hAnsi="Times New Roman" w:cs="Times New Roman"/>
          <w:color w:val="000000"/>
          <w:sz w:val="24"/>
          <w:szCs w:val="24"/>
          <w:lang w:val="ru-RU"/>
        </w:rPr>
        <w:t>честв;</w:t>
      </w:r>
    </w:p>
    <w:p w:rsidR="00F85C7B" w:rsidRPr="00F85C7B" w:rsidRDefault="00F85C7B" w:rsidP="00F85C7B">
      <w:pPr>
        <w:pStyle w:val="a5"/>
        <w:widowControl w:val="0"/>
        <w:numPr>
          <w:ilvl w:val="0"/>
          <w:numId w:val="95"/>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оказыватьпосильнуюпервуюпомощьвовремязанятийфизическойкультурой;</w:t>
      </w:r>
    </w:p>
    <w:p w:rsidR="00F85C7B" w:rsidRPr="00F85C7B" w:rsidRDefault="00F85C7B" w:rsidP="00F85C7B">
      <w:pPr>
        <w:pStyle w:val="a5"/>
        <w:widowControl w:val="0"/>
        <w:numPr>
          <w:ilvl w:val="0"/>
          <w:numId w:val="95"/>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взаимодействовать с учителем и учащимися, воспроизводить ранее изученный материал и отвечать на вопросы;</w:t>
      </w:r>
    </w:p>
    <w:p w:rsid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i/>
          <w:color w:val="000000"/>
          <w:sz w:val="24"/>
          <w:szCs w:val="24"/>
        </w:rPr>
      </w:pPr>
      <w:r>
        <w:rPr>
          <w:rFonts w:ascii="Times New Roman" w:eastAsia="Bookman Old Style" w:hAnsi="Times New Roman" w:cs="Times New Roman"/>
          <w:b/>
          <w:i/>
          <w:color w:val="000000"/>
          <w:spacing w:val="-1"/>
          <w:w w:val="105"/>
          <w:sz w:val="24"/>
          <w:szCs w:val="24"/>
        </w:rPr>
        <w:t>регулятивные</w:t>
      </w:r>
      <w:r>
        <w:rPr>
          <w:rFonts w:ascii="Times New Roman" w:eastAsia="Bookman Old Style" w:hAnsi="Times New Roman" w:cs="Times New Roman"/>
          <w:b/>
          <w:i/>
          <w:color w:val="000000"/>
          <w:w w:val="105"/>
          <w:sz w:val="24"/>
          <w:szCs w:val="24"/>
        </w:rPr>
        <w:t>УУД:</w:t>
      </w:r>
    </w:p>
    <w:p w:rsidR="00F85C7B" w:rsidRPr="00F85C7B" w:rsidRDefault="00F85C7B" w:rsidP="00F85C7B">
      <w:pPr>
        <w:pStyle w:val="a5"/>
        <w:widowControl w:val="0"/>
        <w:numPr>
          <w:ilvl w:val="0"/>
          <w:numId w:val="96"/>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выполнятьуказанияучителя,проявлятьактивностьисамостоятельностьпривыполненииучебныхзаданий;</w:t>
      </w:r>
    </w:p>
    <w:p w:rsidR="00F85C7B" w:rsidRPr="00F85C7B" w:rsidRDefault="00F85C7B" w:rsidP="00F85C7B">
      <w:pPr>
        <w:pStyle w:val="a5"/>
        <w:widowControl w:val="0"/>
        <w:numPr>
          <w:ilvl w:val="0"/>
          <w:numId w:val="96"/>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оценивать свои успехи в занятиях физической культурой,проявлятьстремлениекразвитиюфизическихкачеств,выполнениюнормативныхтребованийкомплексаГТО.</w:t>
      </w:r>
    </w:p>
    <w:p w:rsidR="00F85C7B" w:rsidRPr="00F85C7B" w:rsidRDefault="00F85C7B" w:rsidP="00F85C7B">
      <w:pPr>
        <w:pStyle w:val="a5"/>
        <w:numPr>
          <w:ilvl w:val="0"/>
          <w:numId w:val="96"/>
        </w:numPr>
        <w:spacing w:before="0" w:beforeAutospacing="0" w:after="200" w:afterAutospacing="0" w:line="276" w:lineRule="auto"/>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w:t>
      </w:r>
    </w:p>
    <w:p w:rsidR="00F85C7B" w:rsidRPr="00E61A3A" w:rsidRDefault="00F85C7B" w:rsidP="00F85C7B">
      <w:pPr>
        <w:widowControl w:val="0"/>
        <w:tabs>
          <w:tab w:val="left" w:pos="709"/>
        </w:tabs>
        <w:autoSpaceDE w:val="0"/>
        <w:autoSpaceDN w:val="0"/>
        <w:spacing w:after="0"/>
        <w:jc w:val="center"/>
        <w:rPr>
          <w:rFonts w:ascii="Times New Roman" w:eastAsia="Bookman Old Style" w:hAnsi="Times New Roman" w:cs="Times New Roman"/>
          <w:b/>
          <w:color w:val="000000"/>
          <w:sz w:val="24"/>
          <w:szCs w:val="24"/>
          <w:lang w:val="ru-RU"/>
        </w:rPr>
      </w:pPr>
      <w:r w:rsidRPr="00E61A3A">
        <w:rPr>
          <w:rFonts w:ascii="Times New Roman" w:eastAsia="Bookman Old Style" w:hAnsi="Times New Roman" w:cs="Times New Roman"/>
          <w:b/>
          <w:color w:val="000000"/>
          <w:sz w:val="24"/>
          <w:szCs w:val="24"/>
          <w:lang w:val="ru-RU"/>
        </w:rPr>
        <w:t>ПРЕДМЕТНЫЕ РЕЗУЛЬТАТЫ</w:t>
      </w:r>
    </w:p>
    <w:p w:rsidR="00F85C7B" w:rsidRPr="00F85C7B" w:rsidRDefault="00F85C7B" w:rsidP="00F85C7B">
      <w:pPr>
        <w:widowControl w:val="0"/>
        <w:autoSpaceDE w:val="0"/>
        <w:autoSpaceDN w:val="0"/>
        <w:spacing w:after="0" w:line="247" w:lineRule="auto"/>
        <w:ind w:left="134" w:right="123" w:firstLine="2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Предметные    результаты     отражают     достижения     учащихсявовладенииосновамисодержанияучебногопредмета«Физическаякультура»:системойзнаний,способамисамостоятельнойдеятельности,физическимиупражнениямиитехническимидействиямиизбазовых видов спорта. Предметные результаты формируются на протяжении каждогогодаобучения.</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8"/>
          <w:szCs w:val="28"/>
          <w:lang w:val="ru-RU"/>
        </w:rPr>
      </w:pPr>
      <w:r w:rsidRPr="00F85C7B">
        <w:rPr>
          <w:rFonts w:ascii="Times New Roman" w:eastAsia="Bookman Old Style" w:hAnsi="Times New Roman" w:cs="Times New Roman"/>
          <w:b/>
          <w:color w:val="000000"/>
          <w:sz w:val="28"/>
          <w:szCs w:val="28"/>
          <w:lang w:val="ru-RU"/>
        </w:rPr>
        <w:t>1 класс</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К концу обучения в первом классе обучающийся научится: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приводить примеры основных дневных дел и их распределение в индивидуальном режиме дня;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соблюдать правила поведения на уроках физической культурой, приводить примеры подбора одежды для самостоятельных заня- тий;</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выполнять упражнения утренней зарядки и физкультминуток;</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анализировать причины нарушения осанки и демонстрировать упражнения по профилактике её нарушения;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играть в подвижные игры с общеразвивающей направленностью.</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8"/>
          <w:szCs w:val="28"/>
          <w:lang w:val="ru-RU"/>
        </w:rPr>
      </w:pPr>
      <w:r w:rsidRPr="00E61A3A">
        <w:rPr>
          <w:rFonts w:ascii="Times New Roman" w:eastAsia="Bookman Old Style" w:hAnsi="Times New Roman" w:cs="Times New Roman"/>
          <w:b/>
          <w:color w:val="000000"/>
          <w:w w:val="105"/>
          <w:sz w:val="28"/>
          <w:szCs w:val="28"/>
          <w:lang w:val="ru-RU"/>
        </w:rPr>
        <w:t>2 класс</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 концу обучения во втором классе обучающийся научится:</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измерять показатели длины и массы тела, физических качеств с помощью специальных тестовых упражнений, вести наблюдения за их изменениями;</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танцевальный хороводный шаг в совместном передвижении;</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 xml:space="preserve">выполнять прыжки по разметкам на разное расстояние и с разной амплитудой; </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организовывать и играть в подвижные игры на развитие основных физических качеств, с использованием технических приёмов из спортивных игр;</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упражнения на развитие физических качеств.</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8"/>
          <w:szCs w:val="28"/>
          <w:lang w:val="ru-RU"/>
        </w:rPr>
      </w:pPr>
      <w:r w:rsidRPr="00E61A3A">
        <w:rPr>
          <w:rFonts w:ascii="Times New Roman" w:eastAsia="Bookman Old Style" w:hAnsi="Times New Roman" w:cs="Times New Roman"/>
          <w:b/>
          <w:color w:val="000000"/>
          <w:sz w:val="28"/>
          <w:szCs w:val="28"/>
          <w:lang w:val="ru-RU"/>
        </w:rPr>
        <w:t>3 класс</w:t>
      </w:r>
    </w:p>
    <w:p w:rsidR="00F85C7B" w:rsidRPr="00F85C7B" w:rsidRDefault="00F85C7B" w:rsidP="00F85C7B">
      <w:pPr>
        <w:widowControl w:val="0"/>
        <w:tabs>
          <w:tab w:val="left" w:pos="709"/>
        </w:tabs>
        <w:autoSpaceDE w:val="0"/>
        <w:autoSpaceDN w:val="0"/>
        <w:spacing w:before="56"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Кконцуобучениявтретьемклассеобучающийсянаучится:</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соблюдать правила во время выполнения гимнастических и акробатических упражнений; легкоатлетической, лыжной, игровой  подготовки;</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измерять частоту пульса и определять физическую нагрузку по её значениям с помощью таблицы стандартных нагрузок;</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передвигаться по нижней жерди гимнастической стенки приставным шагом в правую и левую сторону; лазать разноимённым способом;</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прыжки через скакалку на двух ногах и попеременно на правой и левой ноге;</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упражнения ритмической гимнастики, движения танцев галоп и полька;</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бег с преодолением небольших препятствий с разной скоростью, прыжки в длину с места, броски набивного мяча из положения сидя и стоя;</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F85C7B" w:rsidRPr="00E61A3A" w:rsidRDefault="00F85C7B" w:rsidP="00F85C7B">
      <w:pPr>
        <w:widowControl w:val="0"/>
        <w:tabs>
          <w:tab w:val="left" w:pos="0"/>
        </w:tabs>
        <w:autoSpaceDE w:val="0"/>
        <w:autoSpaceDN w:val="0"/>
        <w:spacing w:after="0"/>
        <w:jc w:val="both"/>
        <w:rPr>
          <w:rFonts w:ascii="Times New Roman" w:eastAsia="Bookman Old Style" w:hAnsi="Times New Roman" w:cs="Times New Roman"/>
          <w:b/>
          <w:color w:val="000000"/>
          <w:sz w:val="28"/>
          <w:szCs w:val="28"/>
          <w:lang w:val="ru-RU"/>
        </w:rPr>
      </w:pPr>
      <w:r w:rsidRPr="00E61A3A">
        <w:rPr>
          <w:rFonts w:ascii="Times New Roman" w:eastAsia="Bookman Old Style" w:hAnsi="Times New Roman" w:cs="Times New Roman"/>
          <w:b/>
          <w:color w:val="000000"/>
          <w:sz w:val="28"/>
          <w:szCs w:val="28"/>
          <w:lang w:val="ru-RU"/>
        </w:rPr>
        <w:t>4класс</w:t>
      </w:r>
    </w:p>
    <w:p w:rsidR="00F85C7B" w:rsidRPr="00F85C7B" w:rsidRDefault="00F85C7B" w:rsidP="00F85C7B">
      <w:pPr>
        <w:widowControl w:val="0"/>
        <w:autoSpaceDE w:val="0"/>
        <w:autoSpaceDN w:val="0"/>
        <w:spacing w:after="0"/>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pacing w:val="-1"/>
          <w:sz w:val="24"/>
          <w:szCs w:val="24"/>
          <w:lang w:val="ru-RU"/>
        </w:rPr>
        <w:lastRenderedPageBreak/>
        <w:t>Кконцуобучениявчетвёртомклассеобучающийся</w:t>
      </w:r>
      <w:r w:rsidRPr="00F85C7B">
        <w:rPr>
          <w:rFonts w:ascii="Times New Roman" w:eastAsia="Times New Roman" w:hAnsi="Times New Roman" w:cs="Times New Roman"/>
          <w:sz w:val="24"/>
          <w:szCs w:val="24"/>
          <w:lang w:val="ru-RU"/>
        </w:rPr>
        <w:t>научится:</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объяснятьназначениекомплексаГТОивыявлятьегосвязьсподготовкойктрудуизащитеРодины;</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осознаватьположительноевлияниезанятийфизическойподготовкой на укрепление здоровья, развитие сердечно-сосудистой идыхательнойсистем;</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приводитьпримерырегулированияфизическойнагрузкипопульсу при развитии физических качеств: силы, быстроты, выносливости игибкости;</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приводитьпримерыоказанияпервойпомощипритравмахвовремясамостоятельныхзанятийфизическойкультуройиспортом;характеризовать причины их появления на занятиях гимнастикойилёгкойатлетикой,спортивными играми;</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готовность оказать первую помощь в случае необходимости;</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 xml:space="preserve"> демонстрироватьакробатическиекомбинациииз5—7хорошоосвоенных упражнений(спомощью учителя);</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демонстрироватьдвижениятанца«Летка-енка»вгрупповомисполнении подмузыкальноесопровождение;</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pacing w:val="-1"/>
          <w:sz w:val="24"/>
          <w:szCs w:val="24"/>
          <w:lang w:val="ru-RU"/>
        </w:rPr>
        <w:t>выполнять</w:t>
      </w:r>
      <w:r w:rsidRPr="00F85C7B">
        <w:rPr>
          <w:rFonts w:ascii="Times New Roman" w:eastAsia="Times New Roman" w:hAnsi="Times New Roman" w:cs="Times New Roman"/>
          <w:sz w:val="24"/>
          <w:szCs w:val="24"/>
          <w:lang w:val="ru-RU"/>
        </w:rPr>
        <w:t>метаниемалого(теннисного)мячанадальность;</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выполнятьосвоенныетехническиедействияспортивныхигр баскетбол,волейболифутболвусловияхигровойдеятельности;</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выполнятьупражнениянаразвитиефизическихкачеств,демонстрироватьприросты вихпоказателях.</w:t>
      </w:r>
    </w:p>
    <w:p w:rsidR="00F85C7B" w:rsidRPr="00F85C7B" w:rsidRDefault="00F85C7B" w:rsidP="00F85C7B">
      <w:pPr>
        <w:autoSpaceDE w:val="0"/>
        <w:autoSpaceDN w:val="0"/>
        <w:adjustRightInd w:val="0"/>
        <w:spacing w:after="0"/>
        <w:rPr>
          <w:rFonts w:ascii="Times New Roman" w:eastAsia="Calibri" w:hAnsi="Times New Roman" w:cs="Times New Roman"/>
          <w:b/>
          <w:spacing w:val="-10"/>
          <w:sz w:val="28"/>
          <w:szCs w:val="28"/>
          <w:lang w:val="ru-RU"/>
        </w:rPr>
      </w:pPr>
    </w:p>
    <w:p w:rsidR="00F85C7B" w:rsidRDefault="00F85C7B" w:rsidP="00F85C7B">
      <w:pPr>
        <w:autoSpaceDE w:val="0"/>
        <w:autoSpaceDN w:val="0"/>
        <w:adjustRightInd w:val="0"/>
        <w:spacing w:after="0"/>
        <w:ind w:firstLine="709"/>
        <w:jc w:val="center"/>
        <w:rPr>
          <w:rFonts w:ascii="Times New Roman" w:eastAsia="Calibri" w:hAnsi="Times New Roman" w:cs="Times New Roman"/>
          <w:b/>
          <w:spacing w:val="-10"/>
          <w:sz w:val="28"/>
          <w:szCs w:val="28"/>
        </w:rPr>
      </w:pPr>
      <w:r>
        <w:rPr>
          <w:rFonts w:ascii="Times New Roman" w:eastAsia="Calibri" w:hAnsi="Times New Roman" w:cs="Times New Roman"/>
          <w:b/>
          <w:spacing w:val="-10"/>
          <w:sz w:val="28"/>
          <w:szCs w:val="28"/>
        </w:rPr>
        <w:t>ТЕМАТИЧЕСКОЕ ПЛАНИРОВАНИЕ</w:t>
      </w:r>
    </w:p>
    <w:p w:rsidR="00F85C7B" w:rsidRDefault="00F85C7B" w:rsidP="00F85C7B">
      <w:pPr>
        <w:spacing w:after="0"/>
        <w:ind w:left="780"/>
        <w:jc w:val="center"/>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1 класс (102 часа)</w:t>
      </w:r>
    </w:p>
    <w:tbl>
      <w:tblPr>
        <w:tblStyle w:val="af3"/>
        <w:tblW w:w="5000" w:type="pct"/>
        <w:tblLook w:val="04A0"/>
      </w:tblPr>
      <w:tblGrid>
        <w:gridCol w:w="566"/>
        <w:gridCol w:w="3178"/>
        <w:gridCol w:w="1486"/>
        <w:gridCol w:w="5475"/>
      </w:tblGrid>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eastAsia="Times New Roman" w:hAnsi="Times New Roman" w:cs="Times New Roman"/>
                <w:b/>
                <w:color w:val="000000"/>
                <w:sz w:val="28"/>
                <w:szCs w:val="28"/>
                <w:shd w:val="clear" w:color="auto" w:fill="FFFFFF"/>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b/>
                <w:bCs/>
                <w:lang w:val="ru-RU" w:eastAsia="ru-RU"/>
              </w:rPr>
            </w:pPr>
            <w:r w:rsidRPr="00F85C7B">
              <w:rPr>
                <w:rFonts w:ascii="Times New Roman" w:eastAsia="Calibri" w:hAnsi="Times New Roman" w:cs="Times New Roman"/>
                <w:bCs/>
                <w:lang w:val="ru-RU" w:eastAsia="ru-RU"/>
              </w:rPr>
              <w:t>Что понимается под физической культурой</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lang w:eastAsia="ru-RU"/>
              </w:rPr>
            </w:pPr>
            <w:r>
              <w:rPr>
                <w:rFonts w:ascii="Times New Roman" w:hAnsi="Times New Roman" w:cs="Times New Roman"/>
                <w:bCs/>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both"/>
              <w:rPr>
                <w:rFonts w:ascii="Times New Roman" w:hAnsi="Times New Roman" w:cs="Times New Roman"/>
                <w:bCs/>
                <w:sz w:val="24"/>
                <w:szCs w:val="24"/>
                <w:lang w:eastAsia="ru-RU"/>
              </w:rPr>
            </w:pPr>
            <w:hyperlink r:id="rId720" w:history="1">
              <w:r w:rsidR="00F85C7B">
                <w:rPr>
                  <w:rStyle w:val="a7"/>
                  <w:rFonts w:ascii="Times New Roman" w:hAnsi="Times New Roman" w:cs="Times New Roman"/>
                  <w:bCs/>
                  <w:sz w:val="24"/>
                  <w:szCs w:val="24"/>
                  <w:lang w:eastAsia="ru-RU"/>
                </w:rPr>
                <w:t>ttps://imccenter.ru/ponyatiye-fizicheskogo-razvitiya-cheloveka-kharakteristika-faktorov-vliyayushchikh-na-razvitiye-cheloveka-osnovnyye-pokaza</w:t>
              </w:r>
            </w:hyperlink>
            <w:r w:rsidR="00F85C7B">
              <w:rPr>
                <w:rFonts w:ascii="Times New Roman" w:hAnsi="Times New Roman" w:cs="Times New Roman"/>
                <w:bCs/>
                <w:sz w:val="24"/>
                <w:szCs w:val="24"/>
                <w:lang w:eastAsia="ru-RU"/>
              </w:rPr>
              <w:t>/</w:t>
            </w:r>
          </w:p>
          <w:p w:rsidR="00F85C7B" w:rsidRPr="00F85C7B" w:rsidRDefault="00D00A05">
            <w:pPr>
              <w:pStyle w:val="TableParagraph"/>
              <w:rPr>
                <w:bCs/>
                <w:lang w:val="en-US" w:eastAsia="ru-RU"/>
              </w:rPr>
            </w:pPr>
            <w:hyperlink r:id="rId721" w:history="1">
              <w:r w:rsidR="00F85C7B" w:rsidRPr="00F85C7B">
                <w:rPr>
                  <w:rStyle w:val="a7"/>
                  <w:rFonts w:eastAsiaTheme="majorEastAsia"/>
                  <w:lang w:val="en-US"/>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val="ru-RU" w:eastAsia="ru-RU"/>
              </w:rPr>
            </w:pPr>
            <w:r>
              <w:rPr>
                <w:rFonts w:ascii="Times New Roman" w:eastAsia="Calibri" w:hAnsi="Times New Roman" w:cs="Times New Roman"/>
                <w:b/>
                <w:bCs/>
                <w:lang w:eastAsia="ru-RU"/>
              </w:rPr>
              <w:t xml:space="preserve">                    Итого по разделу</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1</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 xml:space="preserve">Раздел 2. Способы физкультурной деятельности </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Режим дня школьника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22" w:history="1">
              <w:r w:rsidR="00F85C7B">
                <w:rPr>
                  <w:rStyle w:val="a7"/>
                  <w:rFonts w:ascii="Times New Roman" w:eastAsia="Times New Roman" w:hAnsi="Times New Roman" w:cs="Times New Roman"/>
                  <w:w w:val="97"/>
                </w:rPr>
                <w:t>https://yandex.ru/video/preview/39987149460722330</w:t>
              </w:r>
            </w:hyperlink>
          </w:p>
          <w:p w:rsidR="00F85C7B" w:rsidRDefault="00D00A05">
            <w:pPr>
              <w:spacing w:after="0"/>
              <w:jc w:val="center"/>
              <w:rPr>
                <w:rFonts w:ascii="Times New Roman" w:eastAsia="Times New Roman" w:hAnsi="Times New Roman" w:cs="Times New Roman"/>
                <w:b/>
                <w:color w:val="000000"/>
                <w:sz w:val="28"/>
                <w:szCs w:val="28"/>
                <w:shd w:val="clear" w:color="auto" w:fill="FFFFFF"/>
                <w:lang w:eastAsia="ru-RU"/>
              </w:rPr>
            </w:pPr>
            <w:hyperlink r:id="rId723" w:history="1">
              <w:r w:rsidR="00F85C7B">
                <w:rPr>
                  <w:rStyle w:val="a7"/>
                  <w:rFonts w:ascii="Times New Roman" w:hAnsi="Times New Roman" w:cs="Times New Roman"/>
                </w:rPr>
                <w:t>https://resh.edu.ru/subject/9/</w:t>
              </w:r>
            </w:hyperlink>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Личная гигиена и </w:t>
            </w:r>
            <w:r w:rsidRPr="00F85C7B">
              <w:rPr>
                <w:rFonts w:ascii="Times New Roman" w:eastAsia="Calibri" w:hAnsi="Times New Roman" w:cs="Times New Roman"/>
                <w:bCs/>
                <w:lang w:val="ru-RU" w:eastAsia="ru-RU"/>
              </w:rPr>
              <w:br/>
              <w:t>гигиенические процедуры</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0,5</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724" w:history="1">
              <w:r w:rsidR="00F85C7B">
                <w:rPr>
                  <w:rStyle w:val="a7"/>
                  <w:rFonts w:ascii="Times New Roman" w:eastAsia="Times New Roman" w:hAnsi="Times New Roman" w:cs="Times New Roman"/>
                  <w:w w:val="97"/>
                </w:rPr>
                <w:t>https://yandex.ru/video/preview/13340037646486411964</w:t>
              </w:r>
            </w:hyperlink>
          </w:p>
          <w:p w:rsidR="00F85C7B" w:rsidRDefault="00D00A05">
            <w:pPr>
              <w:spacing w:after="0"/>
              <w:rPr>
                <w:rFonts w:ascii="Times New Roman" w:eastAsia="Times New Roman" w:hAnsi="Times New Roman" w:cs="Times New Roman"/>
                <w:color w:val="000000"/>
                <w:w w:val="97"/>
              </w:rPr>
            </w:pPr>
            <w:hyperlink r:id="rId725"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3.2</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Cs/>
                <w:lang w:eastAsia="ru-RU"/>
              </w:rPr>
              <w:t>Осанка человека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rPr>
            </w:pPr>
            <w:hyperlink r:id="rId726" w:history="1">
              <w:r w:rsidR="00F85C7B">
                <w:rPr>
                  <w:rStyle w:val="a7"/>
                  <w:rFonts w:ascii="Times New Roman" w:eastAsia="Times New Roman" w:hAnsi="Times New Roman" w:cs="Times New Roman"/>
                  <w:w w:val="97"/>
                </w:rPr>
                <w:t>https://yandex.ru/video/preview/13340037646486411964</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3.3</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Утренняя зарядка и </w:t>
            </w:r>
            <w:r w:rsidRPr="00F85C7B">
              <w:rPr>
                <w:rFonts w:ascii="Times New Roman" w:eastAsia="Calibri" w:hAnsi="Times New Roman" w:cs="Times New Roman"/>
                <w:bCs/>
                <w:lang w:val="ru-RU" w:eastAsia="ru-RU"/>
              </w:rPr>
              <w:br/>
              <w:t>физкультминутки в режиме дня школьника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727" w:history="1">
              <w:r w:rsidR="00F85C7B">
                <w:rPr>
                  <w:rStyle w:val="a7"/>
                  <w:rFonts w:ascii="Times New Roman" w:eastAsia="Times New Roman" w:hAnsi="Times New Roman" w:cs="Times New Roman"/>
                  <w:w w:val="97"/>
                </w:rPr>
                <w:t>https://yandex.ru/video/preview/902118627761825931</w:t>
              </w:r>
            </w:hyperlink>
          </w:p>
          <w:p w:rsidR="00F85C7B" w:rsidRDefault="00D00A05">
            <w:pPr>
              <w:spacing w:after="0"/>
              <w:rPr>
                <w:rFonts w:ascii="Times New Roman" w:eastAsia="Times New Roman" w:hAnsi="Times New Roman" w:cs="Times New Roman"/>
                <w:color w:val="000000"/>
                <w:w w:val="97"/>
              </w:rPr>
            </w:pPr>
            <w:hyperlink r:id="rId728"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Раздел 4. Спортивно-оздоровительная физическая культура</w:t>
            </w: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29" w:history="1">
              <w:r w:rsidR="00F85C7B">
                <w:rPr>
                  <w:rStyle w:val="a7"/>
                  <w:rFonts w:ascii="Times New Roman" w:eastAsia="Times New Roman" w:hAnsi="Times New Roman" w:cs="Times New Roman"/>
                  <w:w w:val="97"/>
                </w:rPr>
                <w:t>https://yandex.ru/video/preview/4800571887392613472</w:t>
              </w:r>
            </w:hyperlink>
          </w:p>
          <w:p w:rsidR="00F85C7B" w:rsidRDefault="00D00A05">
            <w:pPr>
              <w:spacing w:after="0"/>
              <w:jc w:val="center"/>
              <w:rPr>
                <w:rFonts w:ascii="Times New Roman" w:eastAsia="Times New Roman" w:hAnsi="Times New Roman" w:cs="Times New Roman"/>
                <w:color w:val="000000"/>
                <w:shd w:val="clear" w:color="auto" w:fill="FFFFFF"/>
                <w:lang w:eastAsia="ru-RU"/>
              </w:rPr>
            </w:pPr>
            <w:hyperlink r:id="rId730"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31" w:history="1">
              <w:r w:rsidR="00F85C7B">
                <w:rPr>
                  <w:rStyle w:val="a7"/>
                  <w:rFonts w:ascii="Times New Roman" w:eastAsia="Times New Roman" w:hAnsi="Times New Roman" w:cs="Times New Roman"/>
                  <w:w w:val="97"/>
                </w:rPr>
                <w:t>https://yandex.ru/video/preview/7383517922739095452</w:t>
              </w:r>
            </w:hyperlink>
          </w:p>
          <w:p w:rsidR="00F85C7B" w:rsidRDefault="00D00A05">
            <w:pPr>
              <w:spacing w:after="0"/>
              <w:jc w:val="center"/>
            </w:pPr>
            <w:hyperlink r:id="rId732"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4.3</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33" w:history="1">
              <w:r w:rsidR="00F85C7B">
                <w:rPr>
                  <w:rStyle w:val="a7"/>
                  <w:rFonts w:ascii="Times New Roman" w:eastAsia="Times New Roman" w:hAnsi="Times New Roman" w:cs="Times New Roman"/>
                  <w:w w:val="97"/>
                </w:rPr>
                <w:t>https://yandex.ru/video/preview/12811555931965290339</w:t>
              </w:r>
            </w:hyperlink>
          </w:p>
          <w:p w:rsidR="00F85C7B" w:rsidRDefault="00D00A05">
            <w:pPr>
              <w:spacing w:after="0"/>
              <w:jc w:val="center"/>
              <w:rPr>
                <w:rFonts w:ascii="Times New Roman" w:eastAsia="Times New Roman" w:hAnsi="Times New Roman" w:cs="Times New Roman"/>
                <w:color w:val="000000"/>
                <w:w w:val="97"/>
              </w:rPr>
            </w:pPr>
            <w:hyperlink r:id="rId734"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6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Передвижения по гимнастической </w:t>
            </w:r>
          </w:p>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стенке</w:t>
            </w:r>
          </w:p>
          <w:p w:rsidR="00F85C7B" w:rsidRDefault="00F85C7B">
            <w:pPr>
              <w:spacing w:after="0"/>
              <w:rPr>
                <w:rFonts w:ascii="Times New Roman" w:eastAsia="Calibri" w:hAnsi="Times New Roman" w:cs="Times New Roman"/>
                <w:bCs/>
                <w:lang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35" w:history="1">
              <w:r w:rsidR="00F85C7B">
                <w:rPr>
                  <w:rStyle w:val="a7"/>
                </w:rPr>
                <w:t>https://www.youtube.com/watch?v=60KiQrRKv70</w:t>
              </w:r>
            </w:hyperlink>
          </w:p>
          <w:p w:rsidR="00F85C7B" w:rsidRDefault="00D00A05">
            <w:pPr>
              <w:spacing w:after="0"/>
              <w:jc w:val="center"/>
            </w:pPr>
            <w:hyperlink r:id="rId736"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6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«Лазание по </w:t>
            </w:r>
          </w:p>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гимнастической скамейке </w:t>
            </w:r>
          </w:p>
          <w:p w:rsidR="00F85C7B" w:rsidRDefault="00F85C7B">
            <w:pPr>
              <w:spacing w:after="0"/>
              <w:rPr>
                <w:rFonts w:ascii="Times New Roman" w:eastAsia="Times New Roman" w:hAnsi="Times New Roman" w:cs="Times New Roman"/>
                <w:lang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37" w:history="1">
              <w:r w:rsidR="00F85C7B">
                <w:rPr>
                  <w:rStyle w:val="a7"/>
                </w:rPr>
                <w:t>https://yandex.ru/video/preview/5335939971634294737</w:t>
              </w:r>
            </w:hyperlink>
          </w:p>
          <w:p w:rsidR="00F85C7B" w:rsidRDefault="00D00A05">
            <w:pPr>
              <w:spacing w:after="0"/>
              <w:jc w:val="center"/>
            </w:pPr>
            <w:hyperlink r:id="rId738" w:history="1">
              <w:r w:rsidR="00F85C7B">
                <w:rPr>
                  <w:rStyle w:val="a7"/>
                  <w:rFonts w:ascii="Times New Roman" w:hAnsi="Times New Roman" w:cs="Times New Roman"/>
                </w:rPr>
                <w:t>https://resh.edu.ru/subject/9/</w:t>
              </w:r>
            </w:hyperlink>
          </w:p>
        </w:tc>
      </w:tr>
      <w:tr w:rsidR="00F85C7B" w:rsidTr="00F85C7B">
        <w:trPr>
          <w:trHeight w:val="547"/>
        </w:trPr>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6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Группировка, перекаты в </w:t>
            </w:r>
          </w:p>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группировке. </w:t>
            </w:r>
          </w:p>
          <w:p w:rsidR="00F85C7B" w:rsidRDefault="00F85C7B">
            <w:pPr>
              <w:spacing w:after="0"/>
              <w:rPr>
                <w:rFonts w:ascii="Times New Roman" w:eastAsia="Times New Roman" w:hAnsi="Times New Roman" w:cs="Times New Roman"/>
                <w:lang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39" w:history="1">
              <w:r w:rsidR="00F85C7B">
                <w:rPr>
                  <w:rStyle w:val="a7"/>
                </w:rPr>
                <w:t>https://yandex.ru/video/preview/3464922453609134760</w:t>
              </w:r>
            </w:hyperlink>
          </w:p>
          <w:p w:rsidR="00F85C7B" w:rsidRDefault="00D00A05">
            <w:pPr>
              <w:spacing w:after="0"/>
              <w:jc w:val="center"/>
            </w:pPr>
            <w:hyperlink r:id="rId740"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вперёд в группировке</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rPr>
                <w:rFonts w:ascii="Times New Roman" w:eastAsia="Times New Roman" w:hAnsi="Times New Roman" w:cs="Times New Roman"/>
                <w:color w:val="000000"/>
                <w:shd w:val="clear" w:color="auto" w:fill="FFFFFF"/>
                <w:lang w:eastAsia="ru-RU"/>
              </w:rPr>
            </w:pPr>
            <w:hyperlink r:id="rId741" w:history="1">
              <w:r w:rsidR="00F85C7B">
                <w:rPr>
                  <w:rStyle w:val="a7"/>
                </w:rPr>
                <w:t>https://yandex.ru/video/preview/12461758426053164714</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назад в группировке</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rPr>
                <w:rFonts w:ascii="Times New Roman" w:eastAsia="Times New Roman" w:hAnsi="Times New Roman" w:cs="Times New Roman"/>
                <w:color w:val="000000"/>
                <w:shd w:val="clear" w:color="auto" w:fill="FFFFFF"/>
                <w:lang w:eastAsia="ru-RU"/>
              </w:rPr>
            </w:pPr>
            <w:hyperlink r:id="rId742" w:history="1">
              <w:r w:rsidR="00F85C7B">
                <w:rPr>
                  <w:rStyle w:val="a7"/>
                </w:rPr>
                <w:t>https://yandex.ru/video/preview/2846900971162570349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4.9</w:t>
            </w:r>
          </w:p>
        </w:tc>
        <w:tc>
          <w:tcPr>
            <w:tcW w:w="1762"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Полоса препятствий с элементами </w:t>
            </w:r>
          </w:p>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лазанья. </w:t>
            </w:r>
          </w:p>
          <w:p w:rsidR="00F85C7B" w:rsidRPr="00F85C7B" w:rsidRDefault="00F85C7B">
            <w:pPr>
              <w:spacing w:after="0"/>
              <w:rPr>
                <w:rFonts w:ascii="Times New Roman" w:hAnsi="Times New Roman" w:cs="Times New Roman"/>
                <w:lang w:val="ru-RU"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43" w:history="1">
              <w:r w:rsidR="00F85C7B">
                <w:rPr>
                  <w:rStyle w:val="a7"/>
                </w:rPr>
                <w:t>https://yandex.ru/video/preview/9018400235380934258</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744"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 Упражнения с гимнастическим мячом</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rPr>
                <w:rFonts w:ascii="Times New Roman" w:eastAsia="Times New Roman" w:hAnsi="Times New Roman" w:cs="Times New Roman"/>
                <w:color w:val="000000"/>
                <w:shd w:val="clear" w:color="auto" w:fill="FFFFFF"/>
                <w:lang w:eastAsia="ru-RU"/>
              </w:rPr>
            </w:pPr>
            <w:hyperlink r:id="rId745" w:history="1">
              <w:r w:rsidR="00F85C7B">
                <w:rPr>
                  <w:rStyle w:val="a7"/>
                  <w:rFonts w:ascii="Times New Roman" w:eastAsia="Times New Roman" w:hAnsi="Times New Roman" w:cs="Times New Roman"/>
                  <w:shd w:val="clear" w:color="auto" w:fill="FFFFFF"/>
                  <w:lang w:eastAsia="ru-RU"/>
                </w:rPr>
                <w:t>http://klassikaknigi.info/video-uroki-fizkultura-1-klass/?ysclid=l70tfb5pad578482586</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Упражнения с гимнастической скакалкой</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46" w:history="1">
              <w:r w:rsidR="00F85C7B">
                <w:rPr>
                  <w:rStyle w:val="a7"/>
                  <w:rFonts w:ascii="Times New Roman" w:eastAsia="Times New Roman" w:hAnsi="Times New Roman" w:cs="Times New Roman"/>
                  <w:shd w:val="clear" w:color="auto" w:fill="FFFFFF"/>
                  <w:lang w:eastAsia="ru-RU"/>
                </w:rPr>
                <w:t>https://www.youtube.com/watch?v=5g1mtrvvhNU</w:t>
              </w:r>
            </w:hyperlink>
          </w:p>
          <w:p w:rsidR="00F85C7B" w:rsidRDefault="00D00A05">
            <w:pPr>
              <w:spacing w:after="0"/>
              <w:jc w:val="center"/>
              <w:rPr>
                <w:rFonts w:ascii="Times New Roman" w:eastAsia="Times New Roman" w:hAnsi="Times New Roman" w:cs="Times New Roman"/>
                <w:color w:val="000000"/>
                <w:shd w:val="clear" w:color="auto" w:fill="FFFFFF"/>
                <w:lang w:eastAsia="ru-RU"/>
              </w:rPr>
            </w:pPr>
            <w:hyperlink r:id="rId747"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41</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hd w:val="clear" w:color="auto" w:fill="FFFFFF"/>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 xml:space="preserve"> Модуль « Зимние виды спорта»</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48" w:history="1">
              <w:r w:rsidR="00F85C7B">
                <w:rPr>
                  <w:rStyle w:val="a7"/>
                </w:rPr>
                <w:t>https://yandex.ru/video/preview/1965780013026297939</w:t>
              </w:r>
            </w:hyperlink>
          </w:p>
          <w:p w:rsidR="00F85C7B" w:rsidRDefault="00D00A05">
            <w:pPr>
              <w:spacing w:after="0"/>
              <w:jc w:val="center"/>
              <w:rPr>
                <w:rFonts w:ascii="Times New Roman" w:eastAsia="Times New Roman" w:hAnsi="Times New Roman" w:cs="Times New Roman"/>
                <w:color w:val="000000"/>
                <w:w w:val="97"/>
              </w:rPr>
            </w:pPr>
            <w:hyperlink r:id="rId749"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Строевые команды в лыжной подготовке</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tcPr>
          <w:p w:rsidR="00F85C7B" w:rsidRDefault="00D00A05">
            <w:pPr>
              <w:spacing w:after="0"/>
              <w:jc w:val="center"/>
            </w:pPr>
            <w:hyperlink r:id="rId750" w:history="1">
              <w:r w:rsidR="00F85C7B">
                <w:rPr>
                  <w:rStyle w:val="a7"/>
                  <w:rFonts w:ascii="Times New Roman" w:eastAsia="Times New Roman" w:hAnsi="Times New Roman" w:cs="Times New Roman"/>
                  <w:w w:val="97"/>
                </w:rPr>
                <w:t>https://yandex.ru/video/preview/8685071464214552873</w:t>
              </w:r>
            </w:hyperlink>
          </w:p>
          <w:p w:rsidR="00F85C7B" w:rsidRDefault="00D00A05">
            <w:pPr>
              <w:spacing w:after="0"/>
              <w:jc w:val="center"/>
              <w:rPr>
                <w:rFonts w:ascii="Times New Roman" w:eastAsia="Times New Roman" w:hAnsi="Times New Roman" w:cs="Times New Roman"/>
                <w:color w:val="000000"/>
                <w:w w:val="97"/>
              </w:rPr>
            </w:pPr>
            <w:hyperlink r:id="rId751" w:history="1">
              <w:r w:rsidR="00F85C7B">
                <w:rPr>
                  <w:rStyle w:val="a7"/>
                  <w:rFonts w:ascii="Times New Roman" w:hAnsi="Times New Roman" w:cs="Times New Roman"/>
                </w:rPr>
                <w:t>https://resh.edu.ru/subject/9/</w:t>
              </w:r>
            </w:hyperlink>
          </w:p>
          <w:p w:rsidR="00F85C7B" w:rsidRDefault="00F85C7B">
            <w:pPr>
              <w:spacing w:after="0"/>
              <w:jc w:val="center"/>
              <w:rPr>
                <w:rFonts w:ascii="Times New Roman" w:eastAsia="Times New Roman" w:hAnsi="Times New Roman" w:cs="Times New Roman"/>
                <w:color w:val="000000"/>
                <w:w w:val="97"/>
              </w:rPr>
            </w:pP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Передвижение на лыжах скользящим шагом( с палками, без палок)</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52" w:history="1">
              <w:r w:rsidR="00F85C7B">
                <w:rPr>
                  <w:rStyle w:val="a7"/>
                </w:rPr>
                <w:t>https://yandex.ru/video/preview/10081941263269781097</w:t>
              </w:r>
            </w:hyperlink>
          </w:p>
          <w:p w:rsidR="00F85C7B" w:rsidRDefault="00D00A05">
            <w:pPr>
              <w:spacing w:after="0"/>
              <w:jc w:val="center"/>
              <w:rPr>
                <w:rFonts w:ascii="Times New Roman" w:eastAsia="Times New Roman" w:hAnsi="Times New Roman" w:cs="Times New Roman"/>
                <w:color w:val="000000"/>
                <w:w w:val="97"/>
              </w:rPr>
            </w:pPr>
            <w:hyperlink r:id="rId753"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4.15</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Передвижение на лыжах ступающим  шагом( с палками, без палок)</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rPr>
                <w:rFonts w:ascii="Times New Roman" w:eastAsia="Times New Roman" w:hAnsi="Times New Roman" w:cs="Times New Roman"/>
                <w:color w:val="000000"/>
                <w:w w:val="97"/>
              </w:rPr>
            </w:pPr>
            <w:hyperlink r:id="rId754" w:history="1">
              <w:r w:rsidR="00F85C7B">
                <w:rPr>
                  <w:rStyle w:val="a7"/>
                  <w:rFonts w:ascii="Times New Roman" w:eastAsia="Times New Roman" w:hAnsi="Times New Roman" w:cs="Times New Roman"/>
                  <w:w w:val="97"/>
                </w:rPr>
                <w:t>https://yandex.ru/video/preview/10081941263269781097</w:t>
              </w:r>
            </w:hyperlink>
          </w:p>
          <w:p w:rsidR="00F85C7B" w:rsidRDefault="00D00A05">
            <w:pPr>
              <w:spacing w:after="0"/>
              <w:jc w:val="center"/>
            </w:pPr>
            <w:hyperlink r:id="rId755" w:history="1">
              <w:r w:rsidR="00F85C7B">
                <w:rPr>
                  <w:rStyle w:val="a7"/>
                </w:rPr>
                <w:t>https://yandex.ru/video/preview/1965780013026297939</w:t>
              </w:r>
            </w:hyperlink>
          </w:p>
          <w:p w:rsidR="00F85C7B" w:rsidRDefault="00D00A05">
            <w:pPr>
              <w:spacing w:after="0"/>
              <w:jc w:val="center"/>
              <w:rPr>
                <w:rFonts w:ascii="Times New Roman" w:eastAsia="Times New Roman" w:hAnsi="Times New Roman" w:cs="Times New Roman"/>
                <w:color w:val="000000"/>
                <w:w w:val="97"/>
              </w:rPr>
            </w:pPr>
            <w:hyperlink r:id="rId756"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4ч</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w w:val="97"/>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w w:val="97"/>
                <w:sz w:val="24"/>
                <w:szCs w:val="24"/>
              </w:rPr>
            </w:pPr>
            <w:r>
              <w:rPr>
                <w:rFonts w:ascii="Times New Roman" w:eastAsia="Calibri" w:hAnsi="Times New Roman" w:cs="Times New Roman"/>
                <w:b/>
                <w:bCs/>
                <w:sz w:val="24"/>
                <w:szCs w:val="24"/>
                <w:lang w:eastAsia="ru-RU"/>
              </w:rPr>
              <w:t>Модуль « Подвижные игры»</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подвижные игры</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57" w:history="1">
              <w:r w:rsidR="00F85C7B">
                <w:rPr>
                  <w:rStyle w:val="a7"/>
                </w:rPr>
                <w:t>https://yandex.ru/video/preview/5004248701920927800</w:t>
              </w:r>
            </w:hyperlink>
          </w:p>
          <w:p w:rsidR="00F85C7B" w:rsidRDefault="00D00A05">
            <w:pPr>
              <w:spacing w:after="0"/>
              <w:jc w:val="center"/>
              <w:rPr>
                <w:rFonts w:ascii="Times New Roman" w:eastAsia="Times New Roman" w:hAnsi="Times New Roman" w:cs="Times New Roman"/>
                <w:color w:val="000000"/>
                <w:w w:val="97"/>
              </w:rPr>
            </w:pPr>
            <w:hyperlink r:id="rId758"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Подвижные игры на развитие двигательной активности</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59" w:history="1">
              <w:r w:rsidR="00F85C7B">
                <w:rPr>
                  <w:rStyle w:val="a7"/>
                </w:rPr>
                <w:t>https://yandex.ru/video/preview/9931037265558164071</w:t>
              </w:r>
            </w:hyperlink>
          </w:p>
          <w:p w:rsidR="00F85C7B" w:rsidRDefault="00D00A05">
            <w:pPr>
              <w:spacing w:after="0"/>
              <w:jc w:val="center"/>
              <w:rPr>
                <w:rFonts w:ascii="Times New Roman" w:eastAsia="Times New Roman" w:hAnsi="Times New Roman" w:cs="Times New Roman"/>
                <w:color w:val="000000"/>
                <w:w w:val="97"/>
              </w:rPr>
            </w:pPr>
            <w:hyperlink r:id="rId760"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4.18</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Подвижные игры на развитие координации</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8</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61" w:history="1">
              <w:r w:rsidR="00F85C7B">
                <w:rPr>
                  <w:rStyle w:val="a7"/>
                </w:rPr>
                <w:t>https://yandex.ru/video/preview/9931037265558164071</w:t>
              </w:r>
            </w:hyperlink>
          </w:p>
          <w:p w:rsidR="00F85C7B" w:rsidRDefault="00D00A05">
            <w:pPr>
              <w:spacing w:after="0"/>
              <w:jc w:val="center"/>
              <w:rPr>
                <w:rFonts w:ascii="Times New Roman" w:eastAsia="Times New Roman" w:hAnsi="Times New Roman" w:cs="Times New Roman"/>
                <w:color w:val="000000"/>
                <w:w w:val="97"/>
              </w:rPr>
            </w:pPr>
            <w:hyperlink r:id="rId762"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Подвижные игры эстафеты</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rPr>
                <w:rFonts w:ascii="Times New Roman" w:eastAsia="Times New Roman" w:hAnsi="Times New Roman" w:cs="Times New Roman"/>
                <w:color w:val="000000"/>
                <w:w w:val="97"/>
              </w:rPr>
            </w:pPr>
            <w:hyperlink r:id="rId763" w:history="1">
              <w:r w:rsidR="00F85C7B">
                <w:rPr>
                  <w:rStyle w:val="a7"/>
                </w:rPr>
                <w:t>https://yandex.ru/video/preview/1683060179789996696</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Подвижные игры с элементами спортивных игр</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64" w:history="1">
              <w:r w:rsidR="00F85C7B">
                <w:rPr>
                  <w:rStyle w:val="a7"/>
                </w:rPr>
                <w:t>https://yandex.ru/video/preview/14810235446613691307</w:t>
              </w:r>
            </w:hyperlink>
          </w:p>
          <w:p w:rsidR="00F85C7B" w:rsidRDefault="00D00A05">
            <w:pPr>
              <w:spacing w:after="0"/>
              <w:jc w:val="center"/>
            </w:pPr>
            <w:hyperlink r:id="rId765"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33</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66" w:history="1">
              <w:r w:rsidR="00F85C7B">
                <w:rPr>
                  <w:rStyle w:val="a7"/>
                </w:rPr>
                <w:t>https://yandex.ru/video/preview/5004248701920927800</w:t>
              </w:r>
            </w:hyperlink>
          </w:p>
          <w:p w:rsidR="00F85C7B" w:rsidRDefault="00D00A05">
            <w:pPr>
              <w:spacing w:after="0"/>
              <w:jc w:val="center"/>
            </w:pPr>
            <w:hyperlink r:id="rId767"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Равномерное передвижение в ходьбе и беге</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5</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68" w:history="1">
              <w:r w:rsidR="00F85C7B">
                <w:rPr>
                  <w:rStyle w:val="a7"/>
                  <w:rFonts w:ascii="Times New Roman" w:eastAsia="Times New Roman" w:hAnsi="Times New Roman" w:cs="Times New Roman"/>
                  <w:w w:val="97"/>
                </w:rPr>
                <w:t>https://yandex.ru/video/preview/6887244749977774307</w:t>
              </w:r>
            </w:hyperlink>
          </w:p>
          <w:p w:rsidR="00F85C7B" w:rsidRDefault="00D00A05">
            <w:pPr>
              <w:spacing w:after="0"/>
              <w:jc w:val="center"/>
            </w:pPr>
            <w:hyperlink r:id="rId769"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70" w:history="1">
              <w:r w:rsidR="00F85C7B">
                <w:rPr>
                  <w:rStyle w:val="a7"/>
                  <w:rFonts w:ascii="Times New Roman" w:eastAsia="Times New Roman" w:hAnsi="Times New Roman" w:cs="Times New Roman"/>
                  <w:w w:val="97"/>
                </w:rPr>
                <w:t>https://yandex.ru/video/preview/3404660371671374997</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Челночный бег с высокого старта</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71" w:history="1">
              <w:r w:rsidR="00F85C7B">
                <w:rPr>
                  <w:rStyle w:val="a7"/>
                </w:rPr>
                <w:t>https://www.youtube.com/watch?v=12SP3FDgB1g</w:t>
              </w:r>
            </w:hyperlink>
          </w:p>
          <w:p w:rsidR="00F85C7B" w:rsidRDefault="00D00A05">
            <w:pPr>
              <w:spacing w:after="0"/>
              <w:jc w:val="center"/>
            </w:pPr>
            <w:hyperlink r:id="rId772"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Бег на короткие дистанции</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73" w:history="1">
              <w:r w:rsidR="00F85C7B">
                <w:rPr>
                  <w:rStyle w:val="a7"/>
                </w:rPr>
                <w:t>https://yandex.ru/video/preview/17674017120389358831</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в цель</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5</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pPr>
            <w:hyperlink r:id="rId774" w:history="1">
              <w:r w:rsidR="00F85C7B">
                <w:rPr>
                  <w:rStyle w:val="a7"/>
                </w:rPr>
                <w:t>https://yandex.ru/video/preview/13731683791399386125</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17</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65</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D00A05">
            <w:pPr>
              <w:spacing w:after="0"/>
              <w:jc w:val="center"/>
              <w:rPr>
                <w:sz w:val="24"/>
                <w:szCs w:val="24"/>
              </w:rPr>
            </w:pPr>
            <w:hyperlink r:id="rId775" w:history="1">
              <w:r w:rsidR="00F85C7B">
                <w:rPr>
                  <w:rStyle w:val="a7"/>
                  <w:rFonts w:ascii="Times New Roman" w:hAnsi="Times New Roman"/>
                  <w:sz w:val="24"/>
                  <w:szCs w:val="24"/>
                  <w:lang w:eastAsia="ru-RU"/>
                </w:rPr>
                <w:t>https://www.gto.ru/</w:t>
              </w:r>
            </w:hyperlink>
          </w:p>
          <w:p w:rsidR="00F85C7B" w:rsidRDefault="00D00A05">
            <w:pPr>
              <w:spacing w:after="0"/>
              <w:jc w:val="center"/>
            </w:pPr>
            <w:hyperlink r:id="rId776" w:history="1">
              <w:r w:rsidR="00F85C7B">
                <w:rPr>
                  <w:rStyle w:val="a7"/>
                </w:rPr>
                <w:t>https://www.youtube.com/watch?v=qwBUethUstE</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102ч</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F85C7B" w:rsidRDefault="00F85C7B" w:rsidP="00F85C7B">
      <w:pPr>
        <w:spacing w:after="0"/>
        <w:rPr>
          <w:rFonts w:ascii="Times New Roman" w:eastAsia="Times New Roman" w:hAnsi="Times New Roman" w:cs="Times New Roman"/>
          <w:b/>
          <w:color w:val="000000"/>
          <w:sz w:val="28"/>
          <w:szCs w:val="28"/>
          <w:shd w:val="clear" w:color="auto" w:fill="FFFFFF"/>
          <w:lang w:eastAsia="ru-RU"/>
        </w:rPr>
      </w:pPr>
    </w:p>
    <w:p w:rsidR="00F85C7B" w:rsidRDefault="00F85C7B" w:rsidP="00F85C7B">
      <w:pPr>
        <w:spacing w:after="0"/>
        <w:ind w:left="780"/>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2 класс (68 часов)</w:t>
      </w:r>
    </w:p>
    <w:tbl>
      <w:tblPr>
        <w:tblStyle w:val="af3"/>
        <w:tblW w:w="5000" w:type="pct"/>
        <w:tblLook w:val="04A0"/>
      </w:tblPr>
      <w:tblGrid>
        <w:gridCol w:w="458"/>
        <w:gridCol w:w="4787"/>
        <w:gridCol w:w="113"/>
        <w:gridCol w:w="888"/>
        <w:gridCol w:w="102"/>
        <w:gridCol w:w="178"/>
        <w:gridCol w:w="4179"/>
      </w:tblGrid>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b/>
                <w:bCs/>
                <w:sz w:val="24"/>
                <w:szCs w:val="24"/>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 1</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1.1</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bCs/>
                <w:lang w:val="ru-RU" w:eastAsia="ru-RU"/>
              </w:rPr>
            </w:pPr>
            <w:r w:rsidRPr="00F85C7B">
              <w:rPr>
                <w:rFonts w:ascii="Times New Roman" w:hAnsi="Times New Roman" w:cs="Times New Roman"/>
                <w:bCs/>
                <w:lang w:val="ru-RU" w:eastAsia="ru-RU"/>
              </w:rPr>
              <w:t>История подвижных игр и соревнований у древних народов</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80" w:after="0" w:line="228" w:lineRule="auto"/>
            </w:pPr>
            <w:hyperlink r:id="rId777" w:history="1">
              <w:r w:rsidR="00F85C7B">
                <w:rPr>
                  <w:rStyle w:val="a7"/>
                  <w:rFonts w:ascii="Times New Roman" w:eastAsia="Times New Roman" w:hAnsi="Times New Roman" w:cs="Times New Roman"/>
                  <w:w w:val="97"/>
                  <w:sz w:val="24"/>
                  <w:szCs w:val="24"/>
                </w:rPr>
                <w:t>https://yandex.ru/video/preview/371530285637196580</w:t>
              </w:r>
            </w:hyperlink>
          </w:p>
          <w:p w:rsidR="00F85C7B" w:rsidRDefault="00D00A05">
            <w:pPr>
              <w:autoSpaceDE w:val="0"/>
              <w:autoSpaceDN w:val="0"/>
              <w:spacing w:before="80" w:after="0" w:line="228" w:lineRule="auto"/>
              <w:rPr>
                <w:rFonts w:ascii="Times New Roman" w:hAnsi="Times New Roman" w:cs="Times New Roman"/>
                <w:sz w:val="24"/>
                <w:szCs w:val="24"/>
              </w:rPr>
            </w:pPr>
            <w:hyperlink r:id="rId778"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1.2</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lang w:eastAsia="ru-RU"/>
              </w:rPr>
            </w:pPr>
            <w:r>
              <w:rPr>
                <w:rFonts w:ascii="Times New Roman" w:hAnsi="Times New Roman" w:cs="Times New Roman"/>
                <w:bCs/>
                <w:lang w:eastAsia="ru-RU"/>
              </w:rPr>
              <w:t>Зарождение Олимпийских игр</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pPr>
            <w:hyperlink r:id="rId779" w:history="1">
              <w:r w:rsidR="00F85C7B">
                <w:rPr>
                  <w:rStyle w:val="a7"/>
                  <w:rFonts w:ascii="Times New Roman" w:eastAsia="Times New Roman" w:hAnsi="Times New Roman" w:cs="Times New Roman"/>
                  <w:w w:val="97"/>
                  <w:sz w:val="24"/>
                  <w:szCs w:val="24"/>
                </w:rPr>
                <w:t>https://yandex.ru/video/preview/5096181942098258387</w:t>
              </w:r>
            </w:hyperlink>
          </w:p>
          <w:p w:rsidR="00F85C7B" w:rsidRDefault="00D00A05">
            <w:pPr>
              <w:autoSpaceDE w:val="0"/>
              <w:autoSpaceDN w:val="0"/>
              <w:spacing w:before="76" w:after="0" w:line="232" w:lineRule="auto"/>
              <w:rPr>
                <w:rFonts w:ascii="Times New Roman" w:hAnsi="Times New Roman" w:cs="Times New Roman"/>
                <w:sz w:val="24"/>
                <w:szCs w:val="24"/>
              </w:rPr>
            </w:pPr>
            <w:hyperlink r:id="rId780"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2</w:t>
            </w:r>
          </w:p>
        </w:tc>
        <w:tc>
          <w:tcPr>
            <w:tcW w:w="2129" w:type="pct"/>
            <w:gridSpan w:val="3"/>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Раздел 2. Способы физкультурной деятельности</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Физическое развитие</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b/>
                <w:color w:val="000000"/>
                <w:sz w:val="28"/>
                <w:szCs w:val="28"/>
                <w:shd w:val="clear" w:color="auto" w:fill="FFFFFF"/>
                <w:lang w:eastAsia="ru-RU"/>
              </w:rPr>
            </w:pPr>
            <w:hyperlink r:id="rId781" w:history="1">
              <w:r w:rsidR="00F85C7B">
                <w:rPr>
                  <w:rStyle w:val="a7"/>
                  <w:rFonts w:ascii="Times New Roman" w:eastAsia="Times New Roman" w:hAnsi="Times New Roman" w:cs="Times New Roman"/>
                  <w:w w:val="97"/>
                </w:rPr>
                <w:t>https://yandex.ru/video/preview/39987149460722330</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Физические качества ( сила, быстрота, гибкость, </w:t>
            </w:r>
            <w:r w:rsidRPr="00F85C7B">
              <w:rPr>
                <w:rFonts w:ascii="Times New Roman" w:eastAsia="Calibri" w:hAnsi="Times New Roman" w:cs="Times New Roman"/>
                <w:bCs/>
                <w:lang w:val="ru-RU" w:eastAsia="ru-RU"/>
              </w:rPr>
              <w:lastRenderedPageBreak/>
              <w:t>координация)</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lastRenderedPageBreak/>
              <w:t>4</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80" w:after="0" w:line="228" w:lineRule="auto"/>
              <w:rPr>
                <w:rFonts w:ascii="Times New Roman" w:eastAsia="Times New Roman" w:hAnsi="Times New Roman" w:cs="Times New Roman"/>
                <w:color w:val="000000"/>
                <w:w w:val="97"/>
                <w:sz w:val="24"/>
                <w:szCs w:val="24"/>
              </w:rPr>
            </w:pPr>
            <w:hyperlink r:id="rId782" w:history="1">
              <w:r w:rsidR="00F85C7B">
                <w:rPr>
                  <w:rStyle w:val="a7"/>
                  <w:rFonts w:ascii="Times New Roman" w:eastAsia="Times New Roman" w:hAnsi="Times New Roman" w:cs="Times New Roman"/>
                  <w:w w:val="97"/>
                  <w:sz w:val="24"/>
                  <w:szCs w:val="24"/>
                </w:rPr>
                <w:t>https://yandex.ru/video/preview/3715302856</w:t>
              </w:r>
              <w:r w:rsidR="00F85C7B">
                <w:rPr>
                  <w:rStyle w:val="a7"/>
                  <w:rFonts w:ascii="Times New Roman" w:eastAsia="Times New Roman" w:hAnsi="Times New Roman" w:cs="Times New Roman"/>
                  <w:w w:val="97"/>
                  <w:sz w:val="24"/>
                  <w:szCs w:val="24"/>
                </w:rPr>
                <w:lastRenderedPageBreak/>
                <w:t>37196580</w:t>
              </w:r>
            </w:hyperlink>
          </w:p>
          <w:p w:rsidR="00F85C7B" w:rsidRDefault="00D00A05">
            <w:pPr>
              <w:autoSpaceDE w:val="0"/>
              <w:autoSpaceDN w:val="0"/>
              <w:spacing w:before="80" w:after="0" w:line="228" w:lineRule="auto"/>
              <w:rPr>
                <w:rFonts w:ascii="Times New Roman" w:hAnsi="Times New Roman" w:cs="Times New Roman"/>
                <w:sz w:val="24"/>
                <w:szCs w:val="24"/>
              </w:rPr>
            </w:pPr>
            <w:hyperlink r:id="rId783" w:history="1">
              <w:r w:rsidR="00F85C7B">
                <w:rPr>
                  <w:rStyle w:val="a7"/>
                  <w:rFonts w:ascii="Times New Roman" w:eastAsia="Times New Roman" w:hAnsi="Times New Roman" w:cs="Times New Roman"/>
                  <w:w w:val="97"/>
                  <w:sz w:val="24"/>
                  <w:szCs w:val="24"/>
                </w:rPr>
                <w:t>https://yandex.ru/video/preview/5096181942098258387</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2.3</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Дневник самоконтроля</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pPr>
            <w:hyperlink r:id="rId784" w:history="1">
              <w:r w:rsidR="00F85C7B">
                <w:rPr>
                  <w:rStyle w:val="a7"/>
                </w:rPr>
                <w:t>https://yandex.ru/video/preview/2390350709144026872</w:t>
              </w:r>
            </w:hyperlink>
          </w:p>
          <w:p w:rsidR="00F85C7B" w:rsidRDefault="00D00A05">
            <w:pPr>
              <w:autoSpaceDE w:val="0"/>
              <w:autoSpaceDN w:val="0"/>
              <w:spacing w:before="76" w:after="0" w:line="232" w:lineRule="auto"/>
              <w:rPr>
                <w:rFonts w:ascii="Times New Roman" w:hAnsi="Times New Roman" w:cs="Times New Roman"/>
                <w:sz w:val="24"/>
                <w:szCs w:val="24"/>
              </w:rPr>
            </w:pPr>
            <w:hyperlink r:id="rId78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0"/>
                <w:szCs w:val="20"/>
                <w:lang w:eastAsia="ru-RU"/>
              </w:rPr>
            </w:pP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 </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
                <w:bCs/>
                <w:lang w:eastAsia="ru-RU"/>
              </w:rPr>
            </w:pPr>
            <w:r>
              <w:rPr>
                <w:rFonts w:ascii="Times New Roman" w:eastAsia="Calibri" w:hAnsi="Times New Roman" w:cs="Times New Roman"/>
                <w:b/>
                <w:bCs/>
                <w:lang w:eastAsia="ru-RU"/>
              </w:rPr>
              <w:t>6</w:t>
            </w:r>
          </w:p>
        </w:tc>
        <w:tc>
          <w:tcPr>
            <w:tcW w:w="2129" w:type="pct"/>
            <w:gridSpan w:val="3"/>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Утренняя зарядка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rPr>
            </w:pPr>
            <w:hyperlink r:id="rId786" w:history="1">
              <w:r w:rsidR="00F85C7B">
                <w:rPr>
                  <w:rStyle w:val="a7"/>
                  <w:rFonts w:ascii="Times New Roman" w:eastAsia="Times New Roman" w:hAnsi="Times New Roman" w:cs="Times New Roman"/>
                  <w:w w:val="97"/>
                  <w:sz w:val="24"/>
                  <w:szCs w:val="24"/>
                </w:rPr>
                <w:t>https://yandex.ru/video/preview/5598504021114176457</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3.2</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 xml:space="preserve"> Закаливание организма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rPr>
            </w:pPr>
            <w:hyperlink r:id="rId787" w:history="1">
              <w:r w:rsidR="00F85C7B">
                <w:rPr>
                  <w:rStyle w:val="a7"/>
                  <w:rFonts w:ascii="Times New Roman" w:eastAsia="Times New Roman" w:hAnsi="Times New Roman" w:cs="Times New Roman"/>
                  <w:w w:val="97"/>
                  <w:sz w:val="24"/>
                  <w:szCs w:val="24"/>
                </w:rPr>
                <w:t>https://yandex.ru/video/preview/6590938022573256462</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3.3</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Times New Roman" w:hAnsi="Times New Roman" w:cs="Times New Roman"/>
                <w:color w:val="000000"/>
                <w:sz w:val="20"/>
                <w:szCs w:val="20"/>
                <w:shd w:val="clear" w:color="auto" w:fill="FFFFFF"/>
                <w:lang w:val="ru-RU" w:eastAsia="ru-RU"/>
              </w:rPr>
              <w:t>Составление индивидуальных комплексов утренней зарядки</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D00A05">
            <w:pPr>
              <w:spacing w:after="0"/>
            </w:pPr>
            <w:hyperlink r:id="rId788" w:history="1">
              <w:r w:rsidR="00F85C7B">
                <w:rPr>
                  <w:rStyle w:val="a7"/>
                  <w:w w:val="97"/>
                </w:rPr>
                <w:t>ht</w:t>
              </w:r>
              <w:hyperlink r:id="rId789" w:history="1">
                <w:r w:rsidR="00F85C7B">
                  <w:rPr>
                    <w:rStyle w:val="a7"/>
                    <w:rFonts w:ascii="Times New Roman" w:hAnsi="Times New Roman" w:cs="Times New Roman"/>
                  </w:rPr>
                  <w:t>https://resh.edu.ru/subject/9/</w:t>
                </w:r>
              </w:hyperlink>
              <w:r w:rsidR="00F85C7B">
                <w:rPr>
                  <w:rStyle w:val="a7"/>
                  <w:w w:val="97"/>
                </w:rPr>
                <w:t>tps://yandex.ru/video/preview/7307159685648210424</w:t>
              </w:r>
            </w:hyperlink>
          </w:p>
          <w:p w:rsidR="00F85C7B" w:rsidRDefault="00D00A05">
            <w:pPr>
              <w:spacing w:after="0"/>
            </w:pPr>
            <w:hyperlink r:id="rId790" w:history="1">
              <w:r w:rsidR="00F85C7B">
                <w:rPr>
                  <w:rStyle w:val="a7"/>
                  <w:rFonts w:ascii="Times New Roman" w:hAnsi="Times New Roman" w:cs="Times New Roman"/>
                </w:rPr>
                <w:t>https://resh.edu.ru/subject/9/</w:t>
              </w:r>
            </w:hyperlink>
          </w:p>
          <w:p w:rsidR="00F85C7B" w:rsidRDefault="00F85C7B">
            <w:pPr>
              <w:spacing w:after="0"/>
              <w:rPr>
                <w:rFonts w:ascii="Times New Roman" w:eastAsia="Times New Roman" w:hAnsi="Times New Roman" w:cs="Times New Roman"/>
                <w:color w:val="000000"/>
                <w:w w:val="97"/>
                <w:sz w:val="24"/>
                <w:szCs w:val="24"/>
              </w:rPr>
            </w:pPr>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val="ru-RU" w:eastAsia="ru-RU"/>
              </w:rPr>
            </w:pPr>
            <w:r>
              <w:rPr>
                <w:rFonts w:ascii="Times New Roman" w:eastAsia="Calibri" w:hAnsi="Times New Roman" w:cs="Times New Roman"/>
                <w:b/>
                <w:bCs/>
                <w:lang w:eastAsia="ru-RU"/>
              </w:rPr>
              <w:t xml:space="preserve">              Итого по разделу</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 xml:space="preserve">Раздел 4. Спортивно-оздоровительная физическая культура      </w:t>
            </w:r>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791" w:history="1">
              <w:r w:rsidR="00F85C7B">
                <w:rPr>
                  <w:rStyle w:val="a7"/>
                  <w:rFonts w:ascii="Times New Roman" w:eastAsia="Times New Roman" w:hAnsi="Times New Roman" w:cs="Times New Roman"/>
                  <w:w w:val="97"/>
                </w:rPr>
                <w:t>https://yandex.ru/video/preview/4800571887392613472</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792"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 и команды</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rPr>
            </w:pPr>
            <w:hyperlink r:id="rId793" w:history="1">
              <w:r w:rsidR="00F85C7B">
                <w:rPr>
                  <w:rStyle w:val="a7"/>
                  <w:rFonts w:ascii="Times New Roman" w:eastAsia="Times New Roman" w:hAnsi="Times New Roman" w:cs="Times New Roman"/>
                  <w:w w:val="97"/>
                </w:rPr>
                <w:t>https://yandex.ru/video/preview/7383517922739095452</w:t>
              </w:r>
            </w:hyperlink>
          </w:p>
          <w:p w:rsidR="00F85C7B" w:rsidRDefault="00D00A05">
            <w:pPr>
              <w:spacing w:after="0"/>
            </w:pPr>
            <w:hyperlink r:id="rId794" w:history="1">
              <w:r w:rsidR="00F85C7B">
                <w:rPr>
                  <w:rStyle w:val="a7"/>
                  <w:rFonts w:ascii="Times New Roman" w:eastAsia="Times New Roman" w:hAnsi="Times New Roman" w:cs="Times New Roman"/>
                  <w:w w:val="97"/>
                  <w:sz w:val="24"/>
                  <w:szCs w:val="24"/>
                </w:rPr>
                <w:t>https://yandex.ru/video/preview/8777265125995832560</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795" w:history="1">
              <w:r w:rsidR="00F85C7B">
                <w:rPr>
                  <w:rStyle w:val="a7"/>
                  <w:rFonts w:ascii="Times New Roman" w:eastAsia="Times New Roman" w:hAnsi="Times New Roman" w:cs="Times New Roman"/>
                  <w:w w:val="97"/>
                </w:rPr>
                <w:t>https://yandex.ru/video/preview/12811555931965290339</w:t>
              </w:r>
            </w:hyperlink>
          </w:p>
          <w:p w:rsidR="00F85C7B" w:rsidRDefault="00D00A05">
            <w:pPr>
              <w:spacing w:after="0"/>
              <w:rPr>
                <w:rFonts w:ascii="Times New Roman" w:eastAsia="Times New Roman" w:hAnsi="Times New Roman" w:cs="Times New Roman"/>
                <w:color w:val="000000"/>
                <w:w w:val="97"/>
              </w:rPr>
            </w:pPr>
            <w:hyperlink r:id="rId796"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Подтягивание на нижней перекладине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797" w:history="1">
              <w:r w:rsidR="00F85C7B">
                <w:rPr>
                  <w:rStyle w:val="a7"/>
                </w:rPr>
                <w:t>https://yandex.ru/video/preview/8308037322796142667</w:t>
              </w:r>
            </w:hyperlink>
          </w:p>
          <w:p w:rsidR="00F85C7B" w:rsidRDefault="00D00A05">
            <w:pPr>
              <w:spacing w:after="0"/>
            </w:pPr>
            <w:hyperlink r:id="rId798"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 xml:space="preserve">Гимнастическиеупражнения прикладного характера. </w:t>
            </w:r>
            <w:r w:rsidRPr="00F85C7B">
              <w:rPr>
                <w:rFonts w:ascii="Times New Roman" w:eastAsia="Times New Roman" w:hAnsi="Times New Roman" w:cs="Times New Roman"/>
                <w:lang w:val="ru-RU" w:eastAsia="ru-RU"/>
              </w:rPr>
              <w:t xml:space="preserve"> Передвижение по </w:t>
            </w:r>
          </w:p>
          <w:p w:rsidR="00F85C7B" w:rsidRPr="00163E75" w:rsidRDefault="00F85C7B">
            <w:pPr>
              <w:spacing w:after="0"/>
              <w:rPr>
                <w:rFonts w:ascii="Times New Roman" w:eastAsia="Times New Roman" w:hAnsi="Times New Roman" w:cs="Times New Roman"/>
                <w:lang w:val="ru-RU" w:eastAsia="ru-RU"/>
              </w:rPr>
            </w:pPr>
            <w:r w:rsidRPr="00163E75">
              <w:rPr>
                <w:rFonts w:ascii="Times New Roman" w:eastAsia="Times New Roman" w:hAnsi="Times New Roman" w:cs="Times New Roman"/>
                <w:lang w:val="ru-RU" w:eastAsia="ru-RU"/>
              </w:rPr>
              <w:t>гимнастической скамейке стенке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799" w:history="1">
              <w:r w:rsidR="00F85C7B">
                <w:rPr>
                  <w:rStyle w:val="a7"/>
                </w:rPr>
                <w:t>https://yandex.ru/video/preview/5335939971634294737</w:t>
              </w:r>
            </w:hyperlink>
          </w:p>
          <w:p w:rsidR="00F85C7B" w:rsidRDefault="00D00A05">
            <w:pPr>
              <w:spacing w:after="0"/>
            </w:pPr>
            <w:hyperlink r:id="rId800" w:history="1">
              <w:r w:rsidR="00F85C7B">
                <w:rPr>
                  <w:rStyle w:val="a7"/>
                </w:rPr>
                <w:t>https://www.youtube.com/watch?v=60KiQrRKv70</w:t>
              </w:r>
            </w:hyperlink>
          </w:p>
          <w:p w:rsidR="00F85C7B" w:rsidRDefault="00D00A05">
            <w:pPr>
              <w:spacing w:after="0"/>
            </w:pPr>
            <w:hyperlink r:id="rId801" w:history="1">
              <w:r w:rsidR="00F85C7B">
                <w:rPr>
                  <w:rStyle w:val="a7"/>
                  <w:rFonts w:ascii="Times New Roman" w:hAnsi="Times New Roman" w:cs="Times New Roman"/>
                </w:rPr>
                <w:t>https://resh.edu.ru/subject/9/</w:t>
              </w:r>
            </w:hyperlink>
          </w:p>
        </w:tc>
      </w:tr>
      <w:tr w:rsidR="00F85C7B" w:rsidTr="00F85C7B">
        <w:trPr>
          <w:trHeight w:val="547"/>
        </w:trPr>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Группировка, перекаты в </w:t>
            </w:r>
          </w:p>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группировке. </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02" w:history="1">
              <w:r w:rsidR="00F85C7B">
                <w:rPr>
                  <w:rStyle w:val="a7"/>
                </w:rPr>
                <w:t>https://yandex.ru/video/preview/3464922453609134760</w:t>
              </w:r>
            </w:hyperlink>
          </w:p>
          <w:p w:rsidR="00F85C7B" w:rsidRDefault="00D00A05">
            <w:pPr>
              <w:spacing w:after="0"/>
            </w:pPr>
            <w:hyperlink r:id="rId803" w:history="1">
              <w:r w:rsidR="00F85C7B">
                <w:rPr>
                  <w:rStyle w:val="a7"/>
                  <w:rFonts w:ascii="Times New Roman" w:hAnsi="Times New Roman" w:cs="Times New Roman"/>
                </w:rPr>
                <w:t>https://resh.edu.ru/subject/9/</w:t>
              </w:r>
            </w:hyperlink>
          </w:p>
        </w:tc>
      </w:tr>
      <w:tr w:rsidR="00F85C7B" w:rsidTr="00F85C7B">
        <w:trPr>
          <w:trHeight w:val="547"/>
        </w:trPr>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Акробатическиеупражнения:стойканалопатках</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04" w:history="1">
              <w:r w:rsidR="00F85C7B">
                <w:rPr>
                  <w:rStyle w:val="a7"/>
                </w:rPr>
                <w:t>https://www.youtube.com/watch?v=iaQdEQE0EZI</w:t>
              </w:r>
            </w:hyperlink>
          </w:p>
          <w:p w:rsidR="00F85C7B" w:rsidRDefault="00D00A05">
            <w:pPr>
              <w:spacing w:after="0"/>
            </w:pPr>
            <w:hyperlink r:id="rId80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вперёд в группировке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06" w:history="1">
              <w:r w:rsidR="00F85C7B">
                <w:rPr>
                  <w:rStyle w:val="a7"/>
                </w:rPr>
                <w:t>https://yandex.ru/video/preview/12461758426053164714</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80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4.8</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назад в группировке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808" w:history="1">
              <w:r w:rsidR="00F85C7B">
                <w:rPr>
                  <w:rStyle w:val="a7"/>
                </w:rPr>
                <w:t>https://yandex.ru/video/preview/2846900971162570349</w:t>
              </w:r>
            </w:hyperlink>
          </w:p>
        </w:tc>
      </w:tr>
      <w:tr w:rsidR="00F85C7B" w:rsidTr="00F85C7B">
        <w:trPr>
          <w:trHeight w:val="1609"/>
        </w:trPr>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4.9</w:t>
            </w:r>
          </w:p>
        </w:tc>
        <w:tc>
          <w:tcPr>
            <w:tcW w:w="1776"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Полоса препятствий с элементами </w:t>
            </w:r>
          </w:p>
          <w:p w:rsidR="00F85C7B" w:rsidRPr="00F85C7B" w:rsidRDefault="00F85C7B">
            <w:pPr>
              <w:spacing w:after="0"/>
              <w:rPr>
                <w:rFonts w:ascii="Times New Roman" w:eastAsia="Times New Roman" w:hAnsi="Times New Roman" w:cs="Times New Roman"/>
                <w:color w:val="000000" w:themeColor="text1"/>
                <w:lang w:val="ru-RU" w:eastAsia="ru-RU"/>
              </w:rPr>
            </w:pPr>
            <w:r w:rsidRPr="00F85C7B">
              <w:rPr>
                <w:rFonts w:ascii="Times New Roman" w:eastAsia="Times New Roman" w:hAnsi="Times New Roman" w:cs="Times New Roman"/>
                <w:lang w:val="ru-RU" w:eastAsia="ru-RU"/>
              </w:rPr>
              <w:t>лазанья</w:t>
            </w:r>
            <w:r w:rsidRPr="00F85C7B">
              <w:rPr>
                <w:rFonts w:ascii="Times New Roman" w:eastAsia="Times New Roman" w:hAnsi="Times New Roman" w:cs="Times New Roman"/>
                <w:color w:val="000000" w:themeColor="text1"/>
                <w:lang w:val="ru-RU" w:eastAsia="ru-RU"/>
              </w:rPr>
              <w:t>. (</w:t>
            </w:r>
            <w:r w:rsidRPr="00F85C7B">
              <w:rPr>
                <w:rFonts w:ascii="Times New Roman" w:hAnsi="Times New Roman" w:cs="Times New Roman"/>
                <w:color w:val="000000" w:themeColor="text1"/>
                <w:w w:val="115"/>
                <w:lang w:val="ru-RU"/>
              </w:rPr>
              <w:t>разнообразныепередвижениясэлементамилазанья,перелезания,пере-ползания)</w:t>
            </w:r>
          </w:p>
          <w:p w:rsidR="00F85C7B" w:rsidRPr="00F85C7B" w:rsidRDefault="00F85C7B">
            <w:pPr>
              <w:spacing w:after="0"/>
              <w:rPr>
                <w:rFonts w:ascii="Times New Roman" w:hAnsi="Times New Roman" w:cs="Times New Roman"/>
                <w:lang w:val="ru-RU" w:eastAsia="ru-RU"/>
              </w:rPr>
            </w:pP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09" w:history="1">
              <w:r w:rsidR="00F85C7B">
                <w:rPr>
                  <w:rStyle w:val="a7"/>
                </w:rPr>
                <w:t>https://yandex.ru/video/preview/9018400235380934258</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810"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lang w:val="ru-RU" w:eastAsia="ru-RU"/>
              </w:rPr>
            </w:pPr>
            <w:r w:rsidRPr="00F85C7B">
              <w:rPr>
                <w:rFonts w:ascii="Times New Roman" w:hAnsi="Times New Roman" w:cs="Times New Roman"/>
                <w:lang w:val="ru-RU" w:eastAsia="ru-RU"/>
              </w:rPr>
              <w:t xml:space="preserve"> Упражнения с гимнастическим мячом, со скакалками</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811" w:history="1">
              <w:r w:rsidR="00F85C7B">
                <w:rPr>
                  <w:rStyle w:val="a7"/>
                  <w:rFonts w:ascii="Times New Roman" w:eastAsia="Times New Roman" w:hAnsi="Times New Roman" w:cs="Times New Roman"/>
                  <w:shd w:val="clear" w:color="auto" w:fill="FFFFFF"/>
                  <w:lang w:eastAsia="ru-RU"/>
                </w:rPr>
                <w:t>http://klassikaknigi.info/video-uroki-fizkultura-1-klass/?ysclid=l70tfb5pad578482586</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812" w:history="1">
              <w:r w:rsidR="00F85C7B">
                <w:rPr>
                  <w:rStyle w:val="a7"/>
                  <w:rFonts w:ascii="Times New Roman" w:eastAsia="Times New Roman" w:hAnsi="Times New Roman" w:cs="Times New Roman"/>
                  <w:shd w:val="clear" w:color="auto" w:fill="FFFFFF"/>
                  <w:lang w:eastAsia="ru-RU"/>
                </w:rPr>
                <w:t>https://www.youtube.com/watch?v=5g1mtrvvhNU</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Танцевальные движения</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813" w:history="1">
              <w:r w:rsidR="00F85C7B">
                <w:rPr>
                  <w:rStyle w:val="a7"/>
                  <w:rFonts w:ascii="Times New Roman" w:eastAsia="Times New Roman" w:hAnsi="Times New Roman" w:cs="Times New Roman"/>
                  <w:w w:val="97"/>
                  <w:sz w:val="24"/>
                  <w:szCs w:val="24"/>
                </w:rPr>
                <w:t>https://yandex.ru/video/preview/4800615048155748900</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20</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 xml:space="preserve"> Модуль « Зимние виды спорта»</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14" w:history="1">
              <w:r w:rsidR="00F85C7B">
                <w:rPr>
                  <w:rStyle w:val="a7"/>
                </w:rPr>
                <w:t>https://yandex.ru/video/preview/1965780013026297939</w:t>
              </w:r>
            </w:hyperlink>
          </w:p>
          <w:p w:rsidR="00F85C7B" w:rsidRDefault="00D00A05">
            <w:pPr>
              <w:spacing w:after="0"/>
              <w:rPr>
                <w:rFonts w:ascii="Times New Roman" w:eastAsia="Times New Roman" w:hAnsi="Times New Roman" w:cs="Times New Roman"/>
                <w:color w:val="000000"/>
                <w:w w:val="97"/>
              </w:rPr>
            </w:pPr>
            <w:hyperlink r:id="rId81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right="144"/>
              <w:rPr>
                <w:rFonts w:ascii="Times New Roman" w:eastAsia="Times New Roman" w:hAnsi="Times New Roman" w:cs="Times New Roman"/>
                <w:color w:val="000000" w:themeColor="text1"/>
                <w:w w:val="97"/>
                <w:lang w:val="ru-RU"/>
              </w:rPr>
            </w:pPr>
            <w:r w:rsidRPr="00F85C7B">
              <w:rPr>
                <w:rFonts w:ascii="Times New Roman" w:eastAsia="Calibri" w:hAnsi="Times New Roman" w:cs="Times New Roman"/>
                <w:bCs/>
                <w:lang w:val="ru-RU" w:eastAsia="ru-RU"/>
              </w:rPr>
              <w:t>Передвижение на лыжах двухшажным ходом</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8" w:after="0" w:line="228" w:lineRule="auto"/>
            </w:pPr>
            <w:hyperlink r:id="rId816" w:history="1">
              <w:r w:rsidR="00F85C7B">
                <w:rPr>
                  <w:rStyle w:val="a7"/>
                  <w:rFonts w:ascii="Times New Roman" w:eastAsia="Times New Roman" w:hAnsi="Times New Roman" w:cs="Times New Roman"/>
                  <w:w w:val="97"/>
                  <w:sz w:val="24"/>
                  <w:szCs w:val="24"/>
                </w:rPr>
                <w:t>https://yandex.ru/video/preview/13748956218665776817</w:t>
              </w:r>
            </w:hyperlink>
          </w:p>
          <w:p w:rsidR="00F85C7B" w:rsidRDefault="00D00A05">
            <w:pPr>
              <w:autoSpaceDE w:val="0"/>
              <w:autoSpaceDN w:val="0"/>
              <w:spacing w:before="78" w:after="0" w:line="228" w:lineRule="auto"/>
              <w:rPr>
                <w:rFonts w:ascii="Times New Roman" w:hAnsi="Times New Roman" w:cs="Times New Roman"/>
                <w:sz w:val="24"/>
                <w:szCs w:val="24"/>
              </w:rPr>
            </w:pPr>
            <w:hyperlink r:id="rId81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right="144"/>
              <w:rPr>
                <w:rFonts w:ascii="Times New Roman" w:eastAsia="Times New Roman" w:hAnsi="Times New Roman" w:cs="Times New Roman"/>
                <w:color w:val="000000"/>
                <w:w w:val="97"/>
                <w:lang w:val="ru-RU"/>
              </w:rPr>
            </w:pPr>
            <w:r w:rsidRPr="00F85C7B">
              <w:rPr>
                <w:rFonts w:ascii="Times New Roman" w:eastAsia="Calibri" w:hAnsi="Times New Roman" w:cs="Times New Roman"/>
                <w:bCs/>
                <w:lang w:val="ru-RU" w:eastAsia="ru-RU"/>
              </w:rPr>
              <w:t>Спуски и подъемы на лыжах</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pPr>
            <w:hyperlink r:id="rId818" w:history="1">
              <w:r w:rsidR="00F85C7B">
                <w:rPr>
                  <w:rStyle w:val="a7"/>
                  <w:rFonts w:ascii="Times New Roman" w:eastAsia="Times New Roman" w:hAnsi="Times New Roman" w:cs="Times New Roman"/>
                  <w:w w:val="97"/>
                  <w:sz w:val="24"/>
                  <w:szCs w:val="24"/>
                </w:rPr>
                <w:t>https://yandex.ru/video/preview/12340109460975385229</w:t>
              </w:r>
            </w:hyperlink>
          </w:p>
          <w:p w:rsidR="00F85C7B" w:rsidRDefault="00D00A05">
            <w:pPr>
              <w:autoSpaceDE w:val="0"/>
              <w:autoSpaceDN w:val="0"/>
              <w:spacing w:before="76" w:after="0" w:line="232" w:lineRule="auto"/>
              <w:rPr>
                <w:rFonts w:ascii="Times New Roman" w:hAnsi="Times New Roman" w:cs="Times New Roman"/>
                <w:sz w:val="24"/>
                <w:szCs w:val="24"/>
              </w:rPr>
            </w:pPr>
            <w:hyperlink r:id="rId819"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14.15</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right="144"/>
              <w:rPr>
                <w:rFonts w:ascii="Times New Roman" w:eastAsia="Times New Roman" w:hAnsi="Times New Roman" w:cs="Times New Roman"/>
                <w:color w:val="000000"/>
                <w:w w:val="97"/>
                <w:lang w:val="ru-RU"/>
              </w:rPr>
            </w:pPr>
            <w:r w:rsidRPr="00F85C7B">
              <w:rPr>
                <w:rFonts w:ascii="Times New Roman" w:eastAsia="Calibri" w:hAnsi="Times New Roman" w:cs="Times New Roman"/>
                <w:bCs/>
                <w:lang w:val="ru-RU" w:eastAsia="ru-RU"/>
              </w:rPr>
              <w:t>Торможение лыжными палками и падение на бок</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pPr>
            <w:hyperlink r:id="rId820" w:history="1">
              <w:r w:rsidR="00F85C7B">
                <w:rPr>
                  <w:rStyle w:val="a7"/>
                  <w:rFonts w:ascii="Times New Roman" w:eastAsia="Times New Roman" w:hAnsi="Times New Roman" w:cs="Times New Roman"/>
                  <w:w w:val="97"/>
                  <w:sz w:val="24"/>
                  <w:szCs w:val="24"/>
                </w:rPr>
                <w:t>https://yandex.ru/video/preview/5678263770940878474</w:t>
              </w:r>
            </w:hyperlink>
          </w:p>
          <w:p w:rsidR="00F85C7B" w:rsidRDefault="00D00A05">
            <w:pPr>
              <w:autoSpaceDE w:val="0"/>
              <w:autoSpaceDN w:val="0"/>
              <w:spacing w:before="76" w:after="0" w:line="232" w:lineRule="auto"/>
              <w:rPr>
                <w:rFonts w:ascii="Times New Roman" w:hAnsi="Times New Roman" w:cs="Times New Roman"/>
                <w:sz w:val="24"/>
                <w:szCs w:val="24"/>
              </w:rPr>
            </w:pPr>
            <w:hyperlink r:id="rId821"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1ч</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
                <w:bCs/>
                <w:sz w:val="24"/>
                <w:szCs w:val="24"/>
                <w:lang w:val="ru-RU" w:eastAsia="ru-RU"/>
              </w:rPr>
            </w:pPr>
            <w:r w:rsidRPr="00F85C7B">
              <w:rPr>
                <w:rFonts w:ascii="Times New Roman" w:eastAsia="Calibri" w:hAnsi="Times New Roman" w:cs="Times New Roman"/>
                <w:b/>
                <w:bCs/>
                <w:sz w:val="24"/>
                <w:szCs w:val="24"/>
                <w:lang w:val="ru-RU" w:eastAsia="ru-RU"/>
              </w:rPr>
              <w:t>Модуль «   Подвижные и спортивные игры» Баскетбол</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спортивные игры</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22" w:history="1">
              <w:r w:rsidR="00F85C7B">
                <w:rPr>
                  <w:rStyle w:val="a7"/>
                </w:rPr>
                <w:t>https://yandex.ru/video/preview/5004248701920927800</w:t>
              </w:r>
            </w:hyperlink>
          </w:p>
          <w:p w:rsidR="00F85C7B" w:rsidRDefault="00D00A05">
            <w:pPr>
              <w:spacing w:after="0"/>
              <w:rPr>
                <w:rFonts w:ascii="Times New Roman" w:eastAsia="Times New Roman" w:hAnsi="Times New Roman" w:cs="Times New Roman"/>
                <w:color w:val="000000"/>
                <w:w w:val="97"/>
              </w:rPr>
            </w:pPr>
            <w:hyperlink r:id="rId823"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Передвижения:приставнымишагамиправымилевымбоком,бегомспинойвперёд.</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24" w:history="1">
              <w:r w:rsidR="00F85C7B">
                <w:rPr>
                  <w:rStyle w:val="a7"/>
                </w:rPr>
                <w:t>https://yandex.ru/video/preview/16020608376593226544</w:t>
              </w:r>
            </w:hyperlink>
          </w:p>
          <w:p w:rsidR="00F85C7B" w:rsidRDefault="00D00A05">
            <w:pPr>
              <w:spacing w:after="0"/>
              <w:rPr>
                <w:rFonts w:ascii="Times New Roman" w:eastAsia="Times New Roman" w:hAnsi="Times New Roman" w:cs="Times New Roman"/>
                <w:color w:val="000000"/>
                <w:w w:val="97"/>
              </w:rPr>
            </w:pPr>
            <w:hyperlink r:id="rId82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4.18</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  мяча стоянаместе.Ведениемячаспродвижениемвперёдпопрямойлиниииподуге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26" w:history="1">
              <w:r w:rsidR="00F85C7B">
                <w:rPr>
                  <w:rStyle w:val="a7"/>
                </w:rPr>
                <w:t>https://yandex.ru/video/preview/5326069079963629523</w:t>
              </w:r>
            </w:hyperlink>
          </w:p>
          <w:p w:rsidR="00F85C7B" w:rsidRDefault="00D00A05">
            <w:pPr>
              <w:spacing w:after="0"/>
              <w:rPr>
                <w:rFonts w:ascii="Times New Roman" w:eastAsia="Times New Roman" w:hAnsi="Times New Roman" w:cs="Times New Roman"/>
                <w:color w:val="000000"/>
                <w:w w:val="97"/>
              </w:rPr>
            </w:pPr>
            <w:hyperlink r:id="rId82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Остановкав шаге и  прыжком.</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28" w:history="1">
              <w:r w:rsidR="00F85C7B">
                <w:rPr>
                  <w:rStyle w:val="a7"/>
                </w:rPr>
                <w:t>https://yandex.ru/video/preview/4581955845994509254</w:t>
              </w:r>
            </w:hyperlink>
          </w:p>
          <w:p w:rsidR="00F85C7B" w:rsidRDefault="00D00A05">
            <w:pPr>
              <w:spacing w:after="0"/>
              <w:rPr>
                <w:rFonts w:ascii="Times New Roman" w:eastAsia="Times New Roman" w:hAnsi="Times New Roman" w:cs="Times New Roman"/>
                <w:color w:val="000000"/>
                <w:w w:val="97"/>
              </w:rPr>
            </w:pPr>
            <w:hyperlink r:id="rId829" w:history="1">
              <w:r w:rsidR="00F85C7B">
                <w:rPr>
                  <w:rStyle w:val="a7"/>
                  <w:rFonts w:ascii="Times New Roman" w:hAnsi="Times New Roman" w:cs="Times New Roman"/>
                </w:rPr>
                <w:t>https://resh.edu.ru/subject/9/</w:t>
              </w:r>
            </w:hyperlink>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Пионербол</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0"/>
              </w:rPr>
              <w:t>Подбрасываниемяча;подачамяча</w:t>
            </w:r>
          </w:p>
        </w:tc>
        <w:tc>
          <w:tcPr>
            <w:tcW w:w="857"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30" w:history="1">
              <w:r w:rsidR="00F85C7B">
                <w:rPr>
                  <w:rStyle w:val="a7"/>
                </w:rPr>
                <w:t>https://yandex.ru/video/preview/5753919481821402181</w:t>
              </w:r>
            </w:hyperlink>
          </w:p>
          <w:p w:rsidR="00F85C7B" w:rsidRDefault="00D00A05">
            <w:pPr>
              <w:spacing w:after="0"/>
            </w:pPr>
            <w:hyperlink r:id="rId831" w:history="1">
              <w:r w:rsidR="00F85C7B">
                <w:rPr>
                  <w:rStyle w:val="a7"/>
                  <w:rFonts w:ascii="Times New Roman" w:hAnsi="Times New Roman" w:cs="Times New Roman"/>
                </w:rPr>
                <w:t>https://resh.edu.ru/subject/9/</w:t>
              </w:r>
            </w:hyperlink>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lastRenderedPageBreak/>
              <w:t>Модуль «   Подвижные и спортивные игры» Футбол</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5"/>
              </w:rPr>
              <w:t>Остановка мяча;ведениемяча</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86"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32" w:history="1">
              <w:r w:rsidR="00F85C7B">
                <w:rPr>
                  <w:rStyle w:val="a7"/>
                </w:rPr>
                <w:t>https://yandex.ru/video/preview/17096221472154256592</w:t>
              </w:r>
            </w:hyperlink>
          </w:p>
          <w:p w:rsidR="00F85C7B" w:rsidRDefault="00D00A05">
            <w:pPr>
              <w:spacing w:after="0"/>
            </w:pPr>
            <w:hyperlink r:id="rId833" w:history="1">
              <w:r w:rsidR="00F85C7B">
                <w:rPr>
                  <w:rStyle w:val="a7"/>
                  <w:rFonts w:ascii="Times New Roman" w:hAnsi="Times New Roman" w:cs="Times New Roman"/>
                </w:rPr>
                <w:t>https://resh.edu.ru/subject/9/</w:t>
              </w:r>
            </w:hyperlink>
          </w:p>
          <w:p w:rsidR="00F85C7B" w:rsidRDefault="00F85C7B">
            <w:pPr>
              <w:spacing w:after="0"/>
            </w:pPr>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Calibri" w:hAnsi="Times New Roman" w:cs="Times New Roman"/>
                <w:b/>
                <w:bCs/>
                <w:sz w:val="24"/>
                <w:szCs w:val="24"/>
                <w:lang w:val="ru-RU" w:eastAsia="ru-RU"/>
              </w:rPr>
              <w:t>Модуль  «Подвижные и спортивные игры» Подвижные игры</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5"/>
              </w:rPr>
              <w:t>Подвижные игры разныхнародов</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34" w:history="1">
              <w:r w:rsidR="00F85C7B">
                <w:rPr>
                  <w:rStyle w:val="a7"/>
                </w:rPr>
                <w:t>https://zvideox.net/watch/UDshrKwYvPY/fizicheskaya-kulytura-2-klass-urok-3-podvizhnie-igri/</w:t>
              </w:r>
            </w:hyperlink>
          </w:p>
          <w:p w:rsidR="00F85C7B" w:rsidRDefault="00D00A05">
            <w:pPr>
              <w:spacing w:after="0"/>
            </w:pPr>
            <w:hyperlink r:id="rId835" w:history="1">
              <w:r w:rsidR="00F85C7B">
                <w:rPr>
                  <w:rStyle w:val="a7"/>
                  <w:rFonts w:ascii="Times New Roman" w:hAnsi="Times New Roman" w:cs="Times New Roman"/>
                </w:rPr>
                <w:t>https://resh.edu.ru/subject/9/</w:t>
              </w:r>
            </w:hyperlink>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17</w:t>
            </w:r>
          </w:p>
        </w:tc>
        <w:tc>
          <w:tcPr>
            <w:tcW w:w="2086"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36" w:history="1">
              <w:r w:rsidR="00F85C7B">
                <w:rPr>
                  <w:rStyle w:val="a7"/>
                </w:rPr>
                <w:t>https://yandex.ru/video/preview/5004248701920927800</w:t>
              </w:r>
            </w:hyperlink>
          </w:p>
          <w:p w:rsidR="00F85C7B" w:rsidRDefault="00D00A05">
            <w:pPr>
              <w:spacing w:after="0"/>
            </w:pPr>
            <w:hyperlink r:id="rId83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Бег с ускорением</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38" w:history="1">
              <w:r w:rsidR="00F85C7B">
                <w:rPr>
                  <w:rStyle w:val="a7"/>
                </w:rPr>
                <w:t>https://yandex.ru/video/preview/10564538606312272835</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39" w:history="1">
              <w:r w:rsidR="00F85C7B">
                <w:rPr>
                  <w:rStyle w:val="a7"/>
                </w:rPr>
                <w:t>https://yandex.ru/video/preview/3735936569795589470</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Челночный бег  как норматив ГТО</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40" w:history="1">
              <w:r w:rsidR="00F85C7B">
                <w:rPr>
                  <w:rStyle w:val="a7"/>
                </w:rPr>
                <w:t>https://yandex.ru/video/preview/16713548367831133236</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Высокий старт </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41" w:history="1">
              <w:r w:rsidR="00F85C7B">
                <w:rPr>
                  <w:rStyle w:val="a7"/>
                </w:rPr>
                <w:t>https://yandex.ru/video/preview/17304855003862851675</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Низкий старт</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42" w:history="1">
              <w:r w:rsidR="00F85C7B">
                <w:rPr>
                  <w:rStyle w:val="a7"/>
                </w:rPr>
                <w:t>https://yandex.ru/video/preview/2948593614710454778</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Бег на короткие дистанции</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43" w:history="1">
              <w:r w:rsidR="00F85C7B">
                <w:rPr>
                  <w:rStyle w:val="a7"/>
                </w:rPr>
                <w:t>https://yandex.ru/video/preview/17674017120389358831</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на дальность</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44" w:history="1">
              <w:r w:rsidR="00F85C7B">
                <w:rPr>
                  <w:rStyle w:val="a7"/>
                </w:rPr>
                <w:t>https://yandex.ru/video/preview/13731683791399386125</w:t>
              </w:r>
            </w:hyperlink>
          </w:p>
          <w:p w:rsidR="00F85C7B" w:rsidRDefault="00D00A05">
            <w:pPr>
              <w:spacing w:after="0"/>
            </w:pPr>
            <w:hyperlink r:id="rId845" w:history="1">
              <w:r w:rsidR="00F85C7B">
                <w:rPr>
                  <w:rStyle w:val="a7"/>
                  <w:rFonts w:ascii="Times New Roman" w:hAnsi="Times New Roman" w:cs="Times New Roman"/>
                </w:rPr>
                <w:t>https://resh.edu.ru/subject/9/</w:t>
              </w:r>
            </w:hyperlink>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15</w:t>
            </w:r>
          </w:p>
        </w:tc>
        <w:tc>
          <w:tcPr>
            <w:tcW w:w="2086"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44" w:type="pct"/>
            <w:gridSpan w:val="3"/>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c>
          <w:tcPr>
            <w:tcW w:w="2086"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0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8</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D00A05">
            <w:pPr>
              <w:spacing w:after="0"/>
              <w:rPr>
                <w:sz w:val="24"/>
                <w:szCs w:val="24"/>
              </w:rPr>
            </w:pPr>
            <w:hyperlink r:id="rId846" w:history="1">
              <w:r w:rsidR="00F85C7B">
                <w:rPr>
                  <w:rStyle w:val="a7"/>
                  <w:rFonts w:ascii="Times New Roman" w:hAnsi="Times New Roman"/>
                  <w:sz w:val="24"/>
                  <w:szCs w:val="24"/>
                  <w:lang w:eastAsia="ru-RU"/>
                </w:rPr>
                <w:t>https://www.gto.ru/</w:t>
              </w:r>
            </w:hyperlink>
          </w:p>
          <w:p w:rsidR="00F85C7B" w:rsidRDefault="00D00A05">
            <w:pPr>
              <w:spacing w:after="0"/>
            </w:pPr>
            <w:hyperlink r:id="rId847" w:history="1">
              <w:r w:rsidR="00F85C7B">
                <w:rPr>
                  <w:rStyle w:val="a7"/>
                </w:rPr>
                <w:t>https://www.youtube.com/watch?v=qwBUethUstE</w:t>
              </w:r>
            </w:hyperlink>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0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8</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0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68ч</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F85C7B" w:rsidRDefault="00F85C7B" w:rsidP="00F85C7B">
      <w:pPr>
        <w:spacing w:after="0"/>
        <w:ind w:left="780"/>
        <w:jc w:val="center"/>
        <w:rPr>
          <w:rFonts w:ascii="Times New Roman" w:eastAsia="Times New Roman" w:hAnsi="Times New Roman" w:cs="Times New Roman"/>
          <w:b/>
          <w:color w:val="000000"/>
          <w:sz w:val="28"/>
          <w:szCs w:val="28"/>
          <w:shd w:val="clear" w:color="auto" w:fill="FFFFFF"/>
          <w:lang w:eastAsia="ru-RU"/>
        </w:rPr>
      </w:pPr>
    </w:p>
    <w:p w:rsidR="00F85C7B" w:rsidRDefault="00F85C7B" w:rsidP="00F85C7B">
      <w:pPr>
        <w:spacing w:after="0"/>
        <w:ind w:left="780"/>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 xml:space="preserve">                            3 класс (68  часов)</w:t>
      </w:r>
    </w:p>
    <w:tbl>
      <w:tblPr>
        <w:tblStyle w:val="af3"/>
        <w:tblW w:w="5000" w:type="pct"/>
        <w:tblLook w:val="04A0"/>
      </w:tblPr>
      <w:tblGrid>
        <w:gridCol w:w="501"/>
        <w:gridCol w:w="5567"/>
        <w:gridCol w:w="1022"/>
        <w:gridCol w:w="3615"/>
      </w:tblGrid>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b/>
                <w:bCs/>
                <w:sz w:val="24"/>
                <w:szCs w:val="24"/>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 1</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bCs/>
                <w:lang w:val="ru-RU" w:eastAsia="ru-RU"/>
              </w:rPr>
            </w:pPr>
            <w:r w:rsidRPr="00F85C7B">
              <w:rPr>
                <w:rFonts w:ascii="Times New Roman" w:hAnsi="Times New Roman" w:cs="Times New Roman"/>
                <w:bCs/>
                <w:lang w:val="ru-RU" w:eastAsia="ru-RU"/>
              </w:rPr>
              <w:t>История развития физической культуры у древних народов</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80" w:after="0" w:line="228" w:lineRule="auto"/>
              <w:ind w:left="72"/>
              <w:rPr>
                <w:rFonts w:ascii="Times New Roman" w:hAnsi="Times New Roman" w:cs="Times New Roman"/>
                <w:sz w:val="24"/>
                <w:szCs w:val="24"/>
              </w:rPr>
            </w:pPr>
            <w:hyperlink r:id="rId848" w:history="1">
              <w:r w:rsidR="00F85C7B">
                <w:rPr>
                  <w:rStyle w:val="a7"/>
                </w:rPr>
                <w:t>https://yandex.ru/video/preview/5067141944807315910</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lastRenderedPageBreak/>
              <w:t>1.2</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Cs/>
                <w:lang w:eastAsia="ru-RU"/>
              </w:rPr>
            </w:pPr>
            <w:r>
              <w:rPr>
                <w:rFonts w:ascii="Times New Roman" w:hAnsi="Times New Roman" w:cs="Times New Roman"/>
                <w:bCs/>
                <w:lang w:eastAsia="ru-RU"/>
              </w:rPr>
              <w:t>История появления современного спорта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rPr>
                <w:rFonts w:ascii="Times New Roman" w:hAnsi="Times New Roman" w:cs="Times New Roman"/>
                <w:sz w:val="24"/>
                <w:szCs w:val="24"/>
              </w:rPr>
            </w:pPr>
            <w:hyperlink r:id="rId849" w:history="1">
              <w:r w:rsidR="00F85C7B">
                <w:rPr>
                  <w:rStyle w:val="a7"/>
                  <w:rFonts w:ascii="Times New Roman" w:hAnsi="Times New Roman" w:cs="Times New Roman"/>
                  <w:sz w:val="24"/>
                  <w:szCs w:val="24"/>
                </w:rPr>
                <w:t>https://www.youtube.com/watch?v=vMfhb-LBUzQ</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Раздел 2. Способы физкультурной деятельности</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Виды физических упражнений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rPr>
                <w:rFonts w:ascii="Times New Roman" w:eastAsia="Times New Roman" w:hAnsi="Times New Roman" w:cs="Times New Roman"/>
                <w:color w:val="000000"/>
                <w:w w:val="97"/>
                <w:sz w:val="24"/>
                <w:szCs w:val="24"/>
              </w:rPr>
            </w:pPr>
            <w:hyperlink r:id="rId850" w:history="1">
              <w:r w:rsidR="00F85C7B">
                <w:rPr>
                  <w:rStyle w:val="a7"/>
                  <w:rFonts w:ascii="Times New Roman" w:eastAsia="Times New Roman" w:hAnsi="Times New Roman" w:cs="Times New Roman"/>
                  <w:w w:val="97"/>
                  <w:sz w:val="24"/>
                  <w:szCs w:val="24"/>
                </w:rPr>
                <w:t>https://yandex.ru/video/preview/3240036458060262661</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Измерения пульса на уроках физической культуры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rPr>
                <w:rFonts w:ascii="Times New Roman" w:eastAsia="Times New Roman" w:hAnsi="Times New Roman" w:cs="Times New Roman"/>
                <w:color w:val="000000"/>
                <w:w w:val="97"/>
                <w:sz w:val="24"/>
                <w:szCs w:val="24"/>
              </w:rPr>
            </w:pPr>
            <w:hyperlink r:id="rId851" w:history="1">
              <w:r w:rsidR="00F85C7B">
                <w:rPr>
                  <w:rStyle w:val="a7"/>
                  <w:rFonts w:ascii="Times New Roman" w:eastAsia="Times New Roman" w:hAnsi="Times New Roman" w:cs="Times New Roman"/>
                  <w:w w:val="97"/>
                  <w:sz w:val="24"/>
                  <w:szCs w:val="24"/>
                </w:rPr>
                <w:t>https://yandex.ru/video/preview/2106753552570960803</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Дозировка физической культуры во время занятий физической культурой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rPr>
                <w:rFonts w:ascii="Times New Roman" w:eastAsia="Times New Roman" w:hAnsi="Times New Roman" w:cs="Times New Roman"/>
                <w:color w:val="000000"/>
                <w:w w:val="97"/>
                <w:sz w:val="24"/>
                <w:szCs w:val="24"/>
              </w:rPr>
            </w:pPr>
            <w:hyperlink r:id="rId852" w:history="1">
              <w:r w:rsidR="00F85C7B">
                <w:rPr>
                  <w:rStyle w:val="a7"/>
                  <w:rFonts w:ascii="Times New Roman" w:eastAsia="Times New Roman" w:hAnsi="Times New Roman" w:cs="Times New Roman"/>
                  <w:w w:val="97"/>
                  <w:sz w:val="24"/>
                  <w:szCs w:val="24"/>
                </w:rPr>
                <w:t>https://www.youtube.com/watch?v=ZXl-5oBG750</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0"/>
                <w:szCs w:val="20"/>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
                <w:bCs/>
                <w:lang w:eastAsia="ru-RU"/>
              </w:rPr>
            </w:pPr>
            <w:r>
              <w:rPr>
                <w:rFonts w:ascii="Times New Roman" w:eastAsia="Calibri" w:hAnsi="Times New Roman" w:cs="Times New Roman"/>
                <w:b/>
                <w:bCs/>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rPr>
          <w:trHeight w:val="226"/>
        </w:trPr>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Закаливание организма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sz w:val="24"/>
                <w:szCs w:val="24"/>
              </w:rPr>
            </w:pPr>
            <w:hyperlink r:id="rId853" w:history="1">
              <w:r w:rsidR="00F85C7B">
                <w:rPr>
                  <w:rStyle w:val="a7"/>
                  <w:rFonts w:ascii="Times New Roman" w:eastAsia="Times New Roman" w:hAnsi="Times New Roman" w:cs="Times New Roman"/>
                  <w:w w:val="97"/>
                  <w:sz w:val="24"/>
                  <w:szCs w:val="24"/>
                </w:rPr>
                <w:t>https://youtu.be/zihFP3_um8A</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3.2</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Дыхательная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sz w:val="24"/>
                <w:szCs w:val="24"/>
              </w:rPr>
            </w:pPr>
            <w:hyperlink r:id="rId854" w:history="1">
              <w:r w:rsidR="00F85C7B">
                <w:rPr>
                  <w:rStyle w:val="a7"/>
                  <w:rFonts w:ascii="Times New Roman" w:eastAsia="Times New Roman" w:hAnsi="Times New Roman" w:cs="Times New Roman"/>
                  <w:w w:val="97"/>
                  <w:sz w:val="24"/>
                  <w:szCs w:val="24"/>
                </w:rPr>
                <w:t>https://youtu.be/KTJL7TWLRXQ</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3.3</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Зрительная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sz w:val="24"/>
                <w:szCs w:val="24"/>
              </w:rPr>
            </w:pPr>
            <w:hyperlink r:id="rId855" w:history="1">
              <w:r w:rsidR="00F85C7B">
                <w:rPr>
                  <w:rStyle w:val="a7"/>
                  <w:rFonts w:ascii="Times New Roman" w:eastAsia="Times New Roman" w:hAnsi="Times New Roman" w:cs="Times New Roman"/>
                  <w:w w:val="97"/>
                  <w:sz w:val="24"/>
                  <w:szCs w:val="24"/>
                </w:rPr>
                <w:t>https://infourok.ru/gimnastika-dlya-glaz-na-uroke-fizicheskoy-kulturi-3225757.html?ysclid=l71qylmvyf996340052</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 xml:space="preserve">Раздел 4. Спортивно-оздоровительная физическая культура      </w:t>
            </w: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rPr>
          <w:trHeight w:val="871"/>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56" w:history="1">
              <w:r w:rsidR="00F85C7B">
                <w:rPr>
                  <w:rStyle w:val="a7"/>
                  <w:rFonts w:ascii="Times New Roman" w:eastAsia="Times New Roman" w:hAnsi="Times New Roman" w:cs="Times New Roman"/>
                  <w:w w:val="97"/>
                </w:rPr>
                <w:t>https://yandex.ru/video/preview/4800571887392613472</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857" w:history="1">
              <w:r w:rsidR="00F85C7B">
                <w:rPr>
                  <w:rStyle w:val="a7"/>
                  <w:rFonts w:ascii="Times New Roman" w:hAnsi="Times New Roman" w:cs="Times New Roman"/>
                </w:rPr>
                <w:t>https://resh.edu.ru/subject/9/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 и команды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58" w:history="1">
              <w:r w:rsidR="00F85C7B">
                <w:rPr>
                  <w:rStyle w:val="a7"/>
                </w:rPr>
                <w:t>https://yandex.ru/video/preview/3965171539006514806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59" w:history="1">
              <w:r w:rsidR="00F85C7B">
                <w:rPr>
                  <w:rStyle w:val="a7"/>
                  <w:rFonts w:ascii="Times New Roman" w:eastAsia="Times New Roman" w:hAnsi="Times New Roman" w:cs="Times New Roman"/>
                  <w:w w:val="97"/>
                </w:rPr>
                <w:t>https://yandex.ru/video/preview/12811555931965290339</w:t>
              </w:r>
            </w:hyperlink>
          </w:p>
          <w:p w:rsidR="00F85C7B" w:rsidRDefault="00D00A05">
            <w:pPr>
              <w:spacing w:after="0"/>
              <w:rPr>
                <w:rFonts w:ascii="Times New Roman" w:eastAsia="Times New Roman" w:hAnsi="Times New Roman" w:cs="Times New Roman"/>
                <w:color w:val="000000"/>
                <w:w w:val="97"/>
              </w:rPr>
            </w:pPr>
            <w:hyperlink r:id="rId860" w:history="1">
              <w:r w:rsidR="00F85C7B">
                <w:rPr>
                  <w:rStyle w:val="a7"/>
                  <w:rFonts w:ascii="Times New Roman" w:hAnsi="Times New Roman" w:cs="Times New Roman"/>
                </w:rPr>
                <w:t>https://resh.edu.ru/subject/9/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Подтягивание на нежней и высокой перекладине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61" w:history="1">
              <w:r w:rsidR="00F85C7B">
                <w:rPr>
                  <w:rStyle w:val="a7"/>
                </w:rPr>
                <w:t>https://yandex.ru/video/preview/10952079556910337212</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 xml:space="preserve">Гимнастическиеупражнения прикладного характера. </w:t>
            </w:r>
            <w:r w:rsidRPr="00F85C7B">
              <w:rPr>
                <w:rFonts w:ascii="Times New Roman" w:eastAsia="Times New Roman" w:hAnsi="Times New Roman" w:cs="Times New Roman"/>
                <w:lang w:val="ru-RU" w:eastAsia="ru-RU"/>
              </w:rPr>
              <w:t xml:space="preserve"> Передвижение по </w:t>
            </w:r>
          </w:p>
          <w:p w:rsidR="00F85C7B" w:rsidRPr="00163E75" w:rsidRDefault="00F85C7B">
            <w:pPr>
              <w:spacing w:after="0"/>
              <w:rPr>
                <w:rFonts w:ascii="Times New Roman" w:eastAsia="Times New Roman" w:hAnsi="Times New Roman" w:cs="Times New Roman"/>
                <w:lang w:val="ru-RU" w:eastAsia="ru-RU"/>
              </w:rPr>
            </w:pPr>
            <w:r w:rsidRPr="00163E75">
              <w:rPr>
                <w:rFonts w:ascii="Times New Roman" w:eastAsia="Times New Roman" w:hAnsi="Times New Roman" w:cs="Times New Roman"/>
                <w:lang w:val="ru-RU" w:eastAsia="ru-RU"/>
              </w:rPr>
              <w:t xml:space="preserve">Наклонной гимнастической скамейке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62" w:history="1">
              <w:r w:rsidR="00F85C7B">
                <w:rPr>
                  <w:rStyle w:val="a7"/>
                </w:rPr>
                <w:t>https://www.youtube.com/watch?v=TlIJxIEhHco</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Упражнение в передвижение  по гимнастической стенке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63" w:history="1">
              <w:r w:rsidR="00F85C7B">
                <w:rPr>
                  <w:rStyle w:val="a7"/>
                </w:rPr>
                <w:t>https://www.youtube.com/watch?v=60KiQrRKv70</w:t>
              </w:r>
            </w:hyperlink>
          </w:p>
        </w:tc>
      </w:tr>
      <w:tr w:rsidR="00F85C7B" w:rsidTr="00F85C7B">
        <w:trPr>
          <w:trHeight w:val="547"/>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Группировка, перекаты в </w:t>
            </w:r>
          </w:p>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группировке.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64" w:history="1">
              <w:r w:rsidR="00F85C7B">
                <w:rPr>
                  <w:rStyle w:val="a7"/>
                </w:rPr>
                <w:t>https://yandex.ru/video/preview/3464922453609134760</w:t>
              </w:r>
            </w:hyperlink>
          </w:p>
        </w:tc>
      </w:tr>
      <w:tr w:rsidR="00F85C7B" w:rsidTr="00F85C7B">
        <w:trPr>
          <w:trHeight w:val="547"/>
        </w:trPr>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Акробатическиеупражнения:стойканалопатках</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65" w:history="1">
              <w:r w:rsidR="00F85C7B">
                <w:rPr>
                  <w:rStyle w:val="a7"/>
                </w:rPr>
                <w:t>https://yandex.ru/video/preview/14420342626450610523</w:t>
              </w:r>
            </w:hyperlink>
          </w:p>
          <w:p w:rsidR="00F85C7B" w:rsidRDefault="00D00A05">
            <w:pPr>
              <w:spacing w:after="0"/>
            </w:pPr>
            <w:hyperlink r:id="rId866" w:history="1">
              <w:r w:rsidR="00F85C7B">
                <w:rPr>
                  <w:rStyle w:val="a7"/>
                </w:rPr>
                <w:t>https://yandex.ru/video/preview/7786094528301949396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Кувырок вперёд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867" w:history="1">
              <w:r w:rsidR="00F85C7B">
                <w:rPr>
                  <w:rStyle w:val="a7"/>
                </w:rPr>
                <w:t>https://yandex.ru/video/preview/7786094528301949396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Кувырок назад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68" w:history="1">
              <w:r w:rsidR="00F85C7B">
                <w:rPr>
                  <w:rStyle w:val="a7"/>
                </w:rPr>
                <w:t>https://yandex.ru/video/preview/16392250730565315630</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869" w:history="1">
              <w:r w:rsidR="00F85C7B">
                <w:rPr>
                  <w:rStyle w:val="a7"/>
                </w:rPr>
                <w:t>https://yandex.ru/video/preview/7786094528301949396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Гимнастический мост</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rPr>
          <w:trHeight w:val="1609"/>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4.9</w:t>
            </w:r>
          </w:p>
        </w:tc>
        <w:tc>
          <w:tcPr>
            <w:tcW w:w="1796"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Полоса препятствий с элементами лазанья</w:t>
            </w:r>
            <w:r w:rsidRPr="00F85C7B">
              <w:rPr>
                <w:rFonts w:ascii="Times New Roman" w:eastAsia="Times New Roman" w:hAnsi="Times New Roman" w:cs="Times New Roman"/>
                <w:color w:val="000000" w:themeColor="text1"/>
                <w:lang w:val="ru-RU" w:eastAsia="ru-RU"/>
              </w:rPr>
              <w:t>. (</w:t>
            </w:r>
            <w:r w:rsidRPr="00F85C7B">
              <w:rPr>
                <w:rFonts w:ascii="Times New Roman" w:hAnsi="Times New Roman" w:cs="Times New Roman"/>
                <w:color w:val="000000" w:themeColor="text1"/>
                <w:w w:val="115"/>
                <w:lang w:val="ru-RU"/>
              </w:rPr>
              <w:t>разнообразныепередвижениясэлементамилазанья,перелезания,переползания)</w:t>
            </w:r>
          </w:p>
          <w:p w:rsidR="00F85C7B" w:rsidRPr="00F85C7B" w:rsidRDefault="00F85C7B">
            <w:pPr>
              <w:spacing w:after="0"/>
              <w:rPr>
                <w:rFonts w:ascii="Times New Roman" w:hAnsi="Times New Roman" w:cs="Times New Roman"/>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70" w:history="1">
              <w:r w:rsidR="00F85C7B">
                <w:rPr>
                  <w:rStyle w:val="a7"/>
                </w:rPr>
                <w:t>https://yandex.ru/video/preview/9018400235380934258</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871" w:history="1">
              <w:r w:rsidR="00F85C7B">
                <w:rPr>
                  <w:rStyle w:val="a7"/>
                  <w:rFonts w:ascii="Times New Roman" w:hAnsi="Times New Roman" w:cs="Times New Roman"/>
                </w:rPr>
                <w:t>https://resh.edu.ru/subject/9/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 Прыжки через скакалку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872" w:history="1">
              <w:r w:rsidR="00F85C7B">
                <w:rPr>
                  <w:rStyle w:val="a7"/>
                </w:rPr>
                <w:t>https://yandex.ru/video/preview/15322963475797321062</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Ритмическая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30</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873" w:history="1">
              <w:r w:rsidR="00F85C7B">
                <w:rPr>
                  <w:rStyle w:val="a7"/>
                  <w:rFonts w:ascii="Times New Roman" w:eastAsia="Times New Roman" w:hAnsi="Times New Roman" w:cs="Times New Roman"/>
                  <w:shd w:val="clear" w:color="auto" w:fill="FFFFFF"/>
                  <w:lang w:eastAsia="ru-RU"/>
                </w:rPr>
                <w:t>https://www.youtube.com/watch?v=7tlc-ngM0rE</w:t>
              </w:r>
            </w:hyperlink>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b/>
                <w:color w:val="000000"/>
                <w:shd w:val="clear" w:color="auto" w:fill="FFFFFF"/>
                <w:lang w:eastAsia="ru-RU"/>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rPr>
            </w:pPr>
            <w:hyperlink r:id="rId874" w:history="1">
              <w:r w:rsidR="00F85C7B">
                <w:rPr>
                  <w:rStyle w:val="a7"/>
                </w:rPr>
                <w:t>https://yandex.ru/video/preview/1965780013026297939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Calibri" w:hAnsi="Times New Roman" w:cs="Times New Roman"/>
                <w:bCs/>
                <w:lang w:eastAsia="ru-RU"/>
              </w:rPr>
            </w:pP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themeColor="text1"/>
                <w:w w:val="97"/>
                <w:lang w:val="ru-RU"/>
              </w:rPr>
            </w:pPr>
            <w:r w:rsidRPr="00F85C7B">
              <w:rPr>
                <w:rFonts w:ascii="Times New Roman" w:eastAsia="Calibri" w:hAnsi="Times New Roman" w:cs="Times New Roman"/>
                <w:bCs/>
                <w:lang w:val="ru-RU" w:eastAsia="ru-RU"/>
              </w:rPr>
              <w:t>Передвижение на лыжах одновременно двухшажным ходом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0,5ч</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8" w:after="0" w:line="228" w:lineRule="auto"/>
              <w:rPr>
                <w:rFonts w:ascii="Times New Roman" w:eastAsia="Times New Roman" w:hAnsi="Times New Roman" w:cs="Times New Roman"/>
                <w:color w:val="000000"/>
                <w:w w:val="97"/>
                <w:sz w:val="24"/>
                <w:szCs w:val="24"/>
              </w:rPr>
            </w:pPr>
            <w:hyperlink r:id="rId875" w:history="1">
              <w:r w:rsidR="00F85C7B">
                <w:rPr>
                  <w:rStyle w:val="a7"/>
                  <w:rFonts w:ascii="Times New Roman" w:eastAsia="Times New Roman" w:hAnsi="Times New Roman" w:cs="Times New Roman"/>
                  <w:w w:val="97"/>
                  <w:sz w:val="24"/>
                  <w:szCs w:val="24"/>
                </w:rPr>
                <w:t>https://yandex.ru/video/preview/13412331116583363190</w:t>
              </w:r>
            </w:hyperlink>
          </w:p>
          <w:p w:rsidR="00F85C7B" w:rsidRDefault="00D00A05">
            <w:pPr>
              <w:autoSpaceDE w:val="0"/>
              <w:autoSpaceDN w:val="0"/>
              <w:spacing w:before="78" w:after="0" w:line="228" w:lineRule="auto"/>
              <w:rPr>
                <w:rFonts w:ascii="Times New Roman" w:hAnsi="Times New Roman" w:cs="Times New Roman"/>
                <w:sz w:val="24"/>
                <w:szCs w:val="24"/>
              </w:rPr>
            </w:pPr>
            <w:hyperlink r:id="rId876" w:history="1">
              <w:r w:rsidR="00F85C7B">
                <w:rPr>
                  <w:rStyle w:val="a7"/>
                </w:rPr>
                <w:t>https://yandex.ru/video/preview/6158665137976545522</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w w:val="97"/>
                <w:lang w:val="ru-RU"/>
              </w:rPr>
            </w:pPr>
            <w:r w:rsidRPr="00F85C7B">
              <w:rPr>
                <w:rFonts w:ascii="Times New Roman" w:eastAsia="Calibri" w:hAnsi="Times New Roman" w:cs="Times New Roman"/>
                <w:bCs/>
                <w:lang w:val="ru-RU" w:eastAsia="ru-RU"/>
              </w:rPr>
              <w:t>Повороты на лыжах способом переступанием стоя на месте и в движении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rPr>
                <w:rFonts w:ascii="Times New Roman" w:hAnsi="Times New Roman" w:cs="Times New Roman"/>
                <w:sz w:val="24"/>
                <w:szCs w:val="24"/>
              </w:rPr>
            </w:pPr>
            <w:hyperlink r:id="rId877" w:history="1">
              <w:r w:rsidR="00F85C7B">
                <w:rPr>
                  <w:rStyle w:val="a7"/>
                  <w:rFonts w:ascii="Times New Roman" w:eastAsia="Times New Roman" w:hAnsi="Times New Roman" w:cs="Times New Roman"/>
                  <w:w w:val="97"/>
                  <w:sz w:val="24"/>
                  <w:szCs w:val="24"/>
                </w:rPr>
                <w:t>https://yandex.ru/video/preview/12925721935666286089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14.15</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autoSpaceDE w:val="0"/>
              <w:autoSpaceDN w:val="0"/>
              <w:spacing w:before="76" w:after="0" w:line="244" w:lineRule="auto"/>
              <w:ind w:left="72" w:right="144"/>
              <w:rPr>
                <w:rFonts w:ascii="Times New Roman" w:eastAsia="Times New Roman" w:hAnsi="Times New Roman" w:cs="Times New Roman"/>
                <w:color w:val="000000"/>
                <w:w w:val="97"/>
              </w:rPr>
            </w:pPr>
            <w:r>
              <w:rPr>
                <w:rFonts w:ascii="Times New Roman" w:eastAsia="Calibri" w:hAnsi="Times New Roman" w:cs="Times New Roman"/>
                <w:bCs/>
                <w:lang w:eastAsia="ru-RU"/>
              </w:rPr>
              <w:t>Торможение  плугом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6" w:after="0" w:line="232" w:lineRule="auto"/>
              <w:rPr>
                <w:rFonts w:ascii="Times New Roman" w:hAnsi="Times New Roman" w:cs="Times New Roman"/>
                <w:sz w:val="24"/>
                <w:szCs w:val="24"/>
              </w:rPr>
            </w:pPr>
            <w:hyperlink r:id="rId878" w:history="1">
              <w:r w:rsidR="00F85C7B">
                <w:rPr>
                  <w:rStyle w:val="a7"/>
                </w:rPr>
                <w:t>https://yandex.ru/video/preview/6158665137976545522</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
                <w:bCs/>
                <w:sz w:val="24"/>
                <w:szCs w:val="24"/>
                <w:lang w:val="ru-RU" w:eastAsia="ru-RU"/>
              </w:rPr>
            </w:pPr>
            <w:r w:rsidRPr="00F85C7B">
              <w:rPr>
                <w:rFonts w:ascii="Times New Roman" w:eastAsia="Calibri" w:hAnsi="Times New Roman" w:cs="Times New Roman"/>
                <w:b/>
                <w:bCs/>
                <w:sz w:val="24"/>
                <w:szCs w:val="24"/>
                <w:lang w:val="ru-RU" w:eastAsia="ru-RU"/>
              </w:rPr>
              <w:t>Модуль «   Подвижные и спортивные игры»  Баскетбол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спортивные игры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79" w:history="1">
              <w:r w:rsidR="00F85C7B">
                <w:rPr>
                  <w:rStyle w:val="a7"/>
                </w:rPr>
                <w:t>https://yandex.ru/video/preview/6896292475177699517</w:t>
              </w:r>
            </w:hyperlink>
          </w:p>
          <w:p w:rsidR="00F85C7B" w:rsidRDefault="00D00A05">
            <w:pPr>
              <w:spacing w:after="0"/>
            </w:pPr>
            <w:hyperlink r:id="rId880" w:history="1">
              <w:r w:rsidR="00F85C7B">
                <w:rPr>
                  <w:rStyle w:val="a7"/>
                </w:rPr>
                <w:t>https://yandex.ru/video/preview/16235028623029519330</w:t>
              </w:r>
            </w:hyperlink>
          </w:p>
          <w:p w:rsidR="00F85C7B" w:rsidRDefault="00D00A05">
            <w:pPr>
              <w:spacing w:after="0"/>
            </w:pPr>
            <w:hyperlink r:id="rId881" w:history="1">
              <w:r w:rsidR="00F85C7B">
                <w:rPr>
                  <w:rStyle w:val="a7"/>
                </w:rPr>
                <w:t>https://yandex.ru/video/preview/16468677159470458158</w:t>
              </w:r>
            </w:hyperlink>
          </w:p>
          <w:p w:rsidR="00F85C7B" w:rsidRDefault="00D00A05">
            <w:pPr>
              <w:spacing w:after="0"/>
            </w:pPr>
            <w:hyperlink r:id="rId882" w:history="1">
              <w:r w:rsidR="00F85C7B">
                <w:rPr>
                  <w:rStyle w:val="a7"/>
                </w:rPr>
                <w:t>https://yandex.ru/video/preview/17401428446288434041</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 баскетбольного мяча ранее разученными способами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83" w:history="1">
              <w:r w:rsidR="00F85C7B">
                <w:rPr>
                  <w:rStyle w:val="a7"/>
                </w:rPr>
                <w:t>https://yandex.ru/video/preview/12681925753808306631</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4.18</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Ведениебаскетбольного мяча в беге по прямой,дугеи«змейкой».Обводкастоеквпередвижении шагом и медленным бегом.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84" w:history="1">
              <w:r w:rsidR="00F85C7B">
                <w:rPr>
                  <w:rStyle w:val="a7"/>
                </w:rPr>
                <w:t>https://yandex.ru/video/preview/12692419872108813874</w:t>
              </w:r>
            </w:hyperlink>
          </w:p>
          <w:p w:rsidR="00F85C7B" w:rsidRDefault="00D00A05">
            <w:pPr>
              <w:spacing w:after="0"/>
            </w:pPr>
            <w:hyperlink r:id="rId885" w:history="1">
              <w:r w:rsidR="00F85C7B">
                <w:rPr>
                  <w:rStyle w:val="a7"/>
                </w:rPr>
                <w:t>https://yandex.ru/video/preview/14378667316383076140</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Ловля  и  передача  мяча  двумя  рукамиот груди:после отскока от стены; впарахстоянаместе,впарахспередвижениемприставнымшагом.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rPr>
                <w:rFonts w:ascii="Times New Roman" w:eastAsia="Times New Roman" w:hAnsi="Times New Roman" w:cs="Times New Roman"/>
                <w:color w:val="000000"/>
                <w:w w:val="97"/>
              </w:rPr>
            </w:pPr>
            <w:hyperlink r:id="rId886" w:history="1">
              <w:r w:rsidR="00F85C7B">
                <w:rPr>
                  <w:rStyle w:val="a7"/>
                  <w:rFonts w:ascii="Times New Roman" w:eastAsia="Times New Roman" w:hAnsi="Times New Roman" w:cs="Times New Roman"/>
                  <w:w w:val="97"/>
                </w:rPr>
                <w:t>https://www.youtube.com/watch?v=p95XdAPId3U\</w:t>
              </w:r>
            </w:hyperlink>
          </w:p>
          <w:p w:rsidR="00F85C7B" w:rsidRDefault="00D00A05">
            <w:pPr>
              <w:spacing w:after="0"/>
            </w:pPr>
            <w:hyperlink r:id="rId887" w:history="1">
              <w:r w:rsidR="00F85C7B">
                <w:rPr>
                  <w:rStyle w:val="a7"/>
                </w:rPr>
                <w:t>https://yandex.ru/video/preview/846074930720157540</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tabs>
                <w:tab w:val="left" w:pos="945"/>
              </w:tabs>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Бросокмячадвумярукамиотгрудисместа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88" w:history="1">
              <w:r w:rsidR="00F85C7B">
                <w:rPr>
                  <w:rStyle w:val="a7"/>
                </w:rPr>
                <w:t>https://yandex.ru/video/preview/453</w:t>
              </w:r>
              <w:r w:rsidR="00F85C7B">
                <w:rPr>
                  <w:rStyle w:val="a7"/>
                </w:rPr>
                <w:lastRenderedPageBreak/>
                <w:t>6612797023050531</w:t>
              </w:r>
            </w:hyperlink>
          </w:p>
          <w:p w:rsidR="00F85C7B" w:rsidRDefault="00F85C7B">
            <w:pPr>
              <w:spacing w:after="0"/>
              <w:rPr>
                <w:rFonts w:ascii="Times New Roman" w:eastAsia="Times New Roman" w:hAnsi="Times New Roman" w:cs="Times New Roman"/>
                <w:color w:val="000000"/>
                <w:w w:val="97"/>
              </w:rPr>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lastRenderedPageBreak/>
              <w:t>Модуль «   Подвижные и спортивные игры»  Пионербол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0"/>
              </w:rPr>
              <w:t>Правила игры. Учебная игра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89" w:history="1">
              <w:r w:rsidR="00F85C7B">
                <w:rPr>
                  <w:rStyle w:val="a7"/>
                </w:rPr>
                <w:t>https://yandex.ru/video/preview/1281147707027403395</w:t>
              </w:r>
            </w:hyperlink>
          </w:p>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Футбол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Совершенствованиетехникиранееосвоенных  технических    действий    игрыв футбол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p w:rsidR="00F85C7B" w:rsidRDefault="00D00A05">
            <w:pPr>
              <w:spacing w:after="0"/>
            </w:pPr>
            <w:hyperlink r:id="rId890" w:history="1">
              <w:r w:rsidR="00F85C7B">
                <w:rPr>
                  <w:rStyle w:val="a7"/>
                </w:rPr>
                <w:t>https://yandex.ru/video/preview/13932416663922951317</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spacing w:val="-2"/>
                <w:w w:val="115"/>
                <w:lang w:val="ru-RU"/>
              </w:rPr>
              <w:t>Специальные передвижения футболи</w:t>
            </w:r>
            <w:r w:rsidRPr="00F85C7B">
              <w:rPr>
                <w:rFonts w:ascii="Times New Roman" w:hAnsi="Times New Roman" w:cs="Times New Roman"/>
                <w:color w:val="231F20"/>
                <w:spacing w:val="-5"/>
                <w:w w:val="115"/>
                <w:lang w:val="ru-RU"/>
              </w:rPr>
              <w:t xml:space="preserve">ста без мяча: челночный бег; </w:t>
            </w:r>
            <w:r w:rsidRPr="00F85C7B">
              <w:rPr>
                <w:rFonts w:ascii="Times New Roman" w:hAnsi="Times New Roman" w:cs="Times New Roman"/>
                <w:color w:val="231F20"/>
                <w:spacing w:val="-4"/>
                <w:w w:val="115"/>
                <w:lang w:val="ru-RU"/>
              </w:rPr>
              <w:t>прыжки вверх</w:t>
            </w:r>
            <w:r w:rsidRPr="00F85C7B">
              <w:rPr>
                <w:rFonts w:ascii="Times New Roman" w:hAnsi="Times New Roman" w:cs="Times New Roman"/>
                <w:color w:val="231F20"/>
                <w:w w:val="115"/>
                <w:lang w:val="ru-RU"/>
              </w:rPr>
              <w:t>споворотами вправую и левуюстороны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1" w:history="1">
              <w:r w:rsidR="00F85C7B">
                <w:rPr>
                  <w:rStyle w:val="a7"/>
                </w:rPr>
                <w:t>https://yandex.ru/video/preview/5488611296707786189</w:t>
              </w:r>
            </w:hyperlink>
          </w:p>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Волейбол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6" w:type="pct"/>
            <w:tcBorders>
              <w:top w:val="single" w:sz="4" w:space="0" w:color="auto"/>
              <w:left w:val="single" w:sz="4" w:space="0" w:color="auto"/>
              <w:bottom w:val="single" w:sz="4" w:space="0" w:color="auto"/>
              <w:right w:val="single" w:sz="4" w:space="0" w:color="auto"/>
            </w:tcBorders>
            <w:hideMark/>
          </w:tcPr>
          <w:p w:rsidR="00F85C7B" w:rsidRPr="00163E75" w:rsidRDefault="00F85C7B">
            <w:pPr>
              <w:spacing w:after="0"/>
              <w:rPr>
                <w:rFonts w:ascii="Times New Roman" w:hAnsi="Times New Roman" w:cs="Times New Roman"/>
                <w:color w:val="231F20"/>
                <w:spacing w:val="-2"/>
                <w:w w:val="115"/>
                <w:lang w:val="ru-RU"/>
              </w:rPr>
            </w:pPr>
            <w:r w:rsidRPr="00F85C7B">
              <w:rPr>
                <w:rFonts w:ascii="Times New Roman" w:hAnsi="Times New Roman" w:cs="Times New Roman"/>
                <w:color w:val="231F20"/>
                <w:w w:val="115"/>
                <w:lang w:val="ru-RU"/>
              </w:rPr>
              <w:t>История возникновения игры в волейбол.</w:t>
            </w:r>
            <w:r w:rsidRPr="00163E75">
              <w:rPr>
                <w:rFonts w:ascii="Times New Roman" w:hAnsi="Times New Roman" w:cs="Times New Roman"/>
                <w:color w:val="231F20"/>
                <w:w w:val="115"/>
                <w:lang w:val="ru-RU"/>
              </w:rPr>
              <w:t>Правилаигрывволейбол.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2" w:history="1">
              <w:r w:rsidR="00F85C7B">
                <w:rPr>
                  <w:rStyle w:val="a7"/>
                </w:rPr>
                <w:t>https://yandex.ru/video/preview/16434622067681654378</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6" w:type="pct"/>
            <w:tcBorders>
              <w:top w:val="single" w:sz="4" w:space="0" w:color="auto"/>
              <w:left w:val="single" w:sz="4" w:space="0" w:color="auto"/>
              <w:bottom w:val="single" w:sz="4" w:space="0" w:color="auto"/>
              <w:right w:val="single" w:sz="4" w:space="0" w:color="auto"/>
            </w:tcBorders>
            <w:hideMark/>
          </w:tcPr>
          <w:p w:rsidR="00F85C7B" w:rsidRPr="00163E75"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w w:val="115"/>
                <w:lang w:val="ru-RU"/>
              </w:rPr>
              <w:t xml:space="preserve">Прямая нижняяпередача.  Приёмипередачамячаснизудвумяруками. </w:t>
            </w:r>
            <w:r w:rsidRPr="00163E75">
              <w:rPr>
                <w:rFonts w:ascii="Times New Roman" w:hAnsi="Times New Roman" w:cs="Times New Roman"/>
                <w:color w:val="231F20"/>
                <w:w w:val="115"/>
                <w:lang w:val="ru-RU"/>
              </w:rPr>
              <w:t>Учебная игра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3" w:history="1">
              <w:r w:rsidR="00F85C7B">
                <w:rPr>
                  <w:rStyle w:val="a7"/>
                </w:rPr>
                <w:t>https://yandex.ru/video/preview/13538590675078704232</w:t>
              </w:r>
            </w:hyperlink>
          </w:p>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Calibri" w:hAnsi="Times New Roman" w:cs="Times New Roman"/>
                <w:b/>
                <w:bCs/>
                <w:sz w:val="24"/>
                <w:szCs w:val="24"/>
                <w:lang w:val="ru-RU" w:eastAsia="ru-RU"/>
              </w:rPr>
              <w:t>Модуль  «Подвижные и спортивные игры»Подвижные игры</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Подвижные игры с элементами спортивных игр</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4" w:history="1">
              <w:r w:rsidR="00F85C7B">
                <w:rPr>
                  <w:rStyle w:val="a7"/>
                </w:rPr>
                <w:t>https://yandex.ru/video/preview/12723457902712577251</w:t>
              </w:r>
            </w:hyperlink>
          </w:p>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20</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5"/>
              </w:rPr>
              <w:t>Правилапростейшихсоревнований.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895" w:history="1">
              <w:r w:rsidR="00F85C7B">
                <w:rPr>
                  <w:rStyle w:val="a7"/>
                </w:rPr>
                <w:t>https://yandex.ru/video/preview/5004248701920927800</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Бег с ускорением на короткие дистанции с высокого старта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6" w:history="1">
              <w:r w:rsidR="00F85C7B">
                <w:rPr>
                  <w:rStyle w:val="a7"/>
                </w:rPr>
                <w:t>https://www.youtube.com/watch?v=8mRaXb050yA</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rPr>
                <w:color w:val="FF0000"/>
              </w:rPr>
            </w:pPr>
            <w:hyperlink r:id="rId897" w:history="1">
              <w:r w:rsidR="00F85C7B">
                <w:rPr>
                  <w:rStyle w:val="a7"/>
                </w:rPr>
                <w:t>https://www.youtube.com/watch?v=-Lu5nHlPDp8</w:t>
              </w:r>
            </w:hyperlink>
          </w:p>
          <w:p w:rsidR="00F85C7B" w:rsidRDefault="00F85C7B">
            <w:pPr>
              <w:spacing w:after="0"/>
              <w:rPr>
                <w:color w:val="FF0000"/>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Челночный бег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8" w:history="1">
              <w:r w:rsidR="00F85C7B">
                <w:rPr>
                  <w:rStyle w:val="a7"/>
                </w:rPr>
                <w:t>https://www.youtube.com/watch?v=f__xtBq4Hgo</w:t>
              </w:r>
            </w:hyperlink>
          </w:p>
          <w:p w:rsidR="00F85C7B" w:rsidRDefault="00F85C7B">
            <w:pPr>
              <w:spacing w:after="0"/>
            </w:pPr>
          </w:p>
        </w:tc>
      </w:tr>
      <w:tr w:rsidR="00F85C7B" w:rsidTr="00F85C7B">
        <w:trPr>
          <w:trHeight w:val="154"/>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Высокий старт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899" w:history="1">
              <w:r w:rsidR="00F85C7B">
                <w:rPr>
                  <w:rStyle w:val="a7"/>
                </w:rPr>
                <w:t>https://yandex.ru/video/preview/16366734494963122754</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Низкий старт</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00" w:history="1">
              <w:r w:rsidR="00F85C7B">
                <w:rPr>
                  <w:rStyle w:val="a7"/>
                </w:rPr>
                <w:t>https://yandex.ru/video/preview/100</w:t>
              </w:r>
              <w:r w:rsidR="00F85C7B">
                <w:rPr>
                  <w:rStyle w:val="a7"/>
                </w:rPr>
                <w:lastRenderedPageBreak/>
                <w:t>76996564830682011</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4.27</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в цель, на дальность</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01" w:history="1">
              <w:r w:rsidR="00F85C7B">
                <w:rPr>
                  <w:rStyle w:val="a7"/>
                </w:rPr>
                <w:t>https://yandex.ru/video/preview/13681950415057514103</w:t>
              </w:r>
            </w:hyperlink>
          </w:p>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7</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sz w:val="24"/>
                <w:szCs w:val="24"/>
              </w:rPr>
            </w:pPr>
            <w:hyperlink r:id="rId902" w:history="1">
              <w:r w:rsidR="00F85C7B">
                <w:rPr>
                  <w:rStyle w:val="a7"/>
                  <w:rFonts w:ascii="Times New Roman" w:hAnsi="Times New Roman"/>
                  <w:sz w:val="24"/>
                  <w:szCs w:val="24"/>
                  <w:lang w:eastAsia="ru-RU"/>
                </w:rPr>
                <w:t>https://www.gto.ru/</w:t>
              </w:r>
            </w:hyperlink>
          </w:p>
          <w:p w:rsidR="00F85C7B" w:rsidRDefault="00D00A05">
            <w:pPr>
              <w:spacing w:after="0"/>
            </w:pPr>
            <w:hyperlink r:id="rId903" w:history="1">
              <w:r w:rsidR="00F85C7B">
                <w:rPr>
                  <w:rStyle w:val="a7"/>
                </w:rPr>
                <w:t>https://www.youtube.com/watch?v=qwBUethUstE</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68 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F85C7B" w:rsidRDefault="00F85C7B" w:rsidP="00F85C7B">
      <w:pPr>
        <w:spacing w:after="0"/>
        <w:rPr>
          <w:rFonts w:ascii="Times New Roman" w:eastAsia="Times New Roman" w:hAnsi="Times New Roman" w:cs="Times New Roman"/>
          <w:sz w:val="24"/>
          <w:szCs w:val="24"/>
          <w:lang w:eastAsia="ru-RU"/>
        </w:rPr>
      </w:pPr>
    </w:p>
    <w:p w:rsidR="00F85C7B" w:rsidRDefault="00F85C7B" w:rsidP="00F85C7B">
      <w:pPr>
        <w:spacing w:after="0"/>
        <w:ind w:left="780"/>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4 класс (68 часов)</w:t>
      </w:r>
    </w:p>
    <w:tbl>
      <w:tblPr>
        <w:tblStyle w:val="af3"/>
        <w:tblW w:w="5000" w:type="pct"/>
        <w:tblLook w:val="04A0"/>
      </w:tblPr>
      <w:tblGrid>
        <w:gridCol w:w="525"/>
        <w:gridCol w:w="5209"/>
        <w:gridCol w:w="1088"/>
        <w:gridCol w:w="3883"/>
      </w:tblGrid>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b/>
                <w:bCs/>
                <w:sz w:val="24"/>
                <w:szCs w:val="24"/>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 1</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bCs/>
                <w:lang w:val="ru-RU" w:eastAsia="ru-RU"/>
              </w:rPr>
            </w:pPr>
            <w:r w:rsidRPr="00F85C7B">
              <w:rPr>
                <w:rFonts w:ascii="Times New Roman" w:hAnsi="Times New Roman" w:cs="Times New Roman"/>
                <w:bCs/>
                <w:lang w:val="ru-RU" w:eastAsia="ru-RU"/>
              </w:rPr>
              <w:t>История развития физической культуры в России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0.25</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autoSpaceDE w:val="0"/>
              <w:autoSpaceDN w:val="0"/>
              <w:spacing w:before="80" w:after="0" w:line="228" w:lineRule="auto"/>
              <w:ind w:left="72"/>
              <w:rPr>
                <w:rFonts w:ascii="Times New Roman" w:hAnsi="Times New Roman" w:cs="Times New Roman"/>
                <w:sz w:val="24"/>
                <w:szCs w:val="24"/>
              </w:rPr>
            </w:pPr>
            <w:hyperlink r:id="rId904" w:history="1">
              <w:r w:rsidR="00F85C7B">
                <w:rPr>
                  <w:rStyle w:val="a7"/>
                  <w:rFonts w:ascii="Times New Roman" w:hAnsi="Times New Roman" w:cs="Times New Roman"/>
                  <w:sz w:val="24"/>
                  <w:szCs w:val="24"/>
                </w:rPr>
                <w:t>https://www.youtube.com/watch?v=qhNERccMkcw</w:t>
              </w:r>
            </w:hyperlink>
          </w:p>
          <w:p w:rsidR="00F85C7B" w:rsidRDefault="00F85C7B">
            <w:pPr>
              <w:autoSpaceDE w:val="0"/>
              <w:autoSpaceDN w:val="0"/>
              <w:spacing w:before="80" w:after="0" w:line="228" w:lineRule="auto"/>
              <w:ind w:left="72"/>
              <w:rPr>
                <w:rFonts w:ascii="Times New Roman" w:hAnsi="Times New Roman" w:cs="Times New Roman"/>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bCs/>
                <w:lang w:val="ru-RU" w:eastAsia="ru-RU"/>
              </w:rPr>
            </w:pPr>
            <w:r w:rsidRPr="00F85C7B">
              <w:rPr>
                <w:rFonts w:ascii="Times New Roman" w:hAnsi="Times New Roman" w:cs="Times New Roman"/>
                <w:bCs/>
                <w:lang w:val="ru-RU" w:eastAsia="ru-RU"/>
              </w:rPr>
              <w:t>Развитие национальных видов спорта в России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0.25</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autoSpaceDE w:val="0"/>
              <w:autoSpaceDN w:val="0"/>
              <w:spacing w:before="76" w:after="0" w:line="232" w:lineRule="auto"/>
            </w:pPr>
            <w:hyperlink r:id="rId905" w:history="1">
              <w:r w:rsidR="00F85C7B">
                <w:rPr>
                  <w:rStyle w:val="a7"/>
                </w:rPr>
                <w:t>https://yandex.ru/video/preview/5463221985841787418</w:t>
              </w:r>
            </w:hyperlink>
          </w:p>
          <w:p w:rsidR="00F85C7B" w:rsidRDefault="00F85C7B">
            <w:pPr>
              <w:autoSpaceDE w:val="0"/>
              <w:autoSpaceDN w:val="0"/>
              <w:spacing w:before="76" w:after="0" w:line="232" w:lineRule="auto"/>
              <w:rPr>
                <w:rFonts w:ascii="Times New Roman" w:hAnsi="Times New Roman" w:cs="Times New Roman"/>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Раздел 2. Способы физкультурной деятельности</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Самостоятельныена-блюдениязафизическимразвитиемифизическойподготовленностью.</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autoSpaceDE w:val="0"/>
              <w:autoSpaceDN w:val="0"/>
              <w:spacing w:before="76" w:after="0" w:line="232" w:lineRule="auto"/>
              <w:rPr>
                <w:rFonts w:ascii="Times New Roman" w:eastAsia="Times New Roman" w:hAnsi="Times New Roman" w:cs="Times New Roman"/>
                <w:color w:val="000000"/>
                <w:w w:val="97"/>
                <w:sz w:val="24"/>
                <w:szCs w:val="24"/>
              </w:rPr>
            </w:pPr>
            <w:hyperlink r:id="rId906" w:history="1">
              <w:r w:rsidR="00F85C7B">
                <w:rPr>
                  <w:rStyle w:val="a7"/>
                  <w:rFonts w:ascii="Times New Roman" w:eastAsia="Times New Roman" w:hAnsi="Times New Roman" w:cs="Times New Roman"/>
                  <w:w w:val="97"/>
                  <w:sz w:val="24"/>
                  <w:szCs w:val="24"/>
                </w:rPr>
                <w:t>https://www.youtube.com/watch?v=Cbou0xjF1-E</w:t>
              </w:r>
            </w:hyperlink>
          </w:p>
          <w:p w:rsidR="00F85C7B" w:rsidRDefault="00F85C7B">
            <w:pPr>
              <w:autoSpaceDE w:val="0"/>
              <w:autoSpaceDN w:val="0"/>
              <w:spacing w:before="76" w:after="0" w:line="232" w:lineRule="auto"/>
              <w:rPr>
                <w:rFonts w:ascii="Times New Roman" w:eastAsia="Times New Roman" w:hAnsi="Times New Roman" w:cs="Times New Roman"/>
                <w:color w:val="000000"/>
                <w:w w:val="97"/>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Оказание первой помощи при травмах во время самостоятельных занятий физической культурой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autoSpaceDE w:val="0"/>
              <w:autoSpaceDN w:val="0"/>
              <w:spacing w:before="76" w:after="0" w:line="232" w:lineRule="auto"/>
            </w:pPr>
            <w:hyperlink r:id="rId907" w:history="1">
              <w:r w:rsidR="00F85C7B">
                <w:rPr>
                  <w:rStyle w:val="a7"/>
                </w:rPr>
                <w:t>https://yandex.ru/video/preview/5356841163907171373</w:t>
              </w:r>
            </w:hyperlink>
          </w:p>
          <w:p w:rsidR="00F85C7B" w:rsidRDefault="00F85C7B">
            <w:pPr>
              <w:autoSpaceDE w:val="0"/>
              <w:autoSpaceDN w:val="0"/>
              <w:spacing w:before="76" w:after="0" w:line="232" w:lineRule="auto"/>
              <w:rPr>
                <w:rFonts w:ascii="Times New Roman" w:eastAsia="Times New Roman" w:hAnsi="Times New Roman" w:cs="Times New Roman"/>
                <w:color w:val="000000"/>
                <w:w w:val="97"/>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0"/>
                <w:szCs w:val="20"/>
                <w:lang w:eastAsia="ru-RU"/>
              </w:rPr>
            </w:pP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
                <w:bCs/>
                <w:lang w:eastAsia="ru-RU"/>
              </w:rPr>
            </w:pPr>
            <w:r>
              <w:rPr>
                <w:rFonts w:ascii="Times New Roman" w:eastAsia="Calibri" w:hAnsi="Times New Roman" w:cs="Times New Roman"/>
                <w:b/>
                <w:bCs/>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rPr>
          <w:trHeight w:val="226"/>
        </w:trPr>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hd w:val="clear" w:color="auto" w:fill="FFFFFF"/>
                <w:lang w:val="ru-RU" w:eastAsia="ru-RU"/>
              </w:rPr>
            </w:pPr>
            <w:r w:rsidRPr="00F85C7B">
              <w:rPr>
                <w:rFonts w:ascii="Times New Roman" w:eastAsia="Times New Roman" w:hAnsi="Times New Roman" w:cs="Times New Roman"/>
                <w:color w:val="000000"/>
                <w:shd w:val="clear" w:color="auto" w:fill="FFFFFF"/>
                <w:lang w:val="ru-RU" w:eastAsia="ru-RU"/>
              </w:rPr>
              <w:t>Оценка состояния осанки, упражнения для профилактики ее нарушения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08" w:history="1">
              <w:r w:rsidR="00F85C7B">
                <w:rPr>
                  <w:rStyle w:val="a7"/>
                </w:rPr>
                <w:t>https://yandex.ru/video/preview/10533462617761021478</w:t>
              </w:r>
            </w:hyperlink>
          </w:p>
          <w:p w:rsidR="00F85C7B" w:rsidRDefault="00F85C7B">
            <w:pPr>
              <w:spacing w:after="0"/>
              <w:rPr>
                <w:rFonts w:ascii="Times New Roman" w:eastAsia="Times New Roman" w:hAnsi="Times New Roman" w:cs="Times New Roman"/>
                <w:color w:val="000000"/>
                <w:w w:val="97"/>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 xml:space="preserve">Раздел 4. Спортивно-оздоровительная физическая культура      </w:t>
            </w: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rPr>
          <w:trHeight w:val="871"/>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09" w:history="1">
              <w:r w:rsidR="00F85C7B">
                <w:rPr>
                  <w:rStyle w:val="a7"/>
                  <w:rFonts w:ascii="Times New Roman" w:eastAsia="Times New Roman" w:hAnsi="Times New Roman" w:cs="Times New Roman"/>
                  <w:w w:val="97"/>
                </w:rPr>
                <w:t>https://yandex.ru/video/preview/4800571887392613472</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910" w:history="1">
              <w:r w:rsidR="00F85C7B">
                <w:rPr>
                  <w:rStyle w:val="a7"/>
                  <w:rFonts w:ascii="Times New Roman" w:hAnsi="Times New Roman" w:cs="Times New Roman"/>
                </w:rPr>
                <w:t>https://resh.edu.ru/subject/9/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4.2</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 и команды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11" w:history="1">
              <w:r w:rsidR="00F85C7B">
                <w:rPr>
                  <w:rStyle w:val="a7"/>
                </w:rPr>
                <w:t>https://yandex.ru/video/preview/3965171539006514806</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12" w:history="1">
              <w:r w:rsidR="00F85C7B">
                <w:rPr>
                  <w:rStyle w:val="a7"/>
                  <w:rFonts w:ascii="Times New Roman" w:eastAsia="Times New Roman" w:hAnsi="Times New Roman" w:cs="Times New Roman"/>
                  <w:w w:val="97"/>
                </w:rPr>
                <w:t>https://yandex.ru/video/preview/12811555931965290339</w:t>
              </w:r>
            </w:hyperlink>
          </w:p>
          <w:p w:rsidR="00F85C7B" w:rsidRDefault="00D00A05">
            <w:pPr>
              <w:spacing w:after="0"/>
              <w:rPr>
                <w:rFonts w:ascii="Times New Roman" w:eastAsia="Times New Roman" w:hAnsi="Times New Roman" w:cs="Times New Roman"/>
                <w:color w:val="000000"/>
                <w:w w:val="97"/>
              </w:rPr>
            </w:pPr>
            <w:hyperlink r:id="rId913" w:history="1">
              <w:r w:rsidR="00F85C7B">
                <w:rPr>
                  <w:rStyle w:val="a7"/>
                  <w:rFonts w:ascii="Times New Roman" w:hAnsi="Times New Roman" w:cs="Times New Roman"/>
                </w:rPr>
                <w:t>https://resh.edu.ru/subject/9/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Подтягивание на нежней и высокой перекладине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14" w:history="1">
              <w:r w:rsidR="00F85C7B">
                <w:rPr>
                  <w:rStyle w:val="a7"/>
                </w:rPr>
                <w:t>https://yandex.ru/video/preview/10952079556910337212</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98"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 xml:space="preserve">Гимнастическиеупражнения прикладного характера. </w:t>
            </w:r>
            <w:r w:rsidRPr="00F85C7B">
              <w:rPr>
                <w:rFonts w:ascii="Times New Roman" w:eastAsia="Times New Roman" w:hAnsi="Times New Roman" w:cs="Times New Roman"/>
                <w:lang w:val="ru-RU" w:eastAsia="ru-RU"/>
              </w:rPr>
              <w:t xml:space="preserve"> Передвижение по </w:t>
            </w:r>
          </w:p>
          <w:p w:rsidR="00F85C7B" w:rsidRPr="00163E75" w:rsidRDefault="00F85C7B">
            <w:pPr>
              <w:spacing w:after="0"/>
              <w:rPr>
                <w:rFonts w:ascii="Times New Roman" w:eastAsia="Times New Roman" w:hAnsi="Times New Roman" w:cs="Times New Roman"/>
                <w:lang w:val="ru-RU" w:eastAsia="ru-RU"/>
              </w:rPr>
            </w:pPr>
            <w:r w:rsidRPr="00163E75">
              <w:rPr>
                <w:rFonts w:ascii="Times New Roman" w:eastAsia="Times New Roman" w:hAnsi="Times New Roman" w:cs="Times New Roman"/>
                <w:lang w:val="ru-RU" w:eastAsia="ru-RU"/>
              </w:rPr>
              <w:t xml:space="preserve">Наклонной гимнастической скамейке </w:t>
            </w:r>
          </w:p>
          <w:p w:rsidR="00F85C7B" w:rsidRPr="00163E75" w:rsidRDefault="00F85C7B">
            <w:pPr>
              <w:spacing w:after="0"/>
              <w:rPr>
                <w:rFonts w:ascii="Times New Roman" w:eastAsia="Times New Roman" w:hAnsi="Times New Roman" w:cs="Times New Roman"/>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15" w:history="1">
              <w:r w:rsidR="00F85C7B">
                <w:rPr>
                  <w:rStyle w:val="a7"/>
                </w:rPr>
                <w:t>https://www.youtube.com/watch?v=TlIJxIEhHco</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Упражнение в передвижение  по гимнастической стенке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16" w:history="1">
              <w:r w:rsidR="00F85C7B">
                <w:rPr>
                  <w:rStyle w:val="a7"/>
                </w:rPr>
                <w:t>https://www.youtube.com/watch?v=60KiQrRKv70</w:t>
              </w:r>
            </w:hyperlink>
          </w:p>
        </w:tc>
      </w:tr>
      <w:tr w:rsidR="00F85C7B" w:rsidTr="00F85C7B">
        <w:trPr>
          <w:trHeight w:val="547"/>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pStyle w:val="TableParagraph"/>
              <w:spacing w:before="10"/>
              <w:ind w:right="101"/>
              <w:rPr>
                <w:rFonts w:eastAsia="Bookman Old Style"/>
              </w:rPr>
            </w:pPr>
            <w:r>
              <w:rPr>
                <w:color w:val="231F20"/>
                <w:w w:val="120"/>
              </w:rPr>
              <w:t>Акробатическиекомбинации из освоенных упражнений</w:t>
            </w:r>
          </w:p>
          <w:p w:rsidR="00F85C7B" w:rsidRDefault="00F85C7B">
            <w:pPr>
              <w:spacing w:after="0"/>
              <w:rPr>
                <w:rFonts w:ascii="Times New Roman" w:eastAsia="Times New Roman" w:hAnsi="Times New Roman" w:cs="Times New Roman"/>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17" w:history="1">
              <w:r w:rsidR="00F85C7B">
                <w:rPr>
                  <w:rStyle w:val="a7"/>
                </w:rPr>
                <w:t>https://yandex.ru/video/preview/7786094528301949396</w:t>
              </w:r>
            </w:hyperlink>
          </w:p>
          <w:p w:rsidR="00F85C7B" w:rsidRDefault="00F85C7B">
            <w:pPr>
              <w:spacing w:after="0"/>
            </w:pPr>
          </w:p>
        </w:tc>
      </w:tr>
      <w:tr w:rsidR="00F85C7B" w:rsidTr="00F85C7B">
        <w:trPr>
          <w:trHeight w:val="547"/>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Акробатическиеупражнения:стойканалопатках</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18" w:history="1">
              <w:r w:rsidR="00F85C7B">
                <w:rPr>
                  <w:rStyle w:val="a7"/>
                </w:rPr>
                <w:t>https://yandex.ru/video/preview/14420342626450610523</w:t>
              </w:r>
            </w:hyperlink>
          </w:p>
          <w:p w:rsidR="00F85C7B" w:rsidRDefault="00D00A05">
            <w:pPr>
              <w:spacing w:after="0"/>
            </w:pPr>
            <w:hyperlink r:id="rId919" w:history="1">
              <w:r w:rsidR="00F85C7B">
                <w:rPr>
                  <w:rStyle w:val="a7"/>
                </w:rPr>
                <w:t>https://yandex.ru/video/preview/7786094528301949396</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4.9</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вперёд  кувырок назад</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920" w:history="1">
              <w:r w:rsidR="00F85C7B">
                <w:rPr>
                  <w:rStyle w:val="a7"/>
                </w:rPr>
                <w:t>https://yandex.ru/video/preview/7786094528301949396</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Гимнастический мост</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rPr>
          <w:trHeight w:val="519"/>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Полоса препятствий с </w:t>
            </w:r>
          </w:p>
          <w:p w:rsidR="00F85C7B" w:rsidRDefault="00F85C7B">
            <w:pPr>
              <w:spacing w:after="0"/>
              <w:rPr>
                <w:rFonts w:ascii="Times New Roman" w:hAnsi="Times New Roman" w:cs="Times New Roman"/>
                <w:lang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21" w:history="1">
              <w:r w:rsidR="00F85C7B">
                <w:rPr>
                  <w:rStyle w:val="a7"/>
                </w:rPr>
                <w:t>https://yandex.ru/video/preview/9018400235380934258</w:t>
              </w:r>
            </w:hyperlink>
          </w:p>
          <w:p w:rsidR="00F85C7B" w:rsidRDefault="00D00A05">
            <w:pPr>
              <w:spacing w:after="0"/>
              <w:rPr>
                <w:rFonts w:ascii="Times New Roman" w:eastAsia="Times New Roman" w:hAnsi="Times New Roman" w:cs="Times New Roman"/>
                <w:color w:val="000000"/>
                <w:shd w:val="clear" w:color="auto" w:fill="FFFFFF"/>
                <w:lang w:eastAsia="ru-RU"/>
              </w:rPr>
            </w:pPr>
            <w:hyperlink r:id="rId922" w:history="1">
              <w:r w:rsidR="00F85C7B">
                <w:rPr>
                  <w:rStyle w:val="a7"/>
                  <w:rFonts w:ascii="Times New Roman" w:hAnsi="Times New Roman" w:cs="Times New Roman"/>
                </w:rPr>
                <w:t>https://resh.edu.ru/subject/9/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 Прыжки через скакалку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shd w:val="clear" w:color="auto" w:fill="FFFFFF"/>
                <w:lang w:eastAsia="ru-RU"/>
              </w:rPr>
            </w:pPr>
            <w:hyperlink r:id="rId923" w:history="1">
              <w:r w:rsidR="00F85C7B">
                <w:rPr>
                  <w:rStyle w:val="a7"/>
                </w:rPr>
                <w:t>https://yandex.ru/video/preview/15322963475797321062</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Танцевальные упражнения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24" w:history="1">
              <w:r w:rsidR="00F85C7B">
                <w:rPr>
                  <w:rStyle w:val="a7"/>
                </w:rPr>
                <w:t>https://yandex.ru/video/preview/17941963539858866520</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Опорный прыжок</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25" w:history="1">
              <w:r w:rsidR="00F85C7B">
                <w:rPr>
                  <w:rStyle w:val="a7"/>
                </w:rPr>
                <w:t>https://yandex.ru/video/preview/9018400235380934258</w:t>
              </w:r>
            </w:hyperlink>
          </w:p>
          <w:p w:rsidR="00F85C7B" w:rsidRDefault="00D00A05">
            <w:pPr>
              <w:spacing w:after="0"/>
            </w:pPr>
            <w:hyperlink r:id="rId926" w:history="1">
              <w:r w:rsidR="00F85C7B">
                <w:rPr>
                  <w:rStyle w:val="a7"/>
                  <w:rFonts w:ascii="Times New Roman" w:hAnsi="Times New Roman" w:cs="Times New Roman"/>
                </w:rPr>
                <w:t>https://resh.edu.ru/subject/9/</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b/>
                <w:color w:val="000000"/>
                <w:shd w:val="clear" w:color="auto" w:fill="FFFFFF"/>
                <w:lang w:eastAsia="ru-RU"/>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rFonts w:ascii="Times New Roman" w:eastAsia="Times New Roman" w:hAnsi="Times New Roman" w:cs="Times New Roman"/>
                <w:color w:val="000000"/>
                <w:w w:val="97"/>
              </w:rPr>
            </w:pPr>
            <w:hyperlink r:id="rId927" w:history="1">
              <w:r w:rsidR="00F85C7B">
                <w:rPr>
                  <w:rStyle w:val="a7"/>
                </w:rPr>
                <w:t>https://yandex.ru/video/preview/1965780013026297939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4.15</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themeColor="text1"/>
                <w:w w:val="97"/>
                <w:lang w:val="ru-RU"/>
              </w:rPr>
            </w:pPr>
            <w:r w:rsidRPr="00F85C7B">
              <w:rPr>
                <w:rFonts w:ascii="Times New Roman" w:eastAsia="Calibri" w:hAnsi="Times New Roman" w:cs="Times New Roman"/>
                <w:bCs/>
                <w:lang w:val="ru-RU" w:eastAsia="ru-RU"/>
              </w:rPr>
              <w:t>Передвижение на лыжах одновременно двухшажным ходом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autoSpaceDE w:val="0"/>
              <w:autoSpaceDN w:val="0"/>
              <w:spacing w:before="78" w:after="0" w:line="228" w:lineRule="auto"/>
              <w:rPr>
                <w:rFonts w:ascii="Times New Roman" w:eastAsia="Times New Roman" w:hAnsi="Times New Roman" w:cs="Times New Roman"/>
                <w:color w:val="000000"/>
                <w:w w:val="97"/>
                <w:sz w:val="24"/>
                <w:szCs w:val="24"/>
              </w:rPr>
            </w:pPr>
            <w:hyperlink r:id="rId928" w:history="1">
              <w:r w:rsidR="00F85C7B">
                <w:rPr>
                  <w:rStyle w:val="a7"/>
                  <w:rFonts w:ascii="Times New Roman" w:eastAsia="Times New Roman" w:hAnsi="Times New Roman" w:cs="Times New Roman"/>
                  <w:w w:val="97"/>
                  <w:sz w:val="24"/>
                  <w:szCs w:val="24"/>
                </w:rPr>
                <w:t>https://yandex.ru/video/preview/13412331116583363190</w:t>
              </w:r>
            </w:hyperlink>
          </w:p>
          <w:p w:rsidR="00F85C7B" w:rsidRDefault="00D00A05">
            <w:pPr>
              <w:autoSpaceDE w:val="0"/>
              <w:autoSpaceDN w:val="0"/>
              <w:spacing w:before="78" w:after="0" w:line="228" w:lineRule="auto"/>
              <w:rPr>
                <w:rFonts w:ascii="Times New Roman" w:hAnsi="Times New Roman" w:cs="Times New Roman"/>
                <w:sz w:val="24"/>
                <w:szCs w:val="24"/>
              </w:rPr>
            </w:pPr>
            <w:hyperlink r:id="rId929" w:history="1">
              <w:r w:rsidR="00F85C7B">
                <w:rPr>
                  <w:rStyle w:val="a7"/>
                </w:rPr>
                <w:t>https://yandex.ru/video/preview/6158665137976545522</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w w:val="97"/>
                <w:lang w:val="ru-RU"/>
              </w:rPr>
            </w:pPr>
            <w:r w:rsidRPr="00F85C7B">
              <w:rPr>
                <w:rFonts w:ascii="Times New Roman" w:hAnsi="Times New Roman" w:cs="Times New Roman"/>
                <w:color w:val="231F20"/>
                <w:w w:val="115"/>
                <w:lang w:val="ru-RU"/>
              </w:rPr>
              <w:t>Передвижением на лыжах одновременныйодношажныйход</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autoSpaceDE w:val="0"/>
              <w:autoSpaceDN w:val="0"/>
              <w:spacing w:before="76" w:after="0" w:line="232" w:lineRule="auto"/>
            </w:pPr>
            <w:hyperlink r:id="rId930" w:history="1">
              <w:r w:rsidR="00F85C7B">
                <w:rPr>
                  <w:rStyle w:val="a7"/>
                </w:rPr>
                <w:t>https://yandex.ru/video/preview/16533279557304519651</w:t>
              </w:r>
            </w:hyperlink>
          </w:p>
          <w:p w:rsidR="00F85C7B" w:rsidRDefault="00F85C7B">
            <w:pPr>
              <w:autoSpaceDE w:val="0"/>
              <w:autoSpaceDN w:val="0"/>
              <w:spacing w:before="76" w:after="0" w:line="232" w:lineRule="auto"/>
              <w:rPr>
                <w:rFonts w:ascii="Times New Roman" w:hAnsi="Times New Roman" w:cs="Times New Roman"/>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14.16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w w:val="97"/>
                <w:lang w:val="ru-RU"/>
              </w:rPr>
            </w:pPr>
            <w:r w:rsidRPr="00F85C7B">
              <w:rPr>
                <w:rFonts w:ascii="Times New Roman" w:hAnsi="Times New Roman" w:cs="Times New Roman"/>
                <w:color w:val="231F20"/>
                <w:w w:val="115"/>
                <w:lang w:val="ru-RU"/>
              </w:rPr>
              <w:t>Чередование лыжныхходовприпрохожденииучебныхдистанций.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autoSpaceDE w:val="0"/>
              <w:autoSpaceDN w:val="0"/>
              <w:spacing w:before="76" w:after="0" w:line="232" w:lineRule="auto"/>
            </w:pPr>
            <w:hyperlink r:id="rId931" w:history="1">
              <w:r w:rsidR="00F85C7B">
                <w:rPr>
                  <w:rStyle w:val="a7"/>
                </w:rPr>
                <w:t>https://yandex.ru/video/preview/78462</w:t>
              </w:r>
              <w:r w:rsidR="00F85C7B">
                <w:rPr>
                  <w:rStyle w:val="a7"/>
                </w:rPr>
                <w:lastRenderedPageBreak/>
                <w:t>36956055600400</w:t>
              </w:r>
            </w:hyperlink>
          </w:p>
          <w:p w:rsidR="00F85C7B" w:rsidRDefault="00F85C7B">
            <w:pPr>
              <w:autoSpaceDE w:val="0"/>
              <w:autoSpaceDN w:val="0"/>
              <w:spacing w:before="76" w:after="0" w:line="232" w:lineRule="auto"/>
              <w:rPr>
                <w:rFonts w:ascii="Times New Roman" w:hAnsi="Times New Roman" w:cs="Times New Roman"/>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lastRenderedPageBreak/>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 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
                <w:bCs/>
                <w:sz w:val="24"/>
                <w:szCs w:val="24"/>
                <w:lang w:val="ru-RU" w:eastAsia="ru-RU"/>
              </w:rPr>
            </w:pPr>
            <w:r w:rsidRPr="00F85C7B">
              <w:rPr>
                <w:rFonts w:ascii="Times New Roman" w:eastAsia="Calibri" w:hAnsi="Times New Roman" w:cs="Times New Roman"/>
                <w:b/>
                <w:bCs/>
                <w:sz w:val="24"/>
                <w:szCs w:val="24"/>
                <w:lang w:val="ru-RU" w:eastAsia="ru-RU"/>
              </w:rPr>
              <w:t>Модуль «   Подвижные и спортивные игры»  Баскетбол</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спортивные игры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32" w:history="1">
              <w:r w:rsidR="00F85C7B">
                <w:rPr>
                  <w:rStyle w:val="a7"/>
                </w:rPr>
                <w:t>https://yandex.ru/video/preview/6896292475177699517</w:t>
              </w:r>
            </w:hyperlink>
          </w:p>
          <w:p w:rsidR="00F85C7B" w:rsidRDefault="00D00A05">
            <w:pPr>
              <w:spacing w:after="0"/>
            </w:pPr>
            <w:hyperlink r:id="rId933" w:history="1">
              <w:r w:rsidR="00F85C7B">
                <w:rPr>
                  <w:rStyle w:val="a7"/>
                </w:rPr>
                <w:t>https://yandex.ru/video/preview/16235028623029519330</w:t>
              </w:r>
            </w:hyperlink>
          </w:p>
          <w:p w:rsidR="00F85C7B" w:rsidRDefault="00D00A05">
            <w:pPr>
              <w:spacing w:after="0"/>
            </w:pPr>
            <w:hyperlink r:id="rId934" w:history="1">
              <w:r w:rsidR="00F85C7B">
                <w:rPr>
                  <w:rStyle w:val="a7"/>
                </w:rPr>
                <w:t>https://yandex.ru/video/preview/16468677159470458158</w:t>
              </w:r>
            </w:hyperlink>
          </w:p>
          <w:p w:rsidR="00F85C7B" w:rsidRDefault="00D00A05">
            <w:pPr>
              <w:spacing w:after="0"/>
            </w:pPr>
            <w:hyperlink r:id="rId935" w:history="1">
              <w:r w:rsidR="00F85C7B">
                <w:rPr>
                  <w:rStyle w:val="a7"/>
                </w:rPr>
                <w:t>https://yandex.ru/video/preview/17401428446288434041</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4.18</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 баскетбольного мяча ранее разученными способами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36" w:history="1">
              <w:r w:rsidR="00F85C7B">
                <w:rPr>
                  <w:rStyle w:val="a7"/>
                </w:rPr>
                <w:t>https://yandex.ru/video/preview/12681925753808306631</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Броски мяча в корзину со средних и дальних дистанций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37" w:history="1">
              <w:r w:rsidR="00F85C7B">
                <w:rPr>
                  <w:rStyle w:val="a7"/>
                </w:rPr>
                <w:t>https://yandex.ru/video/preview/12388168821190224202</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Ловля  и  передача  мяча  двумя  рукамиот груди:после отскока от стены; впарахстоянаместе,впарахспередвижениемприставнымшагом.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rPr>
                <w:rFonts w:ascii="Times New Roman" w:eastAsia="Times New Roman" w:hAnsi="Times New Roman" w:cs="Times New Roman"/>
                <w:color w:val="000000"/>
                <w:w w:val="97"/>
              </w:rPr>
            </w:pPr>
            <w:hyperlink r:id="rId938" w:history="1">
              <w:r w:rsidR="00F85C7B">
                <w:rPr>
                  <w:rStyle w:val="a7"/>
                  <w:rFonts w:ascii="Times New Roman" w:eastAsia="Times New Roman" w:hAnsi="Times New Roman" w:cs="Times New Roman"/>
                  <w:w w:val="97"/>
                </w:rPr>
                <w:t>https://www.youtube.com/watch?v=p95XdAPId3U\</w:t>
              </w:r>
            </w:hyperlink>
          </w:p>
          <w:p w:rsidR="00F85C7B" w:rsidRDefault="00D00A05">
            <w:pPr>
              <w:spacing w:after="0"/>
            </w:pPr>
            <w:hyperlink r:id="rId939" w:history="1">
              <w:r w:rsidR="00F85C7B">
                <w:rPr>
                  <w:rStyle w:val="a7"/>
                </w:rPr>
                <w:t>https://yandex.ru/video/preview/846074930720157540</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tabs>
                <w:tab w:val="left" w:pos="945"/>
              </w:tabs>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Бросокмячадвумярукамиотгрудисместа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0" w:history="1">
              <w:r w:rsidR="00F85C7B">
                <w:rPr>
                  <w:rStyle w:val="a7"/>
                </w:rPr>
                <w:t>https://yandex.ru/video/preview/4536612797023050531</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tabs>
                <w:tab w:val="left" w:pos="945"/>
              </w:tabs>
              <w:spacing w:after="0"/>
              <w:rPr>
                <w:rFonts w:ascii="Times New Roman" w:hAnsi="Times New Roman" w:cs="Times New Roman"/>
                <w:color w:val="231F20"/>
                <w:w w:val="115"/>
                <w:lang w:val="ru-RU"/>
              </w:rPr>
            </w:pPr>
            <w:r w:rsidRPr="00F85C7B">
              <w:rPr>
                <w:rFonts w:ascii="Times New Roman" w:hAnsi="Times New Roman" w:cs="Times New Roman"/>
                <w:color w:val="231F20"/>
                <w:w w:val="115"/>
                <w:lang w:val="ru-RU"/>
              </w:rPr>
              <w:t>Технические действия в условиях игровой деятельности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1" w:history="1">
              <w:r w:rsidR="00F85C7B">
                <w:rPr>
                  <w:rStyle w:val="a7"/>
                </w:rPr>
                <w:t>https://yandex.ru/video/preview/10414192145512000516</w:t>
              </w:r>
            </w:hyperlink>
          </w:p>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Футбол</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Совершенствованиетехникиранееосвоенных  технических    действий    игрыв футбол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p w:rsidR="00F85C7B" w:rsidRDefault="00D00A05">
            <w:pPr>
              <w:spacing w:after="0"/>
            </w:pPr>
            <w:hyperlink r:id="rId942" w:history="1">
              <w:r w:rsidR="00F85C7B">
                <w:rPr>
                  <w:rStyle w:val="a7"/>
                </w:rPr>
                <w:t>https://yandex.ru/video/preview/13932416663922951317</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w w:val="110"/>
                <w:lang w:val="ru-RU"/>
              </w:rPr>
              <w:t>Ударпонеподвижному и катящемуся мячу;остановка мяча; ведение мяча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3" w:history="1">
              <w:r w:rsidR="00F85C7B">
                <w:rPr>
                  <w:rStyle w:val="a7"/>
                </w:rPr>
                <w:t>https://yandex.ru/video/preview/1658539603811451927</w:t>
              </w:r>
            </w:hyperlink>
          </w:p>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Волейбол</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8" w:type="pct"/>
            <w:tcBorders>
              <w:top w:val="single" w:sz="4" w:space="0" w:color="auto"/>
              <w:left w:val="single" w:sz="4" w:space="0" w:color="auto"/>
              <w:bottom w:val="single" w:sz="4" w:space="0" w:color="auto"/>
              <w:right w:val="single" w:sz="4" w:space="0" w:color="auto"/>
            </w:tcBorders>
            <w:hideMark/>
          </w:tcPr>
          <w:p w:rsidR="00F85C7B" w:rsidRPr="00163E75" w:rsidRDefault="00F85C7B">
            <w:pPr>
              <w:spacing w:after="0"/>
              <w:rPr>
                <w:rFonts w:ascii="Times New Roman" w:hAnsi="Times New Roman" w:cs="Times New Roman"/>
                <w:color w:val="231F20"/>
                <w:spacing w:val="-2"/>
                <w:w w:val="115"/>
                <w:lang w:val="ru-RU"/>
              </w:rPr>
            </w:pPr>
            <w:r w:rsidRPr="00F85C7B">
              <w:rPr>
                <w:rFonts w:ascii="Times New Roman" w:hAnsi="Times New Roman" w:cs="Times New Roman"/>
                <w:color w:val="231F20"/>
                <w:w w:val="115"/>
                <w:lang w:val="ru-RU"/>
              </w:rPr>
              <w:t>История возникновения игры в волейбол.</w:t>
            </w:r>
            <w:r w:rsidRPr="00163E75">
              <w:rPr>
                <w:rFonts w:ascii="Times New Roman" w:hAnsi="Times New Roman" w:cs="Times New Roman"/>
                <w:color w:val="231F20"/>
                <w:w w:val="115"/>
                <w:lang w:val="ru-RU"/>
              </w:rPr>
              <w:t>Правилаигрывволейбол.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4" w:history="1">
              <w:r w:rsidR="00F85C7B">
                <w:rPr>
                  <w:rStyle w:val="a7"/>
                </w:rPr>
                <w:t>https://yandex.ru/video/preview/16434622067681654378</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spacing w:val="-1"/>
                <w:w w:val="115"/>
                <w:lang w:val="ru-RU"/>
              </w:rPr>
              <w:t>Подбрасывание</w:t>
            </w:r>
            <w:r w:rsidRPr="00F85C7B">
              <w:rPr>
                <w:rFonts w:ascii="Times New Roman" w:hAnsi="Times New Roman" w:cs="Times New Roman"/>
                <w:color w:val="231F20"/>
                <w:w w:val="115"/>
                <w:lang w:val="ru-RU"/>
              </w:rPr>
              <w:t>мяча; подача мяча; приём ипередачамяча;Учебная игра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5" w:history="1">
              <w:r w:rsidR="00F85C7B">
                <w:rPr>
                  <w:rStyle w:val="a7"/>
                </w:rPr>
                <w:t>https://www.youtube.com/watch?v=ItQbfVXcHFk</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hAnsi="Times New Roman" w:cs="Times New Roman"/>
                <w:color w:val="231F20"/>
                <w:w w:val="115"/>
              </w:rPr>
            </w:pP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Calibri" w:hAnsi="Times New Roman" w:cs="Times New Roman"/>
                <w:b/>
                <w:bCs/>
                <w:sz w:val="24"/>
                <w:szCs w:val="24"/>
                <w:lang w:val="ru-RU" w:eastAsia="ru-RU"/>
              </w:rPr>
              <w:t>Модуль  «Подвижные и спортивные игры»Подвижные игры</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pStyle w:val="TableParagraph"/>
              <w:spacing w:line="232" w:lineRule="auto"/>
              <w:ind w:left="110" w:right="101" w:firstLine="283"/>
              <w:jc w:val="both"/>
              <w:rPr>
                <w:rFonts w:ascii="Bookman Old Style" w:eastAsia="Bookman Old Style" w:hAnsi="Bookman Old Style" w:cs="Bookman Old Style"/>
                <w:i/>
                <w:sz w:val="17"/>
              </w:rPr>
            </w:pPr>
            <w:r>
              <w:rPr>
                <w:color w:val="231F20"/>
                <w:w w:val="115"/>
              </w:rPr>
              <w:t>Подвижные игры с элементами спортивных игр.Подвижные игры разныхнародов.</w:t>
            </w:r>
          </w:p>
          <w:p w:rsidR="00F85C7B" w:rsidRDefault="00F85C7B">
            <w:pPr>
              <w:spacing w:after="0"/>
              <w:rPr>
                <w:rFonts w:ascii="Times New Roman" w:eastAsia="Calibri" w:hAnsi="Times New Roman" w:cs="Times New Roman"/>
                <w:bCs/>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6" w:history="1">
              <w:r w:rsidR="00F85C7B">
                <w:rPr>
                  <w:rStyle w:val="a7"/>
                </w:rPr>
                <w:t>https://yandex.ru/video/preview/12723457902712577251</w:t>
              </w:r>
            </w:hyperlink>
          </w:p>
          <w:p w:rsidR="00F85C7B" w:rsidRDefault="00F85C7B">
            <w:pPr>
              <w:spacing w:after="0"/>
            </w:pPr>
          </w:p>
          <w:p w:rsidR="00F85C7B" w:rsidRDefault="00D00A05">
            <w:pPr>
              <w:spacing w:after="0"/>
            </w:pPr>
            <w:hyperlink r:id="rId947" w:history="1">
              <w:r w:rsidR="00F85C7B">
                <w:rPr>
                  <w:rStyle w:val="a7"/>
                </w:rPr>
                <w:t>https://yandex.ru/video/preview/17962176654451549569</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23</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rPr>
          <w:trHeight w:val="204"/>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Предупреждение травматизма во время выполнения легкоатлетических упражнений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48" w:history="1">
              <w:r w:rsidR="00F85C7B">
                <w:rPr>
                  <w:rStyle w:val="a7"/>
                </w:rPr>
                <w:t>https://yandex.ru/video/preview/5004248701920927800</w:t>
              </w:r>
            </w:hyperlink>
          </w:p>
          <w:p w:rsidR="00F85C7B" w:rsidRDefault="00D00A05">
            <w:pPr>
              <w:spacing w:after="0"/>
            </w:pPr>
            <w:hyperlink r:id="rId949" w:history="1">
              <w:r w:rsidR="00F85C7B">
                <w:rPr>
                  <w:rStyle w:val="a7"/>
                </w:rPr>
                <w:t>https://yandex.ru/video/preview/2948317638558683601</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Бег с ускорением на короткие дистанции с высокого старта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50" w:history="1">
              <w:r w:rsidR="00F85C7B">
                <w:rPr>
                  <w:rStyle w:val="a7"/>
                </w:rPr>
                <w:t>https://www.youtube.com/watch?v=8mRaXb050yA</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color w:val="FF0000"/>
              </w:rPr>
            </w:pPr>
            <w:hyperlink r:id="rId951" w:history="1">
              <w:r w:rsidR="00F85C7B">
                <w:rPr>
                  <w:rStyle w:val="a7"/>
                </w:rPr>
                <w:t>https://www.youtube.com/watch?v=-Lu5nHlPDp8</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Челночный бег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52" w:history="1">
              <w:r w:rsidR="00F85C7B">
                <w:rPr>
                  <w:rStyle w:val="a7"/>
                </w:rPr>
                <w:t>https://www.youtube.com/watch?v=f__xtBq4Hgo</w:t>
              </w:r>
            </w:hyperlink>
          </w:p>
        </w:tc>
      </w:tr>
      <w:tr w:rsidR="00F85C7B" w:rsidTr="00F85C7B">
        <w:trPr>
          <w:trHeight w:val="154"/>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Высокий старт, низкий старт,  стартовое  ускорение, финиширование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pPr>
            <w:hyperlink r:id="rId953" w:history="1">
              <w:r w:rsidR="00F85C7B">
                <w:rPr>
                  <w:rStyle w:val="a7"/>
                </w:rPr>
                <w:t>https://yandex.ru/video/preview/16366734494963122754</w:t>
              </w:r>
            </w:hyperlink>
          </w:p>
          <w:p w:rsidR="00F85C7B" w:rsidRDefault="00D00A05">
            <w:pPr>
              <w:spacing w:after="0"/>
            </w:pPr>
            <w:hyperlink r:id="rId954" w:history="1">
              <w:r w:rsidR="00F85C7B">
                <w:rPr>
                  <w:rStyle w:val="a7"/>
                </w:rPr>
                <w:t>https://yandex.ru/video/preview/10076996564830682011</w:t>
              </w:r>
            </w:hyperlink>
          </w:p>
          <w:p w:rsidR="00F85C7B" w:rsidRDefault="00D00A05">
            <w:pPr>
              <w:spacing w:after="0"/>
            </w:pPr>
            <w:hyperlink r:id="rId955" w:history="1">
              <w:r w:rsidR="00F85C7B">
                <w:rPr>
                  <w:rStyle w:val="a7"/>
                </w:rPr>
                <w:t>https://yandex.ru/video/preview/2948593614710454778</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в цель, на дальность</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D00A05">
            <w:pPr>
              <w:spacing w:after="0"/>
            </w:pPr>
            <w:hyperlink r:id="rId956" w:history="1">
              <w:r w:rsidR="00F85C7B">
                <w:rPr>
                  <w:rStyle w:val="a7"/>
                </w:rPr>
                <w:t>https://yandex.ru/video/preview/13681950415057514103</w:t>
              </w:r>
            </w:hyperlink>
          </w:p>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163E75"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D00A05">
            <w:pPr>
              <w:spacing w:after="0"/>
              <w:rPr>
                <w:sz w:val="24"/>
                <w:szCs w:val="24"/>
              </w:rPr>
            </w:pPr>
            <w:hyperlink r:id="rId957" w:history="1">
              <w:r w:rsidR="00F85C7B">
                <w:rPr>
                  <w:rStyle w:val="a7"/>
                  <w:rFonts w:ascii="Times New Roman" w:hAnsi="Times New Roman"/>
                  <w:sz w:val="24"/>
                  <w:szCs w:val="24"/>
                  <w:lang w:eastAsia="ru-RU"/>
                </w:rPr>
                <w:t>https://www.gto.ru/</w:t>
              </w:r>
            </w:hyperlink>
          </w:p>
          <w:p w:rsidR="00F85C7B" w:rsidRDefault="00D00A05">
            <w:pPr>
              <w:spacing w:after="0"/>
            </w:pPr>
            <w:hyperlink r:id="rId958" w:history="1">
              <w:r w:rsidR="00F85C7B">
                <w:rPr>
                  <w:rStyle w:val="a7"/>
                </w:rPr>
                <w:t>https://www.youtube.com/watch?v=qwBUethUstE</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102 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E61A3A" w:rsidRDefault="00E61A3A">
      <w:pPr>
        <w:rPr>
          <w:rFonts w:ascii="Times New Roman" w:hAnsi="Times New Roman" w:cs="Times New Roman"/>
          <w:sz w:val="24"/>
          <w:szCs w:val="24"/>
          <w:lang w:val="ru-RU"/>
        </w:rPr>
      </w:pPr>
    </w:p>
    <w:p w:rsidR="00B41248" w:rsidRDefault="00B41248">
      <w:pPr>
        <w:rPr>
          <w:rFonts w:ascii="Times New Roman" w:hAnsi="Times New Roman" w:cs="Times New Roman"/>
          <w:sz w:val="24"/>
          <w:szCs w:val="24"/>
          <w:lang w:val="ru-RU"/>
        </w:rPr>
      </w:pPr>
    </w:p>
    <w:p w:rsidR="00B41248" w:rsidRDefault="00B41248">
      <w:pPr>
        <w:rPr>
          <w:rFonts w:ascii="Times New Roman" w:hAnsi="Times New Roman" w:cs="Times New Roman"/>
          <w:sz w:val="24"/>
          <w:szCs w:val="24"/>
          <w:lang w:val="ru-RU"/>
        </w:rPr>
      </w:pPr>
    </w:p>
    <w:p w:rsidR="00B41248" w:rsidRDefault="00B41248">
      <w:pPr>
        <w:rPr>
          <w:rFonts w:ascii="Times New Roman" w:hAnsi="Times New Roman" w:cs="Times New Roman"/>
          <w:sz w:val="24"/>
          <w:szCs w:val="24"/>
          <w:lang w:val="ru-RU"/>
        </w:rPr>
      </w:pPr>
    </w:p>
    <w:p w:rsidR="00E61A3A" w:rsidRDefault="00E61A3A">
      <w:pPr>
        <w:rPr>
          <w:rFonts w:ascii="Times New Roman" w:hAnsi="Times New Roman" w:cs="Times New Roman"/>
          <w:sz w:val="24"/>
          <w:szCs w:val="24"/>
          <w:lang w:val="ru-RU"/>
        </w:rPr>
      </w:pPr>
    </w:p>
    <w:p w:rsidR="00E61A3A" w:rsidRDefault="00E61A3A" w:rsidP="00E61A3A">
      <w:pPr>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lastRenderedPageBreak/>
        <w:t xml:space="preserve">Приложение 1  </w:t>
      </w:r>
    </w:p>
    <w:p w:rsidR="00E61A3A" w:rsidRPr="00E61A3A" w:rsidRDefault="00E61A3A" w:rsidP="00E61A3A">
      <w:pPr>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 xml:space="preserve">к </w:t>
      </w:r>
      <w:r w:rsidR="00B41248">
        <w:rPr>
          <w:rFonts w:ascii="Times New Roman" w:hAnsi="Times New Roman" w:cs="Times New Roman"/>
          <w:sz w:val="24"/>
          <w:szCs w:val="24"/>
          <w:lang w:val="ru-RU"/>
        </w:rPr>
        <w:t>А</w:t>
      </w:r>
      <w:r w:rsidRPr="00E61A3A">
        <w:rPr>
          <w:rFonts w:ascii="Times New Roman" w:hAnsi="Times New Roman" w:cs="Times New Roman"/>
          <w:sz w:val="24"/>
          <w:szCs w:val="24"/>
          <w:lang w:val="ru-RU"/>
        </w:rPr>
        <w:t xml:space="preserve">ООП НОО </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УТВЕРЖДЕНО</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 xml:space="preserve">приказом директора </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школы от 01.09.2023 г. № 138</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rPr>
          <w:rFonts w:ascii="Times New Roman" w:hAnsi="Times New Roman" w:cs="Times New Roman"/>
          <w:sz w:val="24"/>
          <w:szCs w:val="24"/>
          <w:lang w:val="ru-RU"/>
        </w:rPr>
      </w:pPr>
    </w:p>
    <w:p w:rsidR="00E61A3A" w:rsidRPr="00E61A3A" w:rsidRDefault="00E61A3A" w:rsidP="00E61A3A">
      <w:pPr>
        <w:jc w:val="center"/>
        <w:rPr>
          <w:rFonts w:ascii="Times New Roman" w:hAnsi="Times New Roman" w:cs="Times New Roman"/>
          <w:sz w:val="28"/>
          <w:szCs w:val="28"/>
          <w:lang w:val="ru-RU"/>
        </w:rPr>
      </w:pPr>
      <w:r w:rsidRPr="00E61A3A">
        <w:rPr>
          <w:rFonts w:ascii="Times New Roman" w:hAnsi="Times New Roman" w:cs="Times New Roman"/>
          <w:sz w:val="28"/>
          <w:szCs w:val="28"/>
          <w:lang w:val="ru-RU"/>
        </w:rPr>
        <w:t>Рабочая программа учебного предмета «Т</w:t>
      </w:r>
      <w:r w:rsidR="00B41248">
        <w:rPr>
          <w:rFonts w:ascii="Times New Roman" w:hAnsi="Times New Roman" w:cs="Times New Roman"/>
          <w:sz w:val="28"/>
          <w:szCs w:val="28"/>
          <w:lang w:val="ru-RU"/>
        </w:rPr>
        <w:t>руд (т</w:t>
      </w:r>
      <w:r w:rsidRPr="00E61A3A">
        <w:rPr>
          <w:rFonts w:ascii="Times New Roman" w:hAnsi="Times New Roman" w:cs="Times New Roman"/>
          <w:sz w:val="28"/>
          <w:szCs w:val="28"/>
          <w:lang w:val="ru-RU"/>
        </w:rPr>
        <w:t>ехнология</w:t>
      </w:r>
      <w:r w:rsidR="00B41248">
        <w:rPr>
          <w:rFonts w:ascii="Times New Roman" w:hAnsi="Times New Roman" w:cs="Times New Roman"/>
          <w:sz w:val="28"/>
          <w:szCs w:val="28"/>
          <w:lang w:val="ru-RU"/>
        </w:rPr>
        <w:t>)</w:t>
      </w:r>
      <w:r w:rsidRPr="00E61A3A">
        <w:rPr>
          <w:rFonts w:ascii="Times New Roman" w:hAnsi="Times New Roman" w:cs="Times New Roman"/>
          <w:sz w:val="28"/>
          <w:szCs w:val="28"/>
          <w:lang w:val="ru-RU"/>
        </w:rPr>
        <w:t>»</w:t>
      </w:r>
    </w:p>
    <w:p w:rsidR="00E61A3A" w:rsidRPr="00B73C32" w:rsidRDefault="00E61A3A" w:rsidP="00E61A3A">
      <w:pPr>
        <w:jc w:val="center"/>
        <w:rPr>
          <w:rFonts w:ascii="Times New Roman" w:hAnsi="Times New Roman" w:cs="Times New Roman"/>
          <w:sz w:val="28"/>
          <w:szCs w:val="28"/>
          <w:lang w:val="ru-RU"/>
        </w:rPr>
      </w:pPr>
      <w:r w:rsidRPr="00B73C32">
        <w:rPr>
          <w:rFonts w:ascii="Times New Roman" w:hAnsi="Times New Roman" w:cs="Times New Roman"/>
          <w:sz w:val="28"/>
          <w:szCs w:val="28"/>
          <w:lang w:val="ru-RU"/>
        </w:rPr>
        <w:t>(для обучающихся 1-4 классов)</w:t>
      </w:r>
    </w:p>
    <w:p w:rsidR="00E61A3A" w:rsidRPr="00B73C32" w:rsidRDefault="00E61A3A" w:rsidP="00E61A3A">
      <w:pPr>
        <w:jc w:val="center"/>
        <w:rPr>
          <w:rFonts w:ascii="Times New Roman" w:hAnsi="Times New Roman" w:cs="Times New Roman"/>
          <w:sz w:val="28"/>
          <w:szCs w:val="28"/>
          <w:lang w:val="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Default="00E61A3A" w:rsidP="00E61A3A">
      <w:pPr>
        <w:jc w:val="both"/>
        <w:rPr>
          <w:rFonts w:ascii="Times New Roman" w:eastAsia="Times New Roman" w:hAnsi="Times New Roman" w:cs="Times New Roman"/>
          <w:b/>
          <w:bCs/>
          <w:sz w:val="24"/>
          <w:szCs w:val="24"/>
          <w:lang w:val="ru-RU" w:eastAsia="ru-RU"/>
        </w:rPr>
      </w:pPr>
    </w:p>
    <w:p w:rsidR="00AC7882" w:rsidRDefault="00AC7882" w:rsidP="00E61A3A">
      <w:pPr>
        <w:jc w:val="both"/>
        <w:rPr>
          <w:rFonts w:ascii="Times New Roman" w:eastAsia="Times New Roman" w:hAnsi="Times New Roman" w:cs="Times New Roman"/>
          <w:b/>
          <w:bCs/>
          <w:sz w:val="24"/>
          <w:szCs w:val="24"/>
          <w:lang w:val="ru-RU" w:eastAsia="ru-RU"/>
        </w:rPr>
      </w:pPr>
    </w:p>
    <w:p w:rsidR="00AC7882" w:rsidRDefault="00AC7882" w:rsidP="00E61A3A">
      <w:pPr>
        <w:jc w:val="both"/>
        <w:rPr>
          <w:rFonts w:ascii="Times New Roman" w:eastAsia="Times New Roman" w:hAnsi="Times New Roman" w:cs="Times New Roman"/>
          <w:b/>
          <w:bCs/>
          <w:sz w:val="24"/>
          <w:szCs w:val="24"/>
          <w:lang w:val="ru-RU" w:eastAsia="ru-RU"/>
        </w:rPr>
      </w:pPr>
    </w:p>
    <w:p w:rsidR="00AC7882" w:rsidRDefault="00AC7882" w:rsidP="00E61A3A">
      <w:pPr>
        <w:jc w:val="both"/>
        <w:rPr>
          <w:rFonts w:ascii="Times New Roman" w:eastAsia="Times New Roman" w:hAnsi="Times New Roman" w:cs="Times New Roman"/>
          <w:b/>
          <w:bCs/>
          <w:sz w:val="24"/>
          <w:szCs w:val="24"/>
          <w:lang w:val="ru-RU" w:eastAsia="ru-RU"/>
        </w:rPr>
      </w:pPr>
    </w:p>
    <w:p w:rsidR="00B41248" w:rsidRPr="00B73C32" w:rsidRDefault="00B41248"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Default="00E61A3A" w:rsidP="00E61A3A">
      <w:pPr>
        <w:pStyle w:val="af0"/>
        <w:jc w:val="both"/>
        <w:rPr>
          <w:color w:val="333333"/>
          <w:sz w:val="21"/>
          <w:szCs w:val="21"/>
        </w:rPr>
      </w:pPr>
      <w:r>
        <w:rPr>
          <w:rStyle w:val="af1"/>
          <w:rFonts w:eastAsiaTheme="majorEastAsia"/>
          <w:color w:val="333333"/>
        </w:rPr>
        <w:lastRenderedPageBreak/>
        <w:t>СОДЕРЖАНИЕ УЧЕБНОГО ПРЕДМЕТА</w:t>
      </w:r>
    </w:p>
    <w:p w:rsidR="00E61A3A" w:rsidRDefault="00E61A3A" w:rsidP="00E61A3A">
      <w:pPr>
        <w:pStyle w:val="af0"/>
        <w:jc w:val="both"/>
        <w:rPr>
          <w:color w:val="333333"/>
          <w:sz w:val="21"/>
          <w:szCs w:val="21"/>
        </w:rPr>
      </w:pPr>
      <w:r>
        <w:rPr>
          <w:rStyle w:val="af1"/>
          <w:rFonts w:eastAsiaTheme="majorEastAsia"/>
          <w:color w:val="333333"/>
        </w:rPr>
        <w:t>1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after="0" w:afterAutospacing="0"/>
        <w:ind w:firstLine="708"/>
        <w:jc w:val="both"/>
        <w:rPr>
          <w:color w:val="333333"/>
          <w:sz w:val="21"/>
          <w:szCs w:val="21"/>
        </w:rPr>
      </w:pPr>
      <w:r>
        <w:rPr>
          <w:color w:val="333333"/>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E61A3A" w:rsidRDefault="00E61A3A" w:rsidP="00E61A3A">
      <w:pPr>
        <w:pStyle w:val="af0"/>
        <w:spacing w:before="0" w:beforeAutospacing="0" w:after="0" w:afterAutospacing="0"/>
        <w:ind w:firstLine="709"/>
        <w:jc w:val="both"/>
        <w:rPr>
          <w:color w:val="333333"/>
          <w:sz w:val="21"/>
          <w:szCs w:val="21"/>
        </w:rPr>
      </w:pPr>
      <w:r>
        <w:rPr>
          <w:color w:val="333333"/>
        </w:rPr>
        <w:t>Профессии родных и знакомых. Профессии, связанные с изучаемыми материалами и производствами. Профессии сферы обслуживания.</w:t>
      </w:r>
    </w:p>
    <w:p w:rsidR="00E61A3A" w:rsidRDefault="00E61A3A" w:rsidP="00E61A3A">
      <w:pPr>
        <w:pStyle w:val="af0"/>
        <w:spacing w:before="0" w:beforeAutospacing="0" w:after="0" w:afterAutospacing="0"/>
        <w:ind w:firstLine="709"/>
        <w:jc w:val="both"/>
        <w:rPr>
          <w:color w:val="333333"/>
          <w:sz w:val="21"/>
          <w:szCs w:val="21"/>
        </w:rPr>
      </w:pPr>
      <w:r>
        <w:rPr>
          <w:color w:val="333333"/>
        </w:rPr>
        <w:t>Традиции и праздники народов России, ремёсла, обычаи.</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E61A3A" w:rsidRDefault="00E61A3A" w:rsidP="00E61A3A">
      <w:pPr>
        <w:pStyle w:val="af0"/>
        <w:spacing w:before="0" w:beforeAutospacing="0" w:after="0" w:afterAutospacing="0"/>
        <w:ind w:firstLine="709"/>
        <w:jc w:val="both"/>
        <w:rPr>
          <w:color w:val="333333"/>
          <w:sz w:val="21"/>
          <w:szCs w:val="21"/>
        </w:rPr>
      </w:pPr>
      <w:r>
        <w:rPr>
          <w:color w:val="333333"/>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E61A3A" w:rsidRDefault="00E61A3A" w:rsidP="00E61A3A">
      <w:pPr>
        <w:pStyle w:val="af0"/>
        <w:spacing w:before="0" w:beforeAutospacing="0" w:after="0" w:afterAutospacing="0"/>
        <w:ind w:firstLine="709"/>
        <w:jc w:val="both"/>
        <w:rPr>
          <w:color w:val="333333"/>
          <w:sz w:val="21"/>
          <w:szCs w:val="21"/>
        </w:rPr>
      </w:pPr>
      <w:r>
        <w:rPr>
          <w:color w:val="333333"/>
        </w:rPr>
        <w:t>Способы разметки деталей: на глаз 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rsidR="00E61A3A" w:rsidRDefault="00E61A3A" w:rsidP="00E61A3A">
      <w:pPr>
        <w:pStyle w:val="af0"/>
        <w:spacing w:before="0" w:beforeAutospacing="0" w:after="0" w:afterAutospacing="0"/>
        <w:ind w:firstLine="709"/>
        <w:jc w:val="both"/>
        <w:rPr>
          <w:color w:val="333333"/>
          <w:sz w:val="21"/>
          <w:szCs w:val="21"/>
        </w:rPr>
      </w:pPr>
      <w:r>
        <w:rPr>
          <w:color w:val="333333"/>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Пластические массы, их виды (пластилин, пластика и другое). Приёмы изготовления изделий доступной по сложности формы из них: разметка на глаз, отделение части (стекой, отрыванием), придание формы.</w:t>
      </w:r>
    </w:p>
    <w:p w:rsidR="00E61A3A" w:rsidRDefault="00E61A3A" w:rsidP="00E61A3A">
      <w:pPr>
        <w:pStyle w:val="af0"/>
        <w:spacing w:before="0" w:beforeAutospacing="0" w:after="0" w:afterAutospacing="0"/>
        <w:ind w:firstLine="709"/>
        <w:jc w:val="both"/>
        <w:rPr>
          <w:color w:val="333333"/>
          <w:sz w:val="21"/>
          <w:szCs w:val="21"/>
        </w:rPr>
      </w:pPr>
      <w:r>
        <w:rPr>
          <w:color w:val="333333"/>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безопасной работы, передачи и хранения ножниц. Картон.</w:t>
      </w:r>
    </w:p>
    <w:p w:rsidR="00E61A3A" w:rsidRDefault="00E61A3A" w:rsidP="00E61A3A">
      <w:pPr>
        <w:pStyle w:val="af0"/>
        <w:spacing w:before="0" w:beforeAutospacing="0" w:after="0" w:afterAutospacing="0"/>
        <w:ind w:firstLine="709"/>
        <w:jc w:val="both"/>
        <w:rPr>
          <w:color w:val="333333"/>
          <w:sz w:val="21"/>
          <w:szCs w:val="21"/>
        </w:rPr>
      </w:pPr>
      <w:r>
        <w:rPr>
          <w:color w:val="333333"/>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E61A3A" w:rsidRDefault="00E61A3A" w:rsidP="00E61A3A">
      <w:pPr>
        <w:pStyle w:val="af0"/>
        <w:spacing w:before="0" w:beforeAutospacing="0" w:after="0" w:afterAutospacing="0"/>
        <w:ind w:firstLine="709"/>
        <w:jc w:val="both"/>
        <w:rPr>
          <w:color w:val="333333"/>
          <w:sz w:val="21"/>
          <w:szCs w:val="21"/>
        </w:rPr>
      </w:pPr>
      <w:r>
        <w:rPr>
          <w:color w:val="333333"/>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дополнительных отделочных материалов.</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 xml:space="preserve">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w:t>
      </w:r>
      <w:r>
        <w:rPr>
          <w:color w:val="333333"/>
        </w:rPr>
        <w:lastRenderedPageBreak/>
        <w:t>зависимости от желаемого (необходимого) результата, выбор способа работы в зависимости от требуемого результата (замысла).</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Информационно-коммуникативные технологии</w:t>
      </w:r>
    </w:p>
    <w:p w:rsidR="00E61A3A" w:rsidRDefault="00E61A3A" w:rsidP="00E61A3A">
      <w:pPr>
        <w:pStyle w:val="af0"/>
        <w:spacing w:after="0" w:afterAutospacing="0"/>
        <w:ind w:firstLine="709"/>
        <w:jc w:val="both"/>
        <w:rPr>
          <w:color w:val="333333"/>
          <w:sz w:val="21"/>
          <w:szCs w:val="21"/>
        </w:rPr>
      </w:pPr>
      <w:r>
        <w:rPr>
          <w:color w:val="333333"/>
        </w:rPr>
        <w:t>Демонстрация учителем готовых материалов на информационных носителях.</w:t>
      </w:r>
    </w:p>
    <w:p w:rsidR="00E61A3A" w:rsidRDefault="00E61A3A" w:rsidP="00E61A3A">
      <w:pPr>
        <w:pStyle w:val="af0"/>
        <w:spacing w:before="0" w:beforeAutospacing="0" w:after="0" w:afterAutospacing="0"/>
        <w:ind w:firstLine="709"/>
        <w:jc w:val="both"/>
        <w:rPr>
          <w:color w:val="333333"/>
          <w:sz w:val="21"/>
          <w:szCs w:val="21"/>
        </w:rPr>
      </w:pPr>
      <w:r>
        <w:rPr>
          <w:color w:val="333333"/>
        </w:rPr>
        <w:t>Информация. Виды информации.</w:t>
      </w:r>
    </w:p>
    <w:p w:rsidR="00E61A3A" w:rsidRDefault="00E61A3A" w:rsidP="00E61A3A">
      <w:pPr>
        <w:pStyle w:val="af0"/>
        <w:jc w:val="both"/>
        <w:rPr>
          <w:color w:val="333333"/>
          <w:sz w:val="21"/>
          <w:szCs w:val="21"/>
        </w:rPr>
      </w:pPr>
      <w:r>
        <w:rPr>
          <w:color w:val="333333"/>
        </w:rPr>
        <w:t>УНИВЕРСАЛЬНЫЕ УЧЕБНЫЕ ДЕЙСТВИЯ (ПРОПЕДЕВТИЧЕСКИЙ УРОВЕНЬ)</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воспринимать и использовать предложенную инструкцию (устную, графическую);</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устройство простых изделий по образцу, рисунку, выделять основные и второстепенные составляющие конструкции;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сравнивать отдельные изделия (конструкции), находить сходство и различия в их устройстве.</w:t>
      </w:r>
    </w:p>
    <w:p w:rsidR="00E61A3A" w:rsidRDefault="00E61A3A" w:rsidP="00E61A3A">
      <w:pPr>
        <w:pStyle w:val="af0"/>
        <w:spacing w:after="0" w:afterAutospacing="0"/>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У обучающегося будут сформированы следующие умения работать с информацией как часть познавательных универсальных учебных действий:</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воспринимать информацию (представленную в объяснении учителя или в учебнике), использовать её в работе;</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анализировать простейшую знаково-символическую информацию (схема, рисунок) и строить работу в соответствии с ней.</w:t>
      </w:r>
    </w:p>
    <w:p w:rsidR="00E61A3A" w:rsidRDefault="00E61A3A" w:rsidP="00E61A3A">
      <w:pPr>
        <w:pStyle w:val="af0"/>
        <w:spacing w:after="0" w:afterAutospacing="0"/>
        <w:jc w:val="both"/>
        <w:rPr>
          <w:color w:val="333333"/>
          <w:sz w:val="21"/>
          <w:szCs w:val="21"/>
        </w:rPr>
      </w:pP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несложные высказывания, сообщения в устной форме (по содержанию изученных тем).</w:t>
      </w:r>
    </w:p>
    <w:p w:rsidR="00E61A3A" w:rsidRDefault="00E61A3A" w:rsidP="00E61A3A">
      <w:pPr>
        <w:pStyle w:val="af0"/>
        <w:spacing w:after="0" w:afterAutospacing="0"/>
        <w:jc w:val="both"/>
        <w:rPr>
          <w:color w:val="333333"/>
          <w:sz w:val="21"/>
          <w:szCs w:val="21"/>
        </w:rPr>
      </w:pP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принимать и удерживать в процессе деятельности предложенную учебную задачу;</w:t>
      </w:r>
    </w:p>
    <w:p w:rsidR="00E61A3A" w:rsidRDefault="00E61A3A" w:rsidP="00E61A3A">
      <w:pPr>
        <w:pStyle w:val="af0"/>
        <w:spacing w:before="0" w:beforeAutospacing="0" w:after="0" w:afterAutospacing="0"/>
        <w:ind w:firstLine="709"/>
        <w:jc w:val="both"/>
        <w:rPr>
          <w:color w:val="333333"/>
          <w:sz w:val="21"/>
          <w:szCs w:val="21"/>
        </w:rPr>
      </w:pPr>
      <w:r>
        <w:rPr>
          <w:color w:val="333333"/>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принимать критерии оценки качества работы, руководствоваться ими в процессе анализа и оценки выполненных работ;</w:t>
      </w:r>
    </w:p>
    <w:p w:rsidR="00E61A3A" w:rsidRDefault="00E61A3A" w:rsidP="00E61A3A">
      <w:pPr>
        <w:pStyle w:val="af0"/>
        <w:spacing w:before="0" w:beforeAutospacing="0" w:after="0" w:afterAutospacing="0"/>
        <w:ind w:firstLine="709"/>
        <w:jc w:val="both"/>
        <w:rPr>
          <w:color w:val="333333"/>
          <w:sz w:val="21"/>
          <w:szCs w:val="21"/>
        </w:rPr>
      </w:pPr>
      <w:r>
        <w:rPr>
          <w:color w:val="333333"/>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несложные действия контроля и оценки по предложенным критериям.</w:t>
      </w:r>
    </w:p>
    <w:p w:rsidR="00E61A3A" w:rsidRDefault="00E61A3A" w:rsidP="00E61A3A">
      <w:pPr>
        <w:pStyle w:val="af0"/>
        <w:spacing w:after="0" w:afterAutospacing="0"/>
        <w:jc w:val="both"/>
        <w:rPr>
          <w:color w:val="333333"/>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положительное отношение к включению в совместную работу, к простым видам сотрудничества;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E61A3A" w:rsidRDefault="00E61A3A" w:rsidP="00E61A3A">
      <w:pPr>
        <w:pStyle w:val="af0"/>
        <w:jc w:val="both"/>
        <w:rPr>
          <w:rStyle w:val="af1"/>
          <w:rFonts w:eastAsiaTheme="majorEastAsia"/>
        </w:rPr>
      </w:pPr>
    </w:p>
    <w:p w:rsidR="00E61A3A" w:rsidRDefault="00E61A3A" w:rsidP="00E61A3A">
      <w:pPr>
        <w:pStyle w:val="af0"/>
        <w:jc w:val="both"/>
        <w:rPr>
          <w:sz w:val="21"/>
          <w:szCs w:val="21"/>
        </w:rPr>
      </w:pPr>
      <w:r>
        <w:rPr>
          <w:rStyle w:val="af1"/>
          <w:rFonts w:eastAsiaTheme="majorEastAsia"/>
          <w:color w:val="333333"/>
        </w:rPr>
        <w:t>2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E61A3A" w:rsidRDefault="00E61A3A" w:rsidP="00E61A3A">
      <w:pPr>
        <w:pStyle w:val="af0"/>
        <w:spacing w:before="0" w:beforeAutospacing="0" w:after="0" w:afterAutospacing="0"/>
        <w:ind w:firstLine="709"/>
        <w:jc w:val="both"/>
        <w:rPr>
          <w:color w:val="333333"/>
          <w:sz w:val="21"/>
          <w:szCs w:val="21"/>
        </w:rPr>
      </w:pPr>
      <w:r>
        <w:rPr>
          <w:color w:val="333333"/>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E61A3A" w:rsidRDefault="00E61A3A" w:rsidP="00E61A3A">
      <w:pPr>
        <w:pStyle w:val="af0"/>
        <w:spacing w:before="0" w:beforeAutospacing="0" w:after="0" w:afterAutospacing="0"/>
        <w:ind w:firstLine="709"/>
        <w:jc w:val="both"/>
        <w:rPr>
          <w:color w:val="333333"/>
          <w:sz w:val="21"/>
          <w:szCs w:val="21"/>
        </w:rPr>
      </w:pPr>
      <w:r>
        <w:rPr>
          <w:color w:val="333333"/>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E61A3A" w:rsidRDefault="00E61A3A" w:rsidP="00E61A3A">
      <w:pPr>
        <w:pStyle w:val="af0"/>
        <w:spacing w:before="0" w:beforeAutospacing="0" w:after="0" w:afterAutospacing="0"/>
        <w:ind w:firstLine="709"/>
        <w:jc w:val="both"/>
        <w:rPr>
          <w:color w:val="333333"/>
          <w:sz w:val="21"/>
          <w:szCs w:val="21"/>
        </w:rPr>
      </w:pPr>
      <w:r>
        <w:rPr>
          <w:color w:val="333333"/>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дополнительных материалов (например, проволока, пряжа, бусины и другие).</w:t>
      </w:r>
    </w:p>
    <w:p w:rsidR="00E61A3A" w:rsidRDefault="00E61A3A" w:rsidP="00E61A3A">
      <w:pPr>
        <w:pStyle w:val="af0"/>
        <w:spacing w:after="0" w:afterAutospacing="0"/>
        <w:jc w:val="both"/>
        <w:rPr>
          <w:color w:val="333333"/>
          <w:sz w:val="21"/>
          <w:szCs w:val="21"/>
        </w:rPr>
      </w:pP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E61A3A" w:rsidRDefault="00E61A3A" w:rsidP="00E61A3A">
      <w:pPr>
        <w:pStyle w:val="af0"/>
        <w:spacing w:before="0" w:beforeAutospacing="0" w:after="0" w:afterAutospacing="0"/>
        <w:jc w:val="both"/>
        <w:rPr>
          <w:color w:val="333333"/>
          <w:sz w:val="21"/>
          <w:szCs w:val="21"/>
        </w:rPr>
      </w:pPr>
      <w:r>
        <w:rPr>
          <w:b/>
          <w:bCs/>
          <w:color w:val="333333"/>
        </w:rPr>
        <w:lastRenderedPageBreak/>
        <w:br/>
      </w:r>
      <w:r>
        <w:rPr>
          <w:rStyle w:val="af1"/>
          <w:rFonts w:eastAsiaTheme="majorEastAsia"/>
          <w:color w:val="333333"/>
        </w:rPr>
        <w:t>Информационно-коммуникативные технологии</w:t>
      </w:r>
    </w:p>
    <w:p w:rsidR="00E61A3A" w:rsidRDefault="00E61A3A" w:rsidP="00E61A3A">
      <w:pPr>
        <w:pStyle w:val="af0"/>
        <w:spacing w:before="0" w:beforeAutospacing="0" w:after="0" w:afterAutospacing="0"/>
        <w:ind w:firstLine="709"/>
        <w:jc w:val="both"/>
        <w:rPr>
          <w:color w:val="333333"/>
          <w:sz w:val="21"/>
          <w:szCs w:val="21"/>
        </w:rPr>
      </w:pPr>
      <w:r>
        <w:rPr>
          <w:color w:val="333333"/>
        </w:rPr>
        <w:t>Демонстрация учителем готовых материалов на информационных носителях.</w:t>
      </w:r>
    </w:p>
    <w:p w:rsidR="00E61A3A" w:rsidRDefault="00E61A3A" w:rsidP="00E61A3A">
      <w:pPr>
        <w:pStyle w:val="af0"/>
        <w:spacing w:before="0" w:beforeAutospacing="0" w:after="0" w:afterAutospacing="0"/>
        <w:ind w:firstLine="709"/>
        <w:jc w:val="both"/>
        <w:rPr>
          <w:color w:val="333333"/>
          <w:sz w:val="21"/>
          <w:szCs w:val="21"/>
        </w:rPr>
      </w:pPr>
      <w:r>
        <w:rPr>
          <w:color w:val="333333"/>
        </w:rPr>
        <w:t>Поиск информации. Интернет как источник информации.</w:t>
      </w:r>
    </w:p>
    <w:p w:rsidR="00E61A3A" w:rsidRDefault="00E61A3A" w:rsidP="00E61A3A">
      <w:pPr>
        <w:pStyle w:val="af0"/>
        <w:jc w:val="both"/>
        <w:rPr>
          <w:color w:val="333333"/>
          <w:sz w:val="21"/>
          <w:szCs w:val="21"/>
        </w:rPr>
      </w:pPr>
      <w:r>
        <w:rPr>
          <w:color w:val="333333"/>
        </w:rPr>
        <w:t>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работу в соответствии с образцом, инструкцией, устной или письменной;</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анализа и синтеза, сравнения, группировки с учётом указанных критериев;</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рассуждения, делать умозаключения, проверять их в практической работе;</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воспроизводить порядок действий при решении учебной (практической) задачи;</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решение простых задач в умственной и материализованной форме.</w:t>
      </w:r>
    </w:p>
    <w:p w:rsidR="00E61A3A" w:rsidRDefault="00E61A3A" w:rsidP="00E61A3A">
      <w:pPr>
        <w:pStyle w:val="af0"/>
        <w:spacing w:after="0" w:afterAutospacing="0"/>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получать информацию из учебника и других дидактических материалов, использовать её в работе;</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анализировать знаково-символическую информацию (чертёж, эскиз, рисунок, схема) и строить работу в соответствии с ней.</w:t>
      </w:r>
    </w:p>
    <w:p w:rsidR="00E61A3A" w:rsidRDefault="00E61A3A" w:rsidP="00E61A3A">
      <w:pPr>
        <w:pStyle w:val="af0"/>
        <w:spacing w:after="0" w:afterAutospacing="0"/>
        <w:jc w:val="both"/>
        <w:rPr>
          <w:color w:val="333333"/>
          <w:sz w:val="21"/>
          <w:szCs w:val="21"/>
        </w:rPr>
      </w:pP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E61A3A" w:rsidRDefault="00E61A3A" w:rsidP="00E61A3A">
      <w:pPr>
        <w:pStyle w:val="af0"/>
        <w:spacing w:before="0" w:beforeAutospacing="0" w:after="0" w:afterAutospacing="0"/>
        <w:ind w:firstLine="709"/>
        <w:jc w:val="both"/>
        <w:rPr>
          <w:color w:val="333333"/>
          <w:sz w:val="21"/>
          <w:szCs w:val="21"/>
        </w:rPr>
      </w:pPr>
      <w:r>
        <w:rPr>
          <w:color w:val="333333"/>
        </w:rPr>
        <w:t>делиться впечатлениями о прослушанном (прочитанном) тексте, рассказе учителя, о выполненной работе, созданном изделии.</w:t>
      </w:r>
    </w:p>
    <w:p w:rsidR="00E61A3A" w:rsidRDefault="00E61A3A" w:rsidP="00E61A3A">
      <w:pPr>
        <w:pStyle w:val="af0"/>
        <w:spacing w:after="0" w:afterAutospacing="0"/>
        <w:jc w:val="both"/>
        <w:rPr>
          <w:color w:val="333333"/>
          <w:sz w:val="21"/>
          <w:szCs w:val="21"/>
        </w:rPr>
      </w:pP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принимать учебную задачу;</w:t>
      </w:r>
    </w:p>
    <w:p w:rsidR="00E61A3A" w:rsidRDefault="00E61A3A" w:rsidP="00E61A3A">
      <w:pPr>
        <w:pStyle w:val="af0"/>
        <w:spacing w:before="0" w:beforeAutospacing="0" w:after="0" w:afterAutospacing="0"/>
        <w:ind w:firstLine="709"/>
        <w:jc w:val="both"/>
        <w:rPr>
          <w:color w:val="333333"/>
          <w:sz w:val="21"/>
          <w:szCs w:val="21"/>
        </w:rPr>
      </w:pPr>
      <w:r>
        <w:rPr>
          <w:color w:val="333333"/>
        </w:rPr>
        <w:t>организовывать свою деятельность;</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предлагаемый план действий, действовать по плану;</w:t>
      </w:r>
    </w:p>
    <w:p w:rsidR="00E61A3A" w:rsidRDefault="00E61A3A" w:rsidP="00E61A3A">
      <w:pPr>
        <w:pStyle w:val="af0"/>
        <w:spacing w:before="0" w:beforeAutospacing="0" w:after="0" w:afterAutospacing="0"/>
        <w:ind w:firstLine="709"/>
        <w:jc w:val="both"/>
        <w:rPr>
          <w:color w:val="333333"/>
          <w:sz w:val="21"/>
          <w:szCs w:val="21"/>
        </w:rPr>
      </w:pPr>
      <w:r>
        <w:rPr>
          <w:color w:val="333333"/>
        </w:rPr>
        <w:t>прогнозировать необходимые действия для получения практического результата, планировать работу;</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контроля и оценки;</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воспринимать советы, оценку учителя и других обучающихся, стараться учитывать их в работе.</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элементарную совместную деятельность в процессе изготовления изделий, осуществлять взаимопомощь;</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E61A3A" w:rsidRDefault="00E61A3A" w:rsidP="00E61A3A">
      <w:pPr>
        <w:pStyle w:val="af0"/>
        <w:jc w:val="both"/>
        <w:rPr>
          <w:color w:val="333333"/>
          <w:sz w:val="21"/>
          <w:szCs w:val="21"/>
        </w:rPr>
      </w:pPr>
      <w:r>
        <w:rPr>
          <w:rStyle w:val="af1"/>
          <w:rFonts w:eastAsiaTheme="majorEastAsia"/>
          <w:color w:val="333333"/>
        </w:rPr>
        <w:t>3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E61A3A" w:rsidRDefault="00E61A3A" w:rsidP="00E61A3A">
      <w:pPr>
        <w:pStyle w:val="af0"/>
        <w:spacing w:before="0" w:beforeAutospacing="0" w:after="0" w:afterAutospacing="0"/>
        <w:ind w:firstLine="709"/>
        <w:jc w:val="both"/>
        <w:rPr>
          <w:color w:val="333333"/>
          <w:sz w:val="21"/>
          <w:szCs w:val="21"/>
        </w:rPr>
      </w:pPr>
      <w:r>
        <w:rPr>
          <w:color w:val="333333"/>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E61A3A" w:rsidRDefault="00E61A3A" w:rsidP="00E61A3A">
      <w:pPr>
        <w:pStyle w:val="af0"/>
        <w:spacing w:before="0" w:beforeAutospacing="0" w:after="0" w:afterAutospacing="0"/>
        <w:ind w:firstLine="709"/>
        <w:jc w:val="both"/>
        <w:rPr>
          <w:color w:val="333333"/>
          <w:sz w:val="21"/>
          <w:szCs w:val="21"/>
        </w:rPr>
      </w:pPr>
      <w:r>
        <w:rPr>
          <w:color w:val="333333"/>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E61A3A" w:rsidRDefault="00E61A3A" w:rsidP="00E61A3A">
      <w:pPr>
        <w:pStyle w:val="af0"/>
        <w:spacing w:before="0" w:beforeAutospacing="0" w:after="0" w:afterAutospacing="0"/>
        <w:ind w:firstLine="709"/>
        <w:jc w:val="both"/>
        <w:rPr>
          <w:color w:val="333333"/>
          <w:sz w:val="21"/>
          <w:szCs w:val="21"/>
        </w:rPr>
      </w:pPr>
      <w:r>
        <w:rPr>
          <w:color w:val="333333"/>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Бережное и внимательное отношение к природе как источнику сырьевых ресурсов и идей для технологий будущего.</w:t>
      </w:r>
    </w:p>
    <w:p w:rsidR="00E61A3A" w:rsidRDefault="00E61A3A" w:rsidP="00E61A3A">
      <w:pPr>
        <w:pStyle w:val="af0"/>
        <w:spacing w:before="0" w:beforeAutospacing="0" w:after="0" w:afterAutospacing="0"/>
        <w:ind w:firstLine="709"/>
        <w:jc w:val="both"/>
        <w:rPr>
          <w:color w:val="333333"/>
          <w:sz w:val="21"/>
          <w:szCs w:val="21"/>
        </w:rPr>
      </w:pPr>
      <w:r>
        <w:rPr>
          <w:color w:val="333333"/>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E61A3A" w:rsidRDefault="00E61A3A" w:rsidP="00E61A3A">
      <w:pPr>
        <w:pStyle w:val="af0"/>
        <w:spacing w:before="0" w:beforeAutospacing="0" w:after="0" w:afterAutospacing="0"/>
        <w:ind w:firstLine="709"/>
        <w:jc w:val="both"/>
        <w:rPr>
          <w:color w:val="333333"/>
          <w:sz w:val="21"/>
          <w:szCs w:val="21"/>
        </w:rPr>
      </w:pPr>
      <w:r>
        <w:rPr>
          <w:color w:val="333333"/>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Выполнение рицовки на картоне с помощью канцелярского ножа, выполнение отверстий шилом.</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дополнительных материалов. Комбинирование разных материалов в одном изделии.</w:t>
      </w:r>
    </w:p>
    <w:p w:rsidR="00E61A3A" w:rsidRDefault="00E61A3A" w:rsidP="00E61A3A">
      <w:pPr>
        <w:pStyle w:val="af0"/>
        <w:spacing w:before="0" w:beforeAutospacing="0" w:after="0" w:afterAutospacing="0"/>
        <w:jc w:val="both"/>
        <w:rPr>
          <w:rStyle w:val="af1"/>
          <w:rFonts w:eastAsiaTheme="majorEastAsia"/>
        </w:rPr>
      </w:pPr>
      <w:r>
        <w:rPr>
          <w:b/>
          <w:bCs/>
          <w:color w:val="333333"/>
        </w:rPr>
        <w:br/>
      </w:r>
    </w:p>
    <w:p w:rsidR="00E61A3A" w:rsidRDefault="00E61A3A" w:rsidP="00E61A3A">
      <w:pPr>
        <w:pStyle w:val="af0"/>
        <w:spacing w:before="0" w:beforeAutospacing="0" w:after="0" w:afterAutospacing="0"/>
        <w:jc w:val="both"/>
        <w:rPr>
          <w:sz w:val="21"/>
          <w:szCs w:val="21"/>
        </w:rPr>
      </w:pP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E61A3A" w:rsidRDefault="00E61A3A" w:rsidP="00E61A3A">
      <w:pPr>
        <w:pStyle w:val="af0"/>
        <w:spacing w:before="0" w:beforeAutospacing="0" w:after="0" w:afterAutospacing="0"/>
        <w:ind w:firstLine="709"/>
        <w:jc w:val="both"/>
        <w:rPr>
          <w:color w:val="333333"/>
          <w:sz w:val="21"/>
          <w:szCs w:val="21"/>
        </w:rPr>
      </w:pPr>
      <w:r>
        <w:rPr>
          <w:color w:val="333333"/>
        </w:rPr>
        <w:t xml:space="preserve">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w:t>
      </w:r>
      <w:r>
        <w:rPr>
          <w:color w:val="333333"/>
        </w:rPr>
        <w:lastRenderedPageBreak/>
        <w:t>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Информационно-коммуникативные технологии</w:t>
      </w:r>
    </w:p>
    <w:p w:rsidR="00E61A3A" w:rsidRDefault="00E61A3A" w:rsidP="00E61A3A">
      <w:pPr>
        <w:pStyle w:val="af0"/>
        <w:spacing w:before="0" w:beforeAutospacing="0" w:after="0" w:afterAutospacing="0"/>
        <w:ind w:firstLine="709"/>
        <w:jc w:val="both"/>
        <w:rPr>
          <w:color w:val="333333"/>
          <w:sz w:val="21"/>
          <w:szCs w:val="21"/>
        </w:rPr>
      </w:pPr>
      <w:r>
        <w:rPr>
          <w:color w:val="333333"/>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rsidR="00E61A3A" w:rsidRDefault="00E61A3A" w:rsidP="00E61A3A">
      <w:pPr>
        <w:pStyle w:val="af0"/>
        <w:jc w:val="both"/>
        <w:rPr>
          <w:color w:val="333333"/>
          <w:sz w:val="21"/>
          <w:szCs w:val="21"/>
        </w:rPr>
      </w:pPr>
      <w:r>
        <w:rPr>
          <w:color w:val="333333"/>
        </w:rPr>
        <w:t>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Познавательные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использовать их в ответах на вопросы и высказываниях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анализ предложенных образцов с выделением существенных и несущественных признаков;</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работу в соответствии с инструкцией, устной или письменной, а также графически представленной в схеме, таблице;</w:t>
      </w:r>
    </w:p>
    <w:p w:rsidR="00E61A3A" w:rsidRDefault="00E61A3A" w:rsidP="00E61A3A">
      <w:pPr>
        <w:pStyle w:val="af0"/>
        <w:spacing w:before="0" w:beforeAutospacing="0" w:after="0" w:afterAutospacing="0"/>
        <w:ind w:firstLine="709"/>
        <w:jc w:val="both"/>
        <w:rPr>
          <w:color w:val="333333"/>
          <w:sz w:val="21"/>
          <w:szCs w:val="21"/>
        </w:rPr>
      </w:pPr>
      <w:r>
        <w:rPr>
          <w:color w:val="333333"/>
        </w:rPr>
        <w:t>определять способы доработки конструкций с учётом предложенных условий;</w:t>
      </w:r>
    </w:p>
    <w:p w:rsidR="00E61A3A" w:rsidRDefault="00E61A3A" w:rsidP="00E61A3A">
      <w:pPr>
        <w:pStyle w:val="af0"/>
        <w:spacing w:before="0" w:beforeAutospacing="0" w:after="0" w:afterAutospacing="0"/>
        <w:ind w:firstLine="709"/>
        <w:jc w:val="both"/>
        <w:rPr>
          <w:color w:val="333333"/>
          <w:sz w:val="21"/>
          <w:szCs w:val="21"/>
        </w:rPr>
      </w:pPr>
      <w:r>
        <w:rPr>
          <w:color w:val="333333"/>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E61A3A" w:rsidRDefault="00E61A3A" w:rsidP="00E61A3A">
      <w:pPr>
        <w:pStyle w:val="af0"/>
        <w:spacing w:before="0" w:beforeAutospacing="0" w:after="0" w:afterAutospacing="0"/>
        <w:ind w:firstLine="709"/>
        <w:jc w:val="both"/>
        <w:rPr>
          <w:color w:val="333333"/>
          <w:sz w:val="21"/>
          <w:szCs w:val="21"/>
        </w:rPr>
      </w:pPr>
      <w:r>
        <w:rPr>
          <w:color w:val="333333"/>
        </w:rPr>
        <w:t>читать и воспроизводить простой чертёж (эскиз) развёртки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восстанавливать нарушенную последовательность выполнения изделия.</w:t>
      </w:r>
    </w:p>
    <w:p w:rsidR="00E61A3A" w:rsidRDefault="00E61A3A" w:rsidP="00E61A3A">
      <w:pPr>
        <w:pStyle w:val="af0"/>
        <w:spacing w:before="0" w:beforeAutospacing="0" w:after="0" w:afterAutospacing="0"/>
        <w:jc w:val="both"/>
        <w:rPr>
          <w:rStyle w:val="af1"/>
          <w:rFonts w:eastAsiaTheme="majorEastAsia"/>
        </w:rPr>
      </w:pPr>
    </w:p>
    <w:p w:rsidR="00E61A3A" w:rsidRDefault="00E61A3A" w:rsidP="00E61A3A">
      <w:pPr>
        <w:pStyle w:val="af0"/>
        <w:spacing w:before="0" w:beforeAutospacing="0" w:after="0" w:afterAutospacing="0"/>
        <w:jc w:val="both"/>
        <w:rPr>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E61A3A" w:rsidRDefault="00E61A3A" w:rsidP="00E61A3A">
      <w:pPr>
        <w:pStyle w:val="af0"/>
        <w:spacing w:before="0" w:beforeAutospacing="0" w:after="0" w:afterAutospacing="0"/>
        <w:ind w:firstLine="709"/>
        <w:jc w:val="both"/>
        <w:rPr>
          <w:color w:val="333333"/>
          <w:sz w:val="21"/>
          <w:szCs w:val="21"/>
        </w:rPr>
      </w:pPr>
      <w:r>
        <w:rPr>
          <w:color w:val="333333"/>
        </w:rPr>
        <w:t>на основе анализа информации производить выбор наиболее эффективных способов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поиск необходимой информации для выполнения учебных заданий с использованием учебной литературы;</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монологическое высказывание, владеть диалогической формой коммуникации;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рассуждения в форме связи простых суждений об объекте, его строении, свойствах и способах создания;</w:t>
      </w:r>
    </w:p>
    <w:p w:rsidR="00E61A3A" w:rsidRDefault="00E61A3A" w:rsidP="00E61A3A">
      <w:pPr>
        <w:pStyle w:val="af0"/>
        <w:spacing w:before="0" w:beforeAutospacing="0" w:after="0" w:afterAutospacing="0"/>
        <w:ind w:firstLine="709"/>
        <w:jc w:val="both"/>
        <w:rPr>
          <w:color w:val="333333"/>
          <w:sz w:val="21"/>
          <w:szCs w:val="21"/>
        </w:rPr>
      </w:pPr>
      <w:r>
        <w:rPr>
          <w:color w:val="333333"/>
        </w:rPr>
        <w:t>описывать предметы рукотворного мира, оценивать их достоинства;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формулировать собственное мнение, аргументировать выбор вариантов и способов выполнения задания.</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принимать и сохранять учебную задачу, осуществлять поиск средств для её решения;</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волевую саморегуляцию при выполнении задания.</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выбирать себе партнёров по совместной деятельности не только по симпатии, но и по деловым качествам;</w:t>
      </w:r>
    </w:p>
    <w:p w:rsidR="00E61A3A" w:rsidRDefault="00E61A3A" w:rsidP="00E61A3A">
      <w:pPr>
        <w:pStyle w:val="af0"/>
        <w:spacing w:before="0" w:beforeAutospacing="0" w:after="0" w:afterAutospacing="0"/>
        <w:ind w:firstLine="709"/>
        <w:jc w:val="both"/>
        <w:rPr>
          <w:color w:val="333333"/>
          <w:sz w:val="21"/>
          <w:szCs w:val="21"/>
        </w:rPr>
      </w:pPr>
      <w:r>
        <w:rPr>
          <w:color w:val="333333"/>
        </w:rPr>
        <w:t>справедливо распределять работу, договариваться, приходить к общему решению, отвечать за общий результат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роли лидера, подчинённого, соблюдать равноправие и дружелюбие;</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взаимопомощь, проявлять ответственность при выполнении своей части работы.</w:t>
      </w:r>
    </w:p>
    <w:p w:rsidR="00E61A3A" w:rsidRDefault="00E61A3A" w:rsidP="00E61A3A">
      <w:pPr>
        <w:pStyle w:val="af0"/>
        <w:jc w:val="both"/>
        <w:rPr>
          <w:color w:val="333333"/>
          <w:sz w:val="21"/>
          <w:szCs w:val="21"/>
        </w:rPr>
      </w:pPr>
      <w:r>
        <w:rPr>
          <w:rStyle w:val="af1"/>
          <w:rFonts w:eastAsiaTheme="majorEastAsia"/>
          <w:color w:val="333333"/>
        </w:rPr>
        <w:t>4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Профессии, связанные с опасностями (пожарные, космонавты, химики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E61A3A" w:rsidRDefault="00E61A3A" w:rsidP="00E61A3A">
      <w:pPr>
        <w:pStyle w:val="af0"/>
        <w:spacing w:before="0" w:beforeAutospacing="0" w:after="0" w:afterAutospacing="0"/>
        <w:ind w:firstLine="709"/>
        <w:jc w:val="both"/>
        <w:rPr>
          <w:color w:val="333333"/>
          <w:sz w:val="21"/>
          <w:szCs w:val="21"/>
        </w:rPr>
      </w:pPr>
      <w:r>
        <w:rPr>
          <w:color w:val="333333"/>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rsidR="00E61A3A" w:rsidRDefault="00E61A3A" w:rsidP="00E61A3A">
      <w:pPr>
        <w:pStyle w:val="af0"/>
        <w:spacing w:before="0" w:beforeAutospacing="0" w:after="0" w:afterAutospacing="0"/>
        <w:ind w:firstLine="709"/>
        <w:jc w:val="both"/>
        <w:rPr>
          <w:color w:val="333333"/>
          <w:sz w:val="21"/>
          <w:szCs w:val="21"/>
        </w:rPr>
      </w:pPr>
      <w:r>
        <w:rPr>
          <w:color w:val="333333"/>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E61A3A" w:rsidRDefault="00E61A3A" w:rsidP="00E61A3A">
      <w:pPr>
        <w:pStyle w:val="af0"/>
        <w:spacing w:before="0" w:beforeAutospacing="0" w:after="0" w:afterAutospacing="0"/>
        <w:jc w:val="both"/>
        <w:rPr>
          <w:b/>
          <w:bCs/>
          <w:color w:val="333333"/>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Синтетические материалы – ткани, полимеры (пластик, поролон). Их свойства. Создание синтетических материалов с заданными свойствами.</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E61A3A" w:rsidRDefault="00E61A3A" w:rsidP="00E61A3A">
      <w:pPr>
        <w:pStyle w:val="af0"/>
        <w:spacing w:before="0" w:beforeAutospacing="0" w:after="0" w:afterAutospacing="0"/>
        <w:ind w:firstLine="709"/>
        <w:jc w:val="both"/>
        <w:rPr>
          <w:color w:val="333333"/>
          <w:sz w:val="21"/>
          <w:szCs w:val="21"/>
        </w:rPr>
      </w:pPr>
      <w:r>
        <w:rPr>
          <w:color w:val="333333"/>
        </w:rPr>
        <w:t>Совершенствование умений выполнять разные способы разметки с помощью чертёжных инструментов. Освоение доступных художественных техник.</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E61A3A" w:rsidRDefault="00E61A3A" w:rsidP="00E61A3A">
      <w:pPr>
        <w:pStyle w:val="af0"/>
        <w:spacing w:before="0" w:beforeAutospacing="0" w:after="0" w:afterAutospacing="0"/>
        <w:ind w:firstLine="709"/>
        <w:jc w:val="both"/>
        <w:rPr>
          <w:color w:val="333333"/>
          <w:sz w:val="21"/>
          <w:szCs w:val="21"/>
        </w:rPr>
      </w:pPr>
      <w:r>
        <w:rPr>
          <w:color w:val="333333"/>
        </w:rPr>
        <w:t>Комбинированное использование разных материалов.</w:t>
      </w:r>
    </w:p>
    <w:p w:rsidR="00E61A3A" w:rsidRDefault="00E61A3A" w:rsidP="00E61A3A">
      <w:pPr>
        <w:pStyle w:val="af0"/>
        <w:spacing w:before="0" w:beforeAutospacing="0" w:after="0" w:afterAutospacing="0"/>
        <w:jc w:val="both"/>
        <w:rPr>
          <w:color w:val="333333"/>
          <w:sz w:val="21"/>
          <w:szCs w:val="21"/>
        </w:rPr>
      </w:pPr>
      <w:r>
        <w:rPr>
          <w:b/>
          <w:bCs/>
          <w:color w:val="333333"/>
        </w:rPr>
        <w:lastRenderedPageBreak/>
        <w:br/>
      </w: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Современные требования к техническим устройствам (экологичность, безопасность, эргономичность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E61A3A" w:rsidRDefault="00E61A3A" w:rsidP="00E61A3A">
      <w:pPr>
        <w:pStyle w:val="af0"/>
        <w:spacing w:before="0" w:beforeAutospacing="0" w:after="0" w:afterAutospacing="0"/>
        <w:ind w:firstLine="709"/>
        <w:jc w:val="both"/>
        <w:rPr>
          <w:color w:val="333333"/>
          <w:sz w:val="21"/>
          <w:szCs w:val="21"/>
        </w:rPr>
      </w:pPr>
      <w:r>
        <w:rPr>
          <w:color w:val="333333"/>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Информационно-коммуникативные технологии</w:t>
      </w:r>
    </w:p>
    <w:p w:rsidR="00E61A3A" w:rsidRDefault="00E61A3A" w:rsidP="00E61A3A">
      <w:pPr>
        <w:pStyle w:val="af0"/>
        <w:ind w:firstLine="709"/>
        <w:jc w:val="both"/>
        <w:rPr>
          <w:color w:val="333333"/>
          <w:sz w:val="21"/>
          <w:szCs w:val="21"/>
        </w:rPr>
      </w:pPr>
      <w:r>
        <w:rPr>
          <w:color w:val="333333"/>
        </w:rPr>
        <w:t>Работа с доступной информацией в Интернете и на цифровых носителях информации.</w:t>
      </w:r>
    </w:p>
    <w:p w:rsidR="00E61A3A" w:rsidRDefault="00E61A3A" w:rsidP="00E61A3A">
      <w:pPr>
        <w:pStyle w:val="af0"/>
        <w:spacing w:before="0" w:beforeAutospacing="0" w:after="0" w:afterAutospacing="0"/>
        <w:ind w:firstLine="709"/>
        <w:jc w:val="both"/>
        <w:rPr>
          <w:color w:val="333333"/>
          <w:sz w:val="21"/>
          <w:szCs w:val="21"/>
        </w:rPr>
      </w:pPr>
      <w:r>
        <w:rPr>
          <w:color w:val="333333"/>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PowerPoint или другой.</w:t>
      </w:r>
    </w:p>
    <w:p w:rsidR="00E61A3A" w:rsidRDefault="00E61A3A" w:rsidP="00E61A3A">
      <w:pPr>
        <w:pStyle w:val="af0"/>
        <w:jc w:val="both"/>
        <w:rPr>
          <w:color w:val="333333"/>
          <w:sz w:val="21"/>
          <w:szCs w:val="21"/>
        </w:rPr>
      </w:pPr>
      <w:r>
        <w:rPr>
          <w:color w:val="333333"/>
        </w:rPr>
        <w:t>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before="0" w:beforeAutospacing="0" w:after="0" w:afterAutospacing="0"/>
        <w:jc w:val="both"/>
        <w:rPr>
          <w:b/>
          <w:bCs/>
          <w:color w:val="333333"/>
        </w:rPr>
      </w:pP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использовать их в ответах на вопросы и высказываниях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конструкции предложенных образцов изделий;</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E61A3A" w:rsidRDefault="00E61A3A" w:rsidP="00E61A3A">
      <w:pPr>
        <w:pStyle w:val="af0"/>
        <w:spacing w:before="0" w:beforeAutospacing="0" w:after="0" w:afterAutospacing="0"/>
        <w:ind w:firstLine="709"/>
        <w:jc w:val="both"/>
        <w:rPr>
          <w:color w:val="333333"/>
          <w:sz w:val="21"/>
          <w:szCs w:val="21"/>
        </w:rPr>
      </w:pPr>
      <w:r>
        <w:rPr>
          <w:color w:val="333333"/>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решать простые задачи на преобразование конструкции;</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работу в соответствии с инструкцией, устной или письменной;</w:t>
      </w:r>
    </w:p>
    <w:p w:rsidR="00E61A3A" w:rsidRDefault="00E61A3A" w:rsidP="00E61A3A">
      <w:pPr>
        <w:pStyle w:val="af0"/>
        <w:spacing w:before="0" w:beforeAutospacing="0" w:after="0" w:afterAutospacing="0"/>
        <w:ind w:firstLine="709"/>
        <w:jc w:val="both"/>
        <w:rPr>
          <w:color w:val="333333"/>
          <w:sz w:val="21"/>
          <w:szCs w:val="21"/>
        </w:rPr>
      </w:pPr>
      <w:r>
        <w:rPr>
          <w:color w:val="333333"/>
        </w:rPr>
        <w:t>соотносить результат работы с заданным алгоритмом, проверять изделия в действии, вносить необходимые дополнения и изменения;</w:t>
      </w:r>
    </w:p>
    <w:p w:rsidR="00E61A3A" w:rsidRDefault="00E61A3A" w:rsidP="00E61A3A">
      <w:pPr>
        <w:pStyle w:val="af0"/>
        <w:spacing w:before="0" w:beforeAutospacing="0" w:after="0" w:afterAutospacing="0"/>
        <w:ind w:firstLine="709"/>
        <w:jc w:val="both"/>
        <w:rPr>
          <w:color w:val="333333"/>
          <w:sz w:val="21"/>
          <w:szCs w:val="21"/>
        </w:rPr>
      </w:pPr>
      <w:r>
        <w:rPr>
          <w:color w:val="333333"/>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анализа и синтеза, сравнения, классификации предметов (изделий) с учётом указанных критериев;</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устройство простых изделий по образцу, рисунку, выделять основные и второстепенные составляющие конструкции.</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E61A3A" w:rsidRDefault="00E61A3A" w:rsidP="00E61A3A">
      <w:pPr>
        <w:pStyle w:val="af0"/>
        <w:spacing w:before="0" w:beforeAutospacing="0" w:after="0" w:afterAutospacing="0"/>
        <w:ind w:firstLine="709"/>
        <w:jc w:val="both"/>
        <w:rPr>
          <w:color w:val="333333"/>
          <w:sz w:val="21"/>
          <w:szCs w:val="21"/>
        </w:rPr>
      </w:pPr>
      <w:r>
        <w:rPr>
          <w:color w:val="333333"/>
        </w:rPr>
        <w:t>на основе анализа информации производить выбор наиболее эффективных способов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поиск дополнительной информации по тематике творческих и проектных работ;</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использовать рисунки из ресурса компьютера в оформлении изделий и другое;</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E61A3A" w:rsidRDefault="00E61A3A" w:rsidP="00E61A3A">
      <w:pPr>
        <w:pStyle w:val="af0"/>
        <w:spacing w:before="0" w:beforeAutospacing="0" w:after="0" w:afterAutospacing="0"/>
        <w:ind w:firstLine="709"/>
        <w:jc w:val="both"/>
        <w:rPr>
          <w:color w:val="333333"/>
          <w:sz w:val="21"/>
          <w:szCs w:val="21"/>
        </w:rPr>
      </w:pPr>
      <w:r>
        <w:rPr>
          <w:color w:val="333333"/>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создавать тексты-рассуждения: раскрывать последовательность операций при работе с разными материалами;</w:t>
      </w:r>
    </w:p>
    <w:p w:rsidR="00E61A3A" w:rsidRDefault="00E61A3A" w:rsidP="00E61A3A">
      <w:pPr>
        <w:pStyle w:val="af0"/>
        <w:spacing w:before="0" w:beforeAutospacing="0" w:after="0" w:afterAutospacing="0"/>
        <w:ind w:firstLine="709"/>
        <w:jc w:val="both"/>
        <w:rPr>
          <w:color w:val="333333"/>
          <w:sz w:val="21"/>
          <w:szCs w:val="21"/>
        </w:rPr>
      </w:pPr>
      <w:r>
        <w:rPr>
          <w:color w:val="333333"/>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принимать учебную задачу, самостоятельно определять цели учебно-познавательной деятельности;</w:t>
      </w:r>
    </w:p>
    <w:p w:rsidR="00E61A3A" w:rsidRDefault="00E61A3A" w:rsidP="00E61A3A">
      <w:pPr>
        <w:pStyle w:val="af0"/>
        <w:spacing w:before="0" w:beforeAutospacing="0" w:after="0" w:afterAutospacing="0"/>
        <w:ind w:firstLine="709"/>
        <w:jc w:val="both"/>
        <w:rPr>
          <w:color w:val="333333"/>
          <w:sz w:val="21"/>
          <w:szCs w:val="21"/>
        </w:rPr>
      </w:pPr>
      <w:r>
        <w:rPr>
          <w:color w:val="333333"/>
        </w:rPr>
        <w:t>планировать практическую работу в соответствии с поставленной целью и выполнять её в соответствии с планом;</w:t>
      </w:r>
    </w:p>
    <w:p w:rsidR="00E61A3A" w:rsidRDefault="00E61A3A" w:rsidP="00E61A3A">
      <w:pPr>
        <w:pStyle w:val="af0"/>
        <w:spacing w:before="0" w:beforeAutospacing="0" w:after="0" w:afterAutospacing="0"/>
        <w:ind w:firstLine="709"/>
        <w:jc w:val="both"/>
        <w:rPr>
          <w:color w:val="333333"/>
          <w:sz w:val="21"/>
          <w:szCs w:val="21"/>
        </w:rPr>
      </w:pPr>
      <w:r>
        <w:rPr>
          <w:color w:val="333333"/>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волевую саморегуляцию при выполнении задания.</w:t>
      </w:r>
    </w:p>
    <w:p w:rsidR="00E61A3A" w:rsidRDefault="00E61A3A" w:rsidP="00E61A3A">
      <w:pPr>
        <w:pStyle w:val="af0"/>
        <w:spacing w:before="0" w:beforeAutospacing="0" w:after="0" w:afterAutospacing="0"/>
        <w:jc w:val="both"/>
        <w:rPr>
          <w:rStyle w:val="af1"/>
          <w:rFonts w:eastAsiaTheme="majorEastAsia"/>
        </w:rPr>
      </w:pPr>
    </w:p>
    <w:p w:rsidR="00E61A3A" w:rsidRDefault="00E61A3A" w:rsidP="00E61A3A">
      <w:pPr>
        <w:pStyle w:val="af0"/>
        <w:spacing w:before="0" w:beforeAutospacing="0" w:after="0" w:afterAutospacing="0"/>
        <w:jc w:val="both"/>
        <w:rPr>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E61A3A" w:rsidRDefault="00E61A3A" w:rsidP="00E61A3A">
      <w:pPr>
        <w:pStyle w:val="af0"/>
        <w:spacing w:before="0" w:beforeAutospacing="0" w:after="0" w:afterAutospacing="0"/>
        <w:ind w:firstLine="709"/>
        <w:jc w:val="both"/>
        <w:rPr>
          <w:color w:val="333333"/>
        </w:rPr>
      </w:pPr>
      <w:r>
        <w:rPr>
          <w:color w:val="333333"/>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E61A3A" w:rsidRDefault="00E61A3A" w:rsidP="00E61A3A">
      <w:pPr>
        <w:pStyle w:val="af0"/>
        <w:spacing w:before="0" w:beforeAutospacing="0" w:after="0" w:afterAutospacing="0"/>
        <w:ind w:firstLine="709"/>
        <w:jc w:val="both"/>
        <w:rPr>
          <w:color w:val="333333"/>
        </w:rPr>
      </w:pPr>
    </w:p>
    <w:p w:rsidR="00E61A3A" w:rsidRDefault="00E61A3A" w:rsidP="00E61A3A">
      <w:pPr>
        <w:pStyle w:val="af0"/>
        <w:spacing w:before="0" w:beforeAutospacing="0" w:after="0" w:afterAutospacing="0"/>
        <w:ind w:firstLine="709"/>
        <w:jc w:val="both"/>
        <w:rPr>
          <w:color w:val="333333"/>
          <w:sz w:val="21"/>
          <w:szCs w:val="21"/>
        </w:rPr>
      </w:pPr>
    </w:p>
    <w:p w:rsidR="00E61A3A" w:rsidRPr="00B73C32" w:rsidRDefault="00E61A3A" w:rsidP="00E61A3A">
      <w:pPr>
        <w:spacing w:after="0" w:line="264" w:lineRule="auto"/>
        <w:ind w:left="120"/>
        <w:jc w:val="both"/>
        <w:rPr>
          <w:lang w:val="ru-RU"/>
        </w:rPr>
      </w:pPr>
      <w:r w:rsidRPr="00B73C32">
        <w:rPr>
          <w:rStyle w:val="af1"/>
          <w:color w:val="333333"/>
          <w:lang w:val="ru-RU"/>
        </w:rPr>
        <w:t>​</w:t>
      </w:r>
      <w:r w:rsidRPr="00B73C32">
        <w:rPr>
          <w:rFonts w:ascii="Times New Roman" w:hAnsi="Times New Roman"/>
          <w:b/>
          <w:color w:val="000000"/>
          <w:sz w:val="28"/>
          <w:lang w:val="ru-RU"/>
        </w:rPr>
        <w:t xml:space="preserve"> ПЛАНИРУЕМЫЕ ОБРАЗОВАТЕЛЬНЫЕ РЕЗУЛЬТАТЫ</w:t>
      </w:r>
    </w:p>
    <w:p w:rsidR="00E61A3A" w:rsidRDefault="00E61A3A" w:rsidP="00E61A3A">
      <w:pPr>
        <w:pStyle w:val="af0"/>
        <w:rPr>
          <w:color w:val="333333"/>
          <w:sz w:val="21"/>
          <w:szCs w:val="21"/>
        </w:rPr>
      </w:pPr>
      <w:bookmarkStart w:id="34" w:name="_Toc143620888"/>
      <w:bookmarkEnd w:id="34"/>
      <w:r>
        <w:rPr>
          <w:rStyle w:val="af1"/>
          <w:rFonts w:eastAsiaTheme="majorEastAsia"/>
          <w:color w:val="333333"/>
        </w:rPr>
        <w:t>ЛИЧНОСТНЫЕ РЕЗУЛЬТАТЫ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готовность вступать в сотрудничество с другими людьми с учётом этики общения, проявление толерантности и доброжелательности.</w:t>
      </w:r>
    </w:p>
    <w:p w:rsidR="00E61A3A" w:rsidRDefault="00E61A3A" w:rsidP="00E61A3A">
      <w:pPr>
        <w:pStyle w:val="af0"/>
        <w:rPr>
          <w:color w:val="333333"/>
          <w:sz w:val="21"/>
          <w:szCs w:val="21"/>
        </w:rPr>
      </w:pPr>
      <w:bookmarkStart w:id="35" w:name="_Toc143620889"/>
      <w:bookmarkEnd w:id="35"/>
      <w:r>
        <w:rPr>
          <w:rStyle w:val="af1"/>
          <w:rFonts w:eastAsiaTheme="majorEastAsia"/>
          <w:color w:val="333333"/>
        </w:rPr>
        <w:t>МЕТАПРЕДМЕТНЫЕ РЕЗУЛЬТАТЫ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61A3A" w:rsidRDefault="00E61A3A" w:rsidP="00E61A3A">
      <w:pPr>
        <w:pStyle w:val="af0"/>
        <w:spacing w:before="0" w:beforeAutospacing="0" w:after="0" w:afterAutospacing="0" w:line="225" w:lineRule="atLeast"/>
        <w:jc w:val="both"/>
        <w:rPr>
          <w:color w:val="333333"/>
          <w:sz w:val="21"/>
          <w:szCs w:val="21"/>
        </w:rPr>
      </w:pPr>
      <w:r>
        <w:rPr>
          <w:b/>
          <w:bCs/>
          <w:color w:val="333333"/>
        </w:rPr>
        <w:br/>
      </w:r>
      <w:r>
        <w:rPr>
          <w:rStyle w:val="af1"/>
          <w:rFonts w:eastAsiaTheme="majorEastAsia"/>
          <w:color w:val="333333"/>
        </w:rPr>
        <w:t>Познавательные универсальные учебные действия</w:t>
      </w:r>
    </w:p>
    <w:p w:rsidR="00E61A3A" w:rsidRDefault="00E61A3A" w:rsidP="00E61A3A">
      <w:pPr>
        <w:pStyle w:val="af0"/>
        <w:spacing w:before="0" w:beforeAutospacing="0" w:after="0" w:afterAutospacing="0" w:line="225" w:lineRule="atLeast"/>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осуществлять анализ объектов и изделий с выделением существенных и несущественных признаков;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сравнивать группы объектов (изделий), выделять в них общее и различия;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делать обобщения (технико-технологического и декоративно-художественного характера) по изучаемой тематике;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схемы, модели и простейшие чертежи в собственной практической творческой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E61A3A" w:rsidRDefault="00E61A3A" w:rsidP="00E61A3A">
      <w:pPr>
        <w:pStyle w:val="af0"/>
        <w:spacing w:before="0" w:beforeAutospacing="0" w:after="0" w:afterAutospacing="0" w:line="242" w:lineRule="atLeast"/>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следовать при выполнении работы инструкциям учителя или представленным в других информационных источниках.</w:t>
      </w:r>
    </w:p>
    <w:p w:rsidR="00E61A3A" w:rsidRDefault="00E61A3A" w:rsidP="00E61A3A">
      <w:pPr>
        <w:pStyle w:val="af0"/>
        <w:spacing w:before="0" w:beforeAutospacing="0" w:after="0" w:afterAutospacing="0" w:line="242" w:lineRule="atLeast"/>
        <w:jc w:val="both"/>
        <w:rPr>
          <w:rStyle w:val="af1"/>
          <w:rFonts w:eastAsiaTheme="majorEastAsia"/>
        </w:rPr>
      </w:pPr>
      <w:r>
        <w:rPr>
          <w:b/>
          <w:bCs/>
          <w:color w:val="333333"/>
        </w:rPr>
        <w:br/>
      </w:r>
    </w:p>
    <w:p w:rsidR="00E61A3A" w:rsidRDefault="00E61A3A" w:rsidP="00E61A3A">
      <w:pPr>
        <w:pStyle w:val="af0"/>
        <w:spacing w:before="0" w:beforeAutospacing="0" w:after="0" w:afterAutospacing="0" w:line="242" w:lineRule="atLeast"/>
        <w:jc w:val="both"/>
        <w:rPr>
          <w:sz w:val="21"/>
          <w:szCs w:val="21"/>
        </w:rPr>
      </w:pP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создавать тексты-описания на основе наблюдений (рассматривания) изделий декоративно-прикладного искусства народов России;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объяснять последовательность совершаемых действий при создании изделия.</w:t>
      </w:r>
    </w:p>
    <w:p w:rsidR="00E61A3A" w:rsidRDefault="00E61A3A" w:rsidP="00E61A3A">
      <w:pPr>
        <w:pStyle w:val="af0"/>
        <w:spacing w:before="0" w:beforeAutospacing="0" w:after="0" w:afterAutospacing="0" w:line="242" w:lineRule="atLeast"/>
        <w:jc w:val="both"/>
        <w:rPr>
          <w:color w:val="333333"/>
          <w:sz w:val="21"/>
          <w:szCs w:val="21"/>
        </w:rPr>
      </w:pPr>
      <w:r>
        <w:rPr>
          <w:b/>
          <w:bCs/>
          <w:color w:val="333333"/>
        </w:rPr>
        <w:br/>
      </w:r>
      <w:r>
        <w:rPr>
          <w:rStyle w:val="af1"/>
          <w:rFonts w:eastAsiaTheme="majorEastAsia"/>
          <w:color w:val="333333"/>
        </w:rPr>
        <w:t>Регулятивные универсальные учебные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рационально организовывать свою работу (подготовка рабочего места, поддержание и наведение порядка, уборка после работы);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правила безопасности труда при выполнении работы;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планировать работу, соотносить свои действия с поставленной целью;</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проявлять волевую саморегуляцию при выполнении работы.</w:t>
      </w:r>
    </w:p>
    <w:p w:rsidR="00E61A3A" w:rsidRDefault="00E61A3A" w:rsidP="00E61A3A">
      <w:pPr>
        <w:pStyle w:val="af0"/>
        <w:spacing w:before="0" w:beforeAutospacing="0" w:after="0" w:afterAutospacing="0" w:line="242" w:lineRule="atLeast"/>
        <w:jc w:val="both"/>
        <w:rPr>
          <w:color w:val="333333"/>
          <w:sz w:val="21"/>
          <w:szCs w:val="21"/>
        </w:rPr>
      </w:pPr>
      <w:r>
        <w:rPr>
          <w:b/>
          <w:bCs/>
          <w:color w:val="333333"/>
        </w:rPr>
        <w:br/>
      </w:r>
      <w:r>
        <w:rPr>
          <w:rStyle w:val="af1"/>
          <w:rFonts w:eastAsiaTheme="majorEastAsia"/>
          <w:color w:val="333333"/>
        </w:rPr>
        <w:t>Совместная деятельность:</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E61A3A" w:rsidRDefault="00E61A3A" w:rsidP="00E61A3A">
      <w:pPr>
        <w:pStyle w:val="af0"/>
        <w:rPr>
          <w:color w:val="333333"/>
          <w:sz w:val="21"/>
          <w:szCs w:val="21"/>
        </w:rPr>
      </w:pPr>
      <w:bookmarkStart w:id="36" w:name="_Toc143620890"/>
      <w:bookmarkStart w:id="37" w:name="_Toc134720971"/>
      <w:bookmarkEnd w:id="36"/>
      <w:bookmarkEnd w:id="37"/>
      <w:r>
        <w:rPr>
          <w:rStyle w:val="af1"/>
          <w:rFonts w:eastAsiaTheme="majorEastAsia"/>
          <w:color w:val="333333"/>
        </w:rPr>
        <w:t>ПРЕДМЕТНЫЕ РЕЗУЛЬТАТЫ</w:t>
      </w:r>
    </w:p>
    <w:p w:rsidR="00E61A3A" w:rsidRDefault="00E61A3A" w:rsidP="00E61A3A">
      <w:pPr>
        <w:pStyle w:val="af0"/>
        <w:rPr>
          <w:color w:val="333333"/>
          <w:sz w:val="21"/>
          <w:szCs w:val="21"/>
        </w:rPr>
      </w:pPr>
      <w:r>
        <w:rPr>
          <w:color w:val="333333"/>
        </w:rPr>
        <w:t>К концу обучения </w:t>
      </w:r>
      <w:r>
        <w:rPr>
          <w:rStyle w:val="af1"/>
          <w:rFonts w:eastAsiaTheme="majorEastAsia"/>
          <w:i/>
          <w:iCs/>
          <w:color w:val="333333"/>
        </w:rPr>
        <w:t>в 1 классе</w:t>
      </w:r>
      <w:r>
        <w:rPr>
          <w:color w:val="333333"/>
        </w:rPr>
        <w:t> 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правильно организовывать свой труд: своевременно подготавливать и убирать рабочее место, поддерживать порядок на нём в процессе труда;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применять правила безопасной работы ножницами, иглой и аккуратной работы с клеем;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ориентироваться в наименованиях основных технологических операций: разметка деталей, выделение деталей, сборка изделия;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оформлять изделия строчкой прямого стежка;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понятий «изделие», «деталь изделия», «образец», «заготовка», «материал», «инструмент», «приспособление», «конструирование», «аппликация»;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задания с опорой на готовый план;</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ручные инструменты (ножницы, игла, линейка) и приспособления (шаблон, стека, булавки и другие), безопасно хранить и работать ими;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различать материалы и инструменты по их назначению;</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и выполнять последовательность изготовления несложных изделий: разметка, резание, сборка, отделка;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другое, эстетично и аккуратно выполнять отделку раскрашиванием, аппликацией, строчкой прямого стежка;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для сушки плоских изделий пресс;</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 помощью учителя выполнять практическую работу и самоконтроль с опорой на инструкционную карту, образец, шаблон;</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различать разборные и неразборные конструкции несложных изделий;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осуществлять элементарное сотрудничество, участвовать в коллективных работах под руководством учителя;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несложные коллективные работы проектного характера.</w:t>
      </w:r>
    </w:p>
    <w:p w:rsidR="00E61A3A" w:rsidRDefault="00E61A3A" w:rsidP="00E61A3A">
      <w:pPr>
        <w:pStyle w:val="af0"/>
        <w:spacing w:before="0" w:beforeAutospacing="0" w:after="0" w:afterAutospacing="0" w:line="242" w:lineRule="atLeast"/>
        <w:jc w:val="both"/>
        <w:rPr>
          <w:color w:val="333333"/>
          <w:sz w:val="21"/>
          <w:szCs w:val="21"/>
        </w:rPr>
      </w:pPr>
      <w:r>
        <w:rPr>
          <w:color w:val="333333"/>
        </w:rPr>
        <w:br/>
        <w:t>К концу обучения </w:t>
      </w:r>
      <w:r>
        <w:rPr>
          <w:rStyle w:val="af1"/>
          <w:rFonts w:eastAsiaTheme="majorEastAsia"/>
          <w:i/>
          <w:iCs/>
          <w:color w:val="333333"/>
        </w:rPr>
        <w:t>во 2 классе</w:t>
      </w:r>
      <w:r>
        <w:rPr>
          <w:rStyle w:val="af"/>
          <w:rFonts w:eastAsiaTheme="majorEastAsia"/>
          <w:color w:val="333333"/>
        </w:rPr>
        <w:t> </w:t>
      </w:r>
      <w:r>
        <w:rPr>
          <w:color w:val="333333"/>
        </w:rPr>
        <w:t>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задания по самостоятельно составленному плану;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выделять, называть и применять изученные общие правила создания рукотворного мира в своей предметно-творческой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самостоятельно готовить рабочее место в соответствии с видом деятельности, поддерживать порядок во время работы, убирать рабочее место;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читать простейшие чертежи (эскизы), называть линии чертежа (линия контура и надреза, линия выносная и размерная, линия сгиба, линия симметрии);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биговку;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построение простейшего лекала (выкройки) правильной геометрической формы и разметку деталей кроя на ткани по нему/ней;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оформлять изделия и соединять детали освоенными ручными строчками;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понятия «развёртка» (трёхмерного предмета), соотносить объёмную конструкцию с изображениями её развёртки;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отличать макет от модели, строить трёхмерный макет из готовой развёртки;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определять неподвижный и подвижный способ соединения деталей и выполнять подвижное и неподвижное соединения известными способами;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конструировать и моделировать изделия из различных материалов по модели, простейшему чертежу или эскизу;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несложные конструкторско-технологические задачи;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делать выбор, какое мнение принять – своё или другое, высказанное в ходе обсуждения;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работу в малых группах, осуществлять сотрудничество;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профессии людей, работающих в сфере обслуживания.</w:t>
      </w:r>
    </w:p>
    <w:p w:rsidR="00E61A3A" w:rsidRDefault="00E61A3A" w:rsidP="00E61A3A">
      <w:pPr>
        <w:pStyle w:val="af0"/>
        <w:spacing w:before="0" w:beforeAutospacing="0" w:after="0" w:afterAutospacing="0" w:line="242" w:lineRule="atLeast"/>
        <w:jc w:val="both"/>
        <w:rPr>
          <w:color w:val="333333"/>
          <w:sz w:val="21"/>
          <w:szCs w:val="21"/>
        </w:rPr>
      </w:pPr>
      <w:r>
        <w:rPr>
          <w:color w:val="333333"/>
        </w:rPr>
        <w:br/>
        <w:t>К концу обучения </w:t>
      </w:r>
      <w:r>
        <w:rPr>
          <w:rStyle w:val="af1"/>
          <w:rFonts w:eastAsiaTheme="majorEastAsia"/>
          <w:i/>
          <w:iCs/>
          <w:color w:val="333333"/>
        </w:rPr>
        <w:t>в 3 классе</w:t>
      </w:r>
      <w:r>
        <w:rPr>
          <w:color w:val="333333"/>
        </w:rPr>
        <w:t> 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понятий «чертёж развёртки», «канцелярский нож», «шило», «искусственный материал»;</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узнавать и называть по характерным особенностям образцов или по описанию изученные и распространённые в крае ремёсла;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читать чертёж развёртки и выполнять разметку развёрток с помощью чертёжных инструментов (линейка, угольник, циркуль);</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узнавать и называть линии чертежа (осевая и центровая);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безопасно пользоваться канцелярским ножом, шилом;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рицовку;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соединение деталей и отделку изделия освоенными ручными строчками;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изменять конструкцию изделия по заданным условиям;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выбирать способ соединения и соединительный материал в зависимости от требований конструкции;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несколько видов информационных технологий и соответствующих способов передачи информации (из реального окружения обучающихся);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назначение основных устройств персонального компьютера для ввода, вывода и обработки информации;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основные правила безопасной работы на компьютере;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проектные задания в соответствии с содержанием изученного материала на основе полученных знаний и умений.</w:t>
      </w:r>
    </w:p>
    <w:p w:rsidR="00E61A3A" w:rsidRDefault="00E61A3A" w:rsidP="00E61A3A">
      <w:pPr>
        <w:pStyle w:val="af0"/>
        <w:spacing w:before="0" w:beforeAutospacing="0" w:after="0" w:afterAutospacing="0" w:line="242" w:lineRule="atLeast"/>
        <w:jc w:val="both"/>
        <w:rPr>
          <w:color w:val="333333"/>
          <w:sz w:val="21"/>
          <w:szCs w:val="21"/>
        </w:rPr>
      </w:pPr>
      <w:r>
        <w:rPr>
          <w:color w:val="333333"/>
        </w:rPr>
        <w:br/>
        <w:t>К концу обучения </w:t>
      </w:r>
      <w:r>
        <w:rPr>
          <w:rStyle w:val="af1"/>
          <w:rFonts w:eastAsiaTheme="majorEastAsia"/>
          <w:i/>
          <w:iCs/>
          <w:color w:val="333333"/>
        </w:rPr>
        <w:t>в 4 классе</w:t>
      </w:r>
      <w:r>
        <w:rPr>
          <w:color w:val="333333"/>
        </w:rPr>
        <w:t> 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элементарные основы бытовой культуры, выполнять доступные действия по самообслуживанию и доступные виды домашнего труда;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 основе усвоенных правил дизайна решать простейшие художественно-конструкторские задачи по созданию изделий с заданной функцией;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работать с доступной информацией, работать в программах Word, Power Point;</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E61A3A" w:rsidRPr="00E61A3A" w:rsidRDefault="00E61A3A" w:rsidP="00AC7882">
      <w:pPr>
        <w:pStyle w:val="af0"/>
        <w:spacing w:before="0" w:beforeAutospacing="0" w:after="0" w:afterAutospacing="0" w:line="242" w:lineRule="atLeast"/>
        <w:ind w:firstLine="709"/>
        <w:jc w:val="both"/>
        <w:rPr>
          <w:b/>
          <w:bCs/>
          <w:caps/>
          <w:color w:val="000000"/>
        </w:rPr>
        <w:sectPr w:rsidR="00E61A3A" w:rsidRPr="00E61A3A" w:rsidSect="00E61A3A">
          <w:type w:val="continuous"/>
          <w:pgSz w:w="11906" w:h="16838"/>
          <w:pgMar w:top="568" w:right="566" w:bottom="426" w:left="851" w:header="708" w:footer="708" w:gutter="0"/>
          <w:cols w:space="720"/>
        </w:sectPr>
      </w:pPr>
      <w:r>
        <w:rPr>
          <w:color w:val="333333"/>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E61A3A" w:rsidRPr="00B73C32" w:rsidRDefault="00E61A3A" w:rsidP="00E61A3A">
      <w:pPr>
        <w:spacing w:after="0"/>
        <w:rPr>
          <w:rFonts w:ascii="Times New Roman" w:eastAsia="Times New Roman" w:hAnsi="Times New Roman" w:cs="Times New Roman"/>
          <w:b/>
          <w:bCs/>
          <w:caps/>
          <w:color w:val="000000"/>
          <w:sz w:val="24"/>
          <w:szCs w:val="24"/>
          <w:lang w:val="ru-RU" w:eastAsia="ru-RU"/>
        </w:rPr>
      </w:pPr>
    </w:p>
    <w:p w:rsidR="00E61A3A" w:rsidRDefault="00E61A3A" w:rsidP="00E61A3A">
      <w:pPr>
        <w:spacing w:after="0"/>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ТЕМАТИЧЕСКОЕ ПЛАНИРОВАНИЕ</w:t>
      </w:r>
    </w:p>
    <w:p w:rsidR="00E61A3A" w:rsidRDefault="00E61A3A" w:rsidP="00E61A3A">
      <w:pPr>
        <w:spacing w:after="0"/>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1 КЛАСС</w:t>
      </w:r>
    </w:p>
    <w:tbl>
      <w:tblPr>
        <w:tblStyle w:val="af3"/>
        <w:tblW w:w="10200" w:type="dxa"/>
        <w:tblInd w:w="-431" w:type="dxa"/>
        <w:tblLook w:val="04A0"/>
      </w:tblPr>
      <w:tblGrid>
        <w:gridCol w:w="532"/>
        <w:gridCol w:w="1904"/>
        <w:gridCol w:w="791"/>
        <w:gridCol w:w="1619"/>
        <w:gridCol w:w="6271"/>
      </w:tblGrid>
      <w:tr w:rsidR="00E61A3A" w:rsidTr="00E61A3A">
        <w:trPr>
          <w:trHeight w:val="274"/>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Наименование разделов и тем программы</w:t>
            </w:r>
          </w:p>
        </w:tc>
        <w:tc>
          <w:tcPr>
            <w:tcW w:w="0" w:type="auto"/>
            <w:gridSpan w:val="2"/>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c>
          <w:tcPr>
            <w:tcW w:w="5653"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(цифровые) образовательные ресурсы</w:t>
            </w:r>
          </w:p>
        </w:tc>
      </w:tr>
      <w:tr w:rsidR="00E61A3A" w:rsidTr="00E61A3A">
        <w:trPr>
          <w:trHeight w:val="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r>
      <w:tr w:rsidR="00E61A3A" w:rsidRPr="00163E75"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Природное и техническое окружение человека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pStyle w:val="a6"/>
              <w:rPr>
                <w:rFonts w:ascii="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5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835"/>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Природные материалы. Свойства. Технологии обработки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Способы соединения природных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Композиция в художественно-декоративных изделиях</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Пластические массы. Свойства. Технология обработки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Изделие. Основа и детали изделия. </w:t>
            </w:r>
            <w:r>
              <w:rPr>
                <w:rFonts w:ascii="Times New Roman" w:eastAsia="Times New Roman" w:hAnsi="Times New Roman" w:cs="Times New Roman"/>
                <w:sz w:val="24"/>
                <w:szCs w:val="24"/>
                <w:lang w:eastAsia="ru-RU"/>
              </w:rPr>
              <w:t>Понятие «технология»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4"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Получение различных форм деталей изделия из пластилина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5"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1122"/>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Бумага. Ее основные свойства. Виды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ind w:right="3288"/>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6"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Картон. Его основные свойства. Виды картона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7"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Сгибание и складывание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8"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1408"/>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Ножницы – режущий инструмент. Резание бумаги и тонкого картона ножницами. </w:t>
            </w:r>
            <w:r>
              <w:rPr>
                <w:rFonts w:ascii="Times New Roman" w:eastAsia="Times New Roman" w:hAnsi="Times New Roman" w:cs="Times New Roman"/>
                <w:sz w:val="24"/>
                <w:szCs w:val="24"/>
                <w:lang w:eastAsia="ru-RU"/>
              </w:rPr>
              <w:t>Понятие «конструкция»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1135"/>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Шаблон – приспособление. Разметка бумажных деталей по шаблону</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представление о тканях и нитках</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Швейные иглы и приспособления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163E75"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Варианты строчки прямого стежка (перевивы). </w:t>
            </w:r>
            <w:r>
              <w:rPr>
                <w:rFonts w:ascii="Times New Roman" w:eastAsia="Times New Roman" w:hAnsi="Times New Roman" w:cs="Times New Roman"/>
                <w:sz w:val="24"/>
                <w:szCs w:val="24"/>
                <w:lang w:eastAsia="ru-RU"/>
              </w:rPr>
              <w:t>Вышивка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Tr="00E61A3A">
        <w:trPr>
          <w:trHeight w:val="27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r w:rsidR="00E61A3A" w:rsidTr="00E61A3A">
        <w:trPr>
          <w:trHeight w:val="561"/>
        </w:trPr>
        <w:tc>
          <w:tcPr>
            <w:tcW w:w="0" w:type="auto"/>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5653"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bl>
    <w:p w:rsidR="00E61A3A" w:rsidRDefault="00E61A3A" w:rsidP="00E61A3A">
      <w:pPr>
        <w:spacing w:after="0"/>
        <w:rPr>
          <w:rFonts w:ascii="Times New Roman" w:eastAsia="Times New Roman" w:hAnsi="Times New Roman" w:cs="Times New Roman"/>
          <w:b/>
          <w:bCs/>
          <w:caps/>
          <w:color w:val="000000"/>
          <w:sz w:val="24"/>
          <w:szCs w:val="24"/>
          <w:lang w:eastAsia="ru-RU"/>
        </w:rPr>
      </w:pPr>
    </w:p>
    <w:p w:rsidR="00E61A3A" w:rsidRDefault="00E61A3A" w:rsidP="00E61A3A">
      <w:pPr>
        <w:spacing w:after="0"/>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2 КЛАСС</w:t>
      </w:r>
    </w:p>
    <w:p w:rsidR="00E61A3A" w:rsidRDefault="00E61A3A" w:rsidP="00E61A3A">
      <w:pPr>
        <w:spacing w:after="0"/>
        <w:rPr>
          <w:rFonts w:ascii="Times New Roman" w:eastAsia="Times New Roman" w:hAnsi="Times New Roman" w:cs="Times New Roman"/>
          <w:b/>
          <w:bCs/>
          <w:caps/>
          <w:sz w:val="24"/>
          <w:szCs w:val="24"/>
          <w:lang w:eastAsia="ru-RU"/>
        </w:rPr>
      </w:pPr>
    </w:p>
    <w:tbl>
      <w:tblPr>
        <w:tblStyle w:val="af3"/>
        <w:tblW w:w="10847" w:type="dxa"/>
        <w:tblInd w:w="-431" w:type="dxa"/>
        <w:tblLook w:val="04A0"/>
      </w:tblPr>
      <w:tblGrid>
        <w:gridCol w:w="572"/>
        <w:gridCol w:w="3207"/>
        <w:gridCol w:w="805"/>
        <w:gridCol w:w="1654"/>
        <w:gridCol w:w="4609"/>
      </w:tblGrid>
      <w:tr w:rsidR="00E61A3A" w:rsidTr="00E61A3A">
        <w:trPr>
          <w:trHeight w:val="275"/>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Наименование разделов и тем программы</w:t>
            </w:r>
          </w:p>
        </w:tc>
        <w:tc>
          <w:tcPr>
            <w:tcW w:w="2151" w:type="dxa"/>
            <w:gridSpan w:val="2"/>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часов</w:t>
            </w:r>
          </w:p>
        </w:tc>
        <w:tc>
          <w:tcPr>
            <w:tcW w:w="4609"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E61A3A" w:rsidTr="00E61A3A">
        <w:trPr>
          <w:trHeight w:val="8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color w:val="000000"/>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Всего</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Практические работы</w:t>
            </w:r>
          </w:p>
        </w:tc>
        <w:tc>
          <w:tcPr>
            <w:tcW w:w="4609" w:type="dxa"/>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color w:val="000000"/>
                <w:sz w:val="24"/>
                <w:szCs w:val="24"/>
                <w:lang w:eastAsia="ru-RU"/>
              </w:rPr>
            </w:pPr>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Повторение и обобщение пройденного в первом классе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0</w:t>
            </w:r>
          </w:p>
          <w:p w:rsidR="00E61A3A" w:rsidRDefault="00E61A3A">
            <w:pPr>
              <w:spacing w:after="0"/>
              <w:jc w:val="center"/>
              <w:rPr>
                <w:rFonts w:ascii="Times New Roman" w:eastAsia="Times New Roman" w:hAnsi="Times New Roman" w:cs="Times New Roman"/>
                <w:sz w:val="24"/>
                <w:szCs w:val="24"/>
                <w:lang w:eastAsia="ru-RU"/>
              </w:rPr>
            </w:pP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4"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Средства художественной выразительности (композиция, цвет, форма, размер, тон, светотень, симметрия) в работах мастеров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5"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16"/>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Биговка. Сгибание тонкого картона и плотных видов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6"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Технология и технологические операции ручной обработки материалов (общее представление)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7"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Элементы графической грамоты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8"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Разметка прямоугольных деталей от двух прямых углов по линейке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9"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16"/>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Угольник – чертежный (контрольно-измерительный) инструмент. Разметка прямоугольных деталей по угольнику</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0"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sidRPr="00E61A3A">
              <w:rPr>
                <w:rFonts w:ascii="Times New Roman" w:eastAsia="Times New Roman" w:hAnsi="Times New Roman" w:cs="Times New Roman"/>
                <w:color w:val="000000"/>
                <w:sz w:val="24"/>
                <w:szCs w:val="24"/>
                <w:lang w:val="ru-RU" w:eastAsia="ru-RU"/>
              </w:rPr>
              <w:t xml:space="preserve">Циркуль – чертежный (контрольно-измерительный) инструмент. </w:t>
            </w:r>
            <w:r>
              <w:rPr>
                <w:rFonts w:ascii="Times New Roman" w:eastAsia="Times New Roman" w:hAnsi="Times New Roman" w:cs="Times New Roman"/>
                <w:color w:val="000000"/>
                <w:sz w:val="24"/>
                <w:szCs w:val="24"/>
                <w:lang w:eastAsia="ru-RU"/>
              </w:rPr>
              <w:t>Разметка круглых деталей циркулем</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1"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Подвижное и неподвижное соединение деталей. Соединение деталей изделия «щелевым замком»</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2"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Машины на службе у человека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3"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16"/>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Натуральные ткани. Основные свойства натуральных тканей</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P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4"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Виды ниток. Их назначение, использование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P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5"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Технология изготовления швейных изделий. Лекало. Строчка косого стежка и ее варианты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6"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RPr="00163E75"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7" w:history="1">
              <w:r>
                <w:rPr>
                  <w:rStyle w:val="a7"/>
                  <w:rFonts w:ascii="Times New Roman" w:eastAsia="Times New Roman" w:hAnsi="Times New Roman" w:cs="Times New Roman"/>
                  <w:kern w:val="0"/>
                  <w:sz w:val="24"/>
                  <w:szCs w:val="24"/>
                  <w:lang w:eastAsia="ru-RU"/>
                </w:rPr>
                <w:t>https</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resh</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edu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ru</w:t>
              </w:r>
              <w:r w:rsidRPr="00E61A3A">
                <w:rPr>
                  <w:rStyle w:val="a7"/>
                  <w:rFonts w:ascii="Times New Roman" w:eastAsia="Times New Roman" w:hAnsi="Times New Roman" w:cs="Times New Roman"/>
                  <w:kern w:val="0"/>
                  <w:sz w:val="24"/>
                  <w:szCs w:val="24"/>
                  <w:lang w:val="ru-RU" w:eastAsia="ru-RU"/>
                </w:rPr>
                <w:t>/</w:t>
              </w:r>
              <w:r>
                <w:rPr>
                  <w:rStyle w:val="a7"/>
                  <w:rFonts w:ascii="Times New Roman" w:eastAsia="Times New Roman" w:hAnsi="Times New Roman" w:cs="Times New Roman"/>
                  <w:kern w:val="0"/>
                  <w:sz w:val="24"/>
                  <w:szCs w:val="24"/>
                  <w:lang w:eastAsia="ru-RU"/>
                </w:rPr>
                <w:t>subject</w:t>
              </w:r>
              <w:r w:rsidRPr="00E61A3A">
                <w:rPr>
                  <w:rStyle w:val="a7"/>
                  <w:rFonts w:ascii="Times New Roman" w:eastAsia="Times New Roman" w:hAnsi="Times New Roman" w:cs="Times New Roman"/>
                  <w:kern w:val="0"/>
                  <w:sz w:val="24"/>
                  <w:szCs w:val="24"/>
                  <w:lang w:val="ru-RU" w:eastAsia="ru-RU"/>
                </w:rPr>
                <w:t>/8/2/</w:t>
              </w:r>
            </w:hyperlink>
          </w:p>
        </w:tc>
      </w:tr>
      <w:tr w:rsidR="00E61A3A" w:rsidTr="00E61A3A">
        <w:trPr>
          <w:trHeight w:val="540"/>
        </w:trPr>
        <w:tc>
          <w:tcPr>
            <w:tcW w:w="0" w:type="auto"/>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4609"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color w:val="000000"/>
                <w:sz w:val="24"/>
                <w:szCs w:val="24"/>
                <w:lang w:eastAsia="ru-RU"/>
              </w:rPr>
            </w:pPr>
          </w:p>
        </w:tc>
      </w:tr>
    </w:tbl>
    <w:p w:rsidR="00E61A3A" w:rsidRPr="00AC7882" w:rsidRDefault="00AC7882" w:rsidP="00E61A3A">
      <w:pPr>
        <w:spacing w:after="0"/>
        <w:rPr>
          <w:rFonts w:ascii="Times New Roman" w:eastAsia="Times New Roman" w:hAnsi="Times New Roman" w:cs="Times New Roman"/>
          <w:b/>
          <w:bCs/>
          <w:caps/>
          <w:color w:val="000000"/>
          <w:sz w:val="24"/>
          <w:szCs w:val="24"/>
          <w:lang w:val="ru-RU" w:eastAsia="ru-RU"/>
        </w:rPr>
      </w:pPr>
      <w:r>
        <w:rPr>
          <w:rFonts w:ascii="Times New Roman" w:eastAsia="Times New Roman" w:hAnsi="Times New Roman" w:cs="Times New Roman"/>
          <w:b/>
          <w:bCs/>
          <w:caps/>
          <w:color w:val="000000"/>
          <w:sz w:val="24"/>
          <w:szCs w:val="24"/>
          <w:lang w:eastAsia="ru-RU"/>
        </w:rPr>
        <w:t>3 КЛАС</w:t>
      </w:r>
      <w:r>
        <w:rPr>
          <w:rFonts w:ascii="Times New Roman" w:eastAsia="Times New Roman" w:hAnsi="Times New Roman" w:cs="Times New Roman"/>
          <w:b/>
          <w:bCs/>
          <w:caps/>
          <w:color w:val="000000"/>
          <w:sz w:val="24"/>
          <w:szCs w:val="24"/>
          <w:lang w:val="ru-RU" w:eastAsia="ru-RU"/>
        </w:rPr>
        <w:t>С</w:t>
      </w:r>
    </w:p>
    <w:tbl>
      <w:tblPr>
        <w:tblStyle w:val="af3"/>
        <w:tblW w:w="10919" w:type="dxa"/>
        <w:tblInd w:w="-431" w:type="dxa"/>
        <w:tblLook w:val="04A0"/>
      </w:tblPr>
      <w:tblGrid>
        <w:gridCol w:w="541"/>
        <w:gridCol w:w="3754"/>
        <w:gridCol w:w="805"/>
        <w:gridCol w:w="2433"/>
        <w:gridCol w:w="3386"/>
      </w:tblGrid>
      <w:tr w:rsidR="00E61A3A" w:rsidTr="00E61A3A">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3900" w:type="dxa"/>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Наименование разделов и тем программы</w:t>
            </w:r>
          </w:p>
        </w:tc>
        <w:tc>
          <w:tcPr>
            <w:tcW w:w="3140" w:type="dxa"/>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rPr>
                <w:rFonts w:ascii="Times New Roman" w:eastAsia="Times New Roman" w:hAnsi="Times New Roman" w:cs="Times New Roman"/>
                <w:sz w:val="24"/>
                <w:szCs w:val="24"/>
                <w:lang w:val="ru-RU" w:eastAsia="ru-RU"/>
              </w:rPr>
            </w:pPr>
          </w:p>
        </w:tc>
        <w:tc>
          <w:tcPr>
            <w:tcW w:w="3408"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(цифровые) образовательные ресурсы</w:t>
            </w:r>
          </w:p>
        </w:tc>
      </w:tr>
      <w:tr w:rsidR="00E61A3A" w:rsidTr="00E61A3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p w:rsidR="00E61A3A" w:rsidRDefault="00E61A3A">
            <w:pPr>
              <w:spacing w:after="0"/>
              <w:jc w:val="center"/>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900"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Повторение и обобщение пройденного во втором классе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pStyle w:val="a6"/>
              <w:rPr>
                <w:rFonts w:ascii="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88"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Информационно-коммуникативные технологии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 xml:space="preserve">РЭШ Технология - 3 класс - Российская электронная </w:t>
            </w:r>
            <w:r w:rsidRPr="00E61A3A">
              <w:rPr>
                <w:rFonts w:ascii="Times New Roman" w:hAnsi="Times New Roman" w:cs="Times New Roman"/>
                <w:sz w:val="24"/>
                <w:szCs w:val="24"/>
                <w:lang w:val="ru-RU" w:eastAsia="ru-RU"/>
              </w:rPr>
              <w:lastRenderedPageBreak/>
              <w:t>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8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900"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Способы получения объемных рельефных форм и изображений (технология обработки пластических масс, креповой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Способы получения объемных рельефных форм и изображений Фольга. </w:t>
            </w:r>
            <w:r>
              <w:rPr>
                <w:rFonts w:ascii="Times New Roman" w:eastAsia="Times New Roman" w:hAnsi="Times New Roman" w:cs="Times New Roman"/>
                <w:sz w:val="24"/>
                <w:szCs w:val="24"/>
                <w:lang w:eastAsia="ru-RU"/>
              </w:rPr>
              <w:t>Технология обработки фольги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900"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Архитектура и строительство. Гофрокартон. Его строение свойства, сферы использования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Объемные формы деталей и изделий. </w:t>
            </w:r>
            <w:r>
              <w:rPr>
                <w:rFonts w:ascii="Times New Roman" w:eastAsia="Times New Roman" w:hAnsi="Times New Roman" w:cs="Times New Roman"/>
                <w:sz w:val="24"/>
                <w:szCs w:val="24"/>
                <w:lang w:eastAsia="ru-RU"/>
              </w:rPr>
              <w:t>Развертка. Чертеж развертки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Технологии обработки текстильных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4"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Пришивание пуговиц. Ремонт одежды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5"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Современные производства и профессии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6"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163E75"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Подвижное и неподвижное соединение деталей из деталей наборов типа «Конструктор». </w:t>
            </w:r>
            <w:r>
              <w:rPr>
                <w:rFonts w:ascii="Times New Roman" w:eastAsia="Times New Roman" w:hAnsi="Times New Roman" w:cs="Times New Roman"/>
                <w:sz w:val="24"/>
                <w:szCs w:val="24"/>
                <w:lang w:eastAsia="ru-RU"/>
              </w:rPr>
              <w:t>Конструирование изделий из разных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7"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8"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r w:rsidR="00E61A3A" w:rsidTr="00E61A3A">
        <w:trPr>
          <w:trHeight w:val="20"/>
        </w:trPr>
        <w:tc>
          <w:tcPr>
            <w:tcW w:w="4372" w:type="dxa"/>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408"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bl>
    <w:p w:rsidR="00E61A3A" w:rsidRDefault="00AC7882" w:rsidP="00E61A3A">
      <w:pPr>
        <w:spacing w:after="0"/>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4 КЛАСС</w:t>
      </w:r>
    </w:p>
    <w:tbl>
      <w:tblPr>
        <w:tblStyle w:val="af3"/>
        <w:tblW w:w="10977" w:type="dxa"/>
        <w:tblInd w:w="-431" w:type="dxa"/>
        <w:tblLook w:val="04A0"/>
      </w:tblPr>
      <w:tblGrid>
        <w:gridCol w:w="540"/>
        <w:gridCol w:w="3494"/>
        <w:gridCol w:w="805"/>
        <w:gridCol w:w="1654"/>
        <w:gridCol w:w="4484"/>
      </w:tblGrid>
      <w:tr w:rsidR="00E61A3A" w:rsidTr="00E61A3A">
        <w:trPr>
          <w:trHeight w:val="274"/>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3783" w:type="dxa"/>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Наименование разделов и тем программы</w:t>
            </w:r>
          </w:p>
        </w:tc>
        <w:tc>
          <w:tcPr>
            <w:tcW w:w="1930" w:type="dxa"/>
            <w:gridSpan w:val="2"/>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c>
          <w:tcPr>
            <w:tcW w:w="4786"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(цифровые) образовательные ресурсы</w:t>
            </w:r>
          </w:p>
        </w:tc>
      </w:tr>
      <w:tr w:rsidR="00E61A3A" w:rsidTr="00E61A3A">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w:t>
            </w: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Повторение и обобщение изученного в третьем классе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8"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Информационно-коммуникативные технологии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робототехнических моделей</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Конструирование сложных изделий из бумаги и картона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Конструирование объемных изделий из разверток</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Интерьеры разных времен. Декор интерьера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575"/>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Синтетические материалы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4"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История одежды и текстильных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5"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163E75"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Подвижные способы соединения деталей усложненных конструкций</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6"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786"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r w:rsidR="00E61A3A" w:rsidTr="00E61A3A">
        <w:trPr>
          <w:trHeight w:val="824"/>
        </w:trPr>
        <w:tc>
          <w:tcPr>
            <w:tcW w:w="4261" w:type="dxa"/>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786"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bl>
    <w:p w:rsidR="00E61A3A" w:rsidRDefault="00E61A3A">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B73C32" w:rsidRDefault="00B73C32" w:rsidP="00B73C32">
      <w:pPr>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 xml:space="preserve">Приложение 1  </w:t>
      </w:r>
    </w:p>
    <w:p w:rsidR="00B73C32" w:rsidRPr="00AC7882" w:rsidRDefault="00B73C32" w:rsidP="00B73C32">
      <w:pPr>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lastRenderedPageBreak/>
        <w:t xml:space="preserve">к </w:t>
      </w:r>
      <w:r w:rsidR="003A68C0">
        <w:rPr>
          <w:rFonts w:ascii="Times New Roman" w:hAnsi="Times New Roman" w:cs="Times New Roman"/>
          <w:sz w:val="24"/>
          <w:szCs w:val="24"/>
          <w:lang w:val="ru-RU"/>
        </w:rPr>
        <w:t>А</w:t>
      </w:r>
      <w:r w:rsidRPr="00AC7882">
        <w:rPr>
          <w:rFonts w:ascii="Times New Roman" w:hAnsi="Times New Roman" w:cs="Times New Roman"/>
          <w:sz w:val="24"/>
          <w:szCs w:val="24"/>
          <w:lang w:val="ru-RU"/>
        </w:rPr>
        <w:t xml:space="preserve">ООП НОО </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УТВЕРЖДЕНО</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 xml:space="preserve">приказом директора </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школы от 01.09.2023 г. № 138</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rPr>
          <w:rFonts w:ascii="Times New Roman" w:hAnsi="Times New Roman" w:cs="Times New Roman"/>
          <w:sz w:val="28"/>
          <w:szCs w:val="28"/>
          <w:lang w:val="ru-RU"/>
        </w:rPr>
      </w:pPr>
    </w:p>
    <w:p w:rsidR="00B73C32" w:rsidRPr="00AC7882" w:rsidRDefault="00B73C32" w:rsidP="00B73C32">
      <w:pPr>
        <w:jc w:val="center"/>
        <w:rPr>
          <w:rFonts w:ascii="Times New Roman" w:hAnsi="Times New Roman" w:cs="Times New Roman"/>
          <w:sz w:val="28"/>
          <w:szCs w:val="28"/>
          <w:lang w:val="ru-RU"/>
        </w:rPr>
      </w:pPr>
      <w:r w:rsidRPr="00AC7882">
        <w:rPr>
          <w:rFonts w:ascii="Times New Roman" w:hAnsi="Times New Roman" w:cs="Times New Roman"/>
          <w:sz w:val="28"/>
          <w:szCs w:val="28"/>
          <w:lang w:val="ru-RU"/>
        </w:rPr>
        <w:t>Рабочая программа учебного предмета</w:t>
      </w:r>
    </w:p>
    <w:p w:rsidR="00B73C32" w:rsidRPr="00B73C32" w:rsidRDefault="00B73C32" w:rsidP="00B73C32">
      <w:pPr>
        <w:jc w:val="center"/>
        <w:rPr>
          <w:rFonts w:ascii="Times New Roman" w:hAnsi="Times New Roman" w:cs="Times New Roman"/>
          <w:sz w:val="28"/>
          <w:szCs w:val="28"/>
          <w:lang w:val="ru-RU"/>
        </w:rPr>
      </w:pPr>
      <w:r w:rsidRPr="00B73C32">
        <w:rPr>
          <w:rFonts w:ascii="Times New Roman" w:hAnsi="Times New Roman" w:cs="Times New Roman"/>
          <w:sz w:val="28"/>
          <w:szCs w:val="28"/>
          <w:lang w:val="ru-RU"/>
        </w:rPr>
        <w:t xml:space="preserve"> «</w:t>
      </w:r>
      <w:r w:rsidRPr="00B73C32">
        <w:rPr>
          <w:rFonts w:ascii="Times New Roman" w:eastAsia="Calibri" w:hAnsi="Times New Roman" w:cs="Times New Roman"/>
          <w:sz w:val="28"/>
          <w:szCs w:val="28"/>
          <w:lang w:val="ru-RU"/>
        </w:rPr>
        <w:t>Основы религиозной культуры и светской этики</w:t>
      </w:r>
      <w:r w:rsidRPr="00B73C32">
        <w:rPr>
          <w:rFonts w:ascii="Times New Roman" w:hAnsi="Times New Roman" w:cs="Times New Roman"/>
          <w:sz w:val="28"/>
          <w:szCs w:val="28"/>
          <w:lang w:val="ru-RU"/>
        </w:rPr>
        <w:t>»</w:t>
      </w:r>
    </w:p>
    <w:p w:rsidR="00B73C32" w:rsidRPr="00FB14D1" w:rsidRDefault="00B73C32" w:rsidP="00B73C32">
      <w:pPr>
        <w:jc w:val="center"/>
        <w:rPr>
          <w:rFonts w:ascii="Times New Roman" w:hAnsi="Times New Roman" w:cs="Times New Roman"/>
          <w:sz w:val="28"/>
          <w:szCs w:val="28"/>
          <w:lang w:val="ru-RU"/>
        </w:rPr>
      </w:pPr>
      <w:r w:rsidRPr="00FB14D1">
        <w:rPr>
          <w:rFonts w:ascii="Times New Roman" w:hAnsi="Times New Roman" w:cs="Times New Roman"/>
          <w:sz w:val="28"/>
          <w:szCs w:val="28"/>
          <w:lang w:val="ru-RU"/>
        </w:rPr>
        <w:t>(для обучающихся 4 классов)</w:t>
      </w: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rPr>
          <w:rFonts w:ascii="Times New Roman" w:hAnsi="Times New Roman" w:cs="Times New Roman"/>
          <w:sz w:val="28"/>
          <w:szCs w:val="28"/>
          <w:lang w:val="ru-RU"/>
        </w:rPr>
      </w:pPr>
    </w:p>
    <w:p w:rsidR="00B73C32" w:rsidRPr="00FB14D1" w:rsidRDefault="00B73C32" w:rsidP="00B73C32">
      <w:pP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spacing w:after="0"/>
        <w:jc w:val="both"/>
        <w:rPr>
          <w:rFonts w:ascii="Times New Roman" w:eastAsia="Calibri" w:hAnsi="Times New Roman" w:cs="Times New Roman"/>
          <w:sz w:val="24"/>
          <w:szCs w:val="24"/>
          <w:lang w:val="ru-RU"/>
        </w:rPr>
      </w:pPr>
    </w:p>
    <w:p w:rsidR="00B73C32" w:rsidRPr="00B73C32" w:rsidRDefault="00B73C32" w:rsidP="00B73C32">
      <w:pPr>
        <w:rPr>
          <w:rFonts w:ascii="Times New Roman" w:eastAsiaTheme="minorEastAsia" w:hAnsi="Times New Roman" w:cs="Times New Roman"/>
          <w:b/>
          <w:bCs/>
          <w:sz w:val="28"/>
          <w:szCs w:val="24"/>
          <w:lang w:val="ru-RU"/>
        </w:rPr>
      </w:pPr>
      <w:r>
        <w:rPr>
          <w:rFonts w:ascii="Times New Roman" w:hAnsi="Times New Roman" w:cs="Times New Roman"/>
          <w:b/>
          <w:bCs/>
          <w:sz w:val="28"/>
          <w:szCs w:val="24"/>
        </w:rPr>
        <w:lastRenderedPageBreak/>
        <w:t>C</w:t>
      </w:r>
      <w:r w:rsidRPr="00B73C32">
        <w:rPr>
          <w:rFonts w:ascii="Times New Roman" w:hAnsi="Times New Roman" w:cs="Times New Roman"/>
          <w:b/>
          <w:bCs/>
          <w:sz w:val="28"/>
          <w:szCs w:val="24"/>
          <w:lang w:val="ru-RU"/>
        </w:rPr>
        <w:t>ОДЕРЖАНИЕ ПРОГРАММЫ УЧЕБНОГО ПРЕДМЕТА</w:t>
      </w:r>
    </w:p>
    <w:p w:rsidR="00B73C32" w:rsidRPr="00B73C32" w:rsidRDefault="00B73C32" w:rsidP="00B73C32">
      <w:pPr>
        <w:spacing w:after="0"/>
        <w:jc w:val="both"/>
        <w:rPr>
          <w:rFonts w:ascii="Times New Roman" w:eastAsia="Calibri" w:hAnsi="Times New Roman" w:cs="Times New Roman"/>
          <w:sz w:val="24"/>
          <w:szCs w:val="24"/>
          <w:lang w:val="ru-RU"/>
        </w:rPr>
      </w:pPr>
      <w:r w:rsidRPr="00B73C32">
        <w:rPr>
          <w:rFonts w:ascii="Times New Roman" w:eastAsia="Calibri" w:hAnsi="Times New Roman" w:cs="Times New Roman"/>
          <w:sz w:val="24"/>
          <w:szCs w:val="24"/>
          <w:lang w:val="ru-RU"/>
        </w:rPr>
        <w:t>Данный курс «Основы православной культуры» используется в рамках комплексного предмета «</w:t>
      </w:r>
      <w:bookmarkStart w:id="38" w:name="_Hlk138665403"/>
      <w:r w:rsidRPr="00B73C32">
        <w:rPr>
          <w:rFonts w:ascii="Times New Roman" w:eastAsia="Calibri" w:hAnsi="Times New Roman" w:cs="Times New Roman"/>
          <w:sz w:val="24"/>
          <w:szCs w:val="24"/>
          <w:lang w:val="ru-RU"/>
        </w:rPr>
        <w:t>Основы религиозной культуры и светской этики</w:t>
      </w:r>
      <w:bookmarkEnd w:id="38"/>
      <w:r w:rsidRPr="00B73C32">
        <w:rPr>
          <w:rFonts w:ascii="Times New Roman" w:eastAsia="Calibri" w:hAnsi="Times New Roman" w:cs="Times New Roman"/>
          <w:sz w:val="24"/>
          <w:szCs w:val="24"/>
          <w:lang w:val="ru-RU"/>
        </w:rPr>
        <w:t xml:space="preserve">». Обучение организуется с согласия обучающегося и по выбору родителей. </w:t>
      </w:r>
    </w:p>
    <w:p w:rsidR="00B73C32" w:rsidRPr="00FB14D1" w:rsidRDefault="00B73C32" w:rsidP="00B73C32">
      <w:pPr>
        <w:spacing w:after="0"/>
        <w:jc w:val="both"/>
        <w:rPr>
          <w:rFonts w:ascii="Times New Roman" w:eastAsiaTheme="minorEastAsia" w:hAnsi="Times New Roman" w:cs="Times New Roman"/>
          <w:b/>
          <w:sz w:val="24"/>
          <w:szCs w:val="24"/>
          <w:lang w:val="ru-RU"/>
        </w:rPr>
      </w:pPr>
      <w:r w:rsidRPr="00B73C32">
        <w:rPr>
          <w:rFonts w:ascii="Times New Roman" w:hAnsi="Times New Roman" w:cs="Times New Roman"/>
          <w:b/>
          <w:sz w:val="24"/>
          <w:szCs w:val="24"/>
          <w:lang w:val="ru-RU"/>
        </w:rPr>
        <w:t xml:space="preserve">Тема 1. </w:t>
      </w:r>
      <w:r w:rsidRPr="00FB14D1">
        <w:rPr>
          <w:rFonts w:ascii="Times New Roman" w:hAnsi="Times New Roman" w:cs="Times New Roman"/>
          <w:b/>
          <w:sz w:val="24"/>
          <w:szCs w:val="24"/>
          <w:lang w:val="ru-RU"/>
        </w:rPr>
        <w:t>Россия — наша Родина (2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Россия — наша Родина. Россия — огромная страна. Богатство и разнообразие природы нашей страны. России принадлежит пятая часть всех лесов мира. Природа и география России. Животный и растительный мир нашей страны, заповедники и национальные парки. Песни и стихи о Родине. Пейзажи России. Воспевание красоты родной земли — излюбленная тема в русской культуре. Официальное название России — Российская Федерация. Главная сила в государстве — народ. Богатства России — заслуга народа, хранившего и приумножавшего ее достояние, ее культуру. Национальный состав России. Россия — общий дом для всех народов, ее населяющих. Необходимость для всеобщего благополучия в государстве почтительно относиться к истории страны, ее национальной культуре, традициям. Любовь к России, воспеваемая в поэзии, песенном творчестве.</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 Православная духовная традиция (2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Исторические имена России. Понятия духовности, традиции, духовной традиции, культуры, религии. Православная духовная традиция и ее роль в формировании культуры Отечества. 988 год — дата Крещения Руси. Князь Владимир Святой — креститель Руси. Понятие «государственная религия». Символическое значение креста как главного христианского символа. Государственные символы: флаг, герб, гимн. Знакомство с текстом гимна России, символическими духовными смыслами элементов и цветов герба, государственного флага России и штандарта Президента России. </w:t>
      </w:r>
      <w:r w:rsidRPr="00FB14D1">
        <w:rPr>
          <w:rFonts w:ascii="Times New Roman" w:hAnsi="Times New Roman" w:cs="Times New Roman"/>
          <w:sz w:val="24"/>
          <w:szCs w:val="24"/>
          <w:lang w:val="ru-RU"/>
        </w:rPr>
        <w:t>Образ Георгия Победоносца на гербе Москвы и России.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3. Что такое христианство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Новая эра и Рождество Христово. Современный отсчет времени. Иисус Христос — Спаситель мира. Святая Земля. Вифлеем — место рождения Иисуса Христа. Священное Писание и Новый Завет. Четвероевангелие: Евангелие от Матфея, Марка, Луки, Иоанна. Значение слова «Евангелие». Богочеловек — Сын Бога и Сын Человеческий. Боговоплощение от Духа Святого и Девы Марии.Иоанн Предтеча — Креститель Господа Иисуса Христа. Проповедь Царства Божия (Царства Небесного). Понятие «апостолы».</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4. Особенности восточного христианства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Три основных направления христианства: православие, католицизм, протестантизм. Синонимы, означающие православие: Восточное христианство, Византийская, Греческая вера. Понятия инославия и иноверия. Вселенские Соборы. Символ веры как краткая формулировка вероучительных истин. Празднование Пасхи. Традиция иконопочитания. Полное название Православной (Восточной, Византийской, Греческой) Церкви — Единая Святая Соборная и Апостольская Церковь.</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5. Культура и религия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Происхождение культуры, происхождение термина «культура». Происхождение религии. Понятие богооткровения. Связь между культурой и религией в истории человеческого общества. Связь между культурой и религией в современном обществе. Основные существенные признаки культуры: результат деятельности человека, ценность и полезность для человека и общества. Мировоззрение. Этика.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6. Добро и зло в православной традиции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 xml:space="preserve">Библия — Священное Писание. Традиционный — религиозный — взгляд на происхождение добра и зла. Сотворение мира духов. Отпадение Денницы. Сотворение первых людей и их пребывание в раю. Древо познания добра и зла. Грехопадение первых людей. Первородный грех. </w:t>
      </w:r>
      <w:r w:rsidRPr="00FB14D1">
        <w:rPr>
          <w:rFonts w:ascii="Times New Roman" w:hAnsi="Times New Roman" w:cs="Times New Roman"/>
          <w:sz w:val="24"/>
          <w:szCs w:val="24"/>
          <w:lang w:val="ru-RU"/>
        </w:rPr>
        <w:t>Ад. Спасение души.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7. Во что верят православные христиане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Вера как основа любой религии и синоним слова «религия». Догматы — вероучительные истины. Символ веры. Раскрытие смыслов членов Символа веры. Понятие о Святой Троице, Троице Единосущной, Ипостаси. Учение о Христе, Божественной и человеческой природе Иисуса Христа. Таинство Крещения как начало пути спасения. </w:t>
      </w:r>
      <w:r w:rsidRPr="00FB14D1">
        <w:rPr>
          <w:rFonts w:ascii="Times New Roman" w:hAnsi="Times New Roman" w:cs="Times New Roman"/>
          <w:sz w:val="24"/>
          <w:szCs w:val="24"/>
          <w:lang w:val="ru-RU"/>
        </w:rPr>
        <w:t>Главные заповеди в Евангелии.</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8. Золотое правило нравственности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Свобода вероисповедания граждан России. Закрепление права на свободу вероисповедания, убеждений, национальную культуру, родной язык в Конституции России — Основном законе нашей страны. Золотое правило нравственности: формулировка, смысл правила, распространенность в разных культурах.</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9. Любовь к ближнему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Повторение главных евангельских заповедей. Притча как форма проповеди. Притча о добром самарянине. Духовно-этический анализ притчи. </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10. Милосердие и сострадание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Расширение и углубление духовно-этического смысла притчи о добром самарянине. Раскрытие понятий милосердия и сострадания. Примеры милосердия и сострадания из современной жизни и опыта школьников.</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11. Отношение к труду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Книга Бытие о сотворении мира и человека. Сотворение мира как творческий труд Создателя. Божественный замысел сотворения человека и выполнение замысла. Труд человека в раю. Труд после грехопадения первых людей и изгнания их из рая. </w:t>
      </w:r>
      <w:r w:rsidRPr="00FB14D1">
        <w:rPr>
          <w:rFonts w:ascii="Times New Roman" w:hAnsi="Times New Roman" w:cs="Times New Roman"/>
          <w:sz w:val="24"/>
          <w:szCs w:val="24"/>
          <w:lang w:val="ru-RU"/>
        </w:rPr>
        <w:t xml:space="preserve">Духовный закон о труде, полученный через пророка Моисея. </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12. Долг и ответственность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Долг и ответственность. Формирование чувства долга и ответственности в православной культуре. Библия об ответственности человека за мир. Всемирный потоп. Евангельская притча о талантах. Духовно-этический смысл притчи о талантах.</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13. Защита отечества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Традиционное православное отношение к Отечеству. Понимание в православной традиции защиты Отечества как священного долга каждого гражданина. Лозунг русского воинства: «За веру, царя и Отечество». Традиционное отношение в православной культуре к России как дому Пресвятой Богородицы. Первые ордена в России и их посвящение духовным подвигам святых. Воинские награды. Орден Святого Георгия — высшая награда России. Имена великих русских полководцев. Статья Конституции РФ о защите Отечества.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14. Десять заповедей божиих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Понятие о заповедях Божиих. Миссия пророка Моисея. Получение заповедей Божиих на горе Синай. Скрижали. Содержание и толкование десяти заповедей Божиих. Распространение десяти заповедей Божиих по всему миру и принятие их в качестве нравственной нормы в человеческом обществе.</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15. Заповеди блаженства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Царства Божия. Понятие о проповеди как поучающей речи. Нагорная проповедь Спасителя, ее содержание и значение. Понятие блаженства как высшей духовно-нравственной радости, высшего счастья. Заповеди блаженства. Религиозная преемственность и новизна в учении Христа.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16. Православие в России (2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Древнее предание о посещении святым апостолом Андреем Первозванным исконно русских земель. «Повесть временных лет» и «Степенная книга» как древнейшие литературные памятники русской культуры. Первые русские князья-христиане Аскольд и Дир. Княгиня Ольга. Принятие княгиней Ольгой святого крещения в Константинополе (Царьграде), столице Византии. Князь Владимир и его выбор веры. Крещение князя Владимира. Крещение Руси. Распространение православия на Руси после ее крещения и развитие православной культуры.</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17. Православный храм и другие святыни (2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Традиционное понятие храма как общего дома Бога и верующих в него. Разнообразие храмовых построек, купол с водруженным крестом как главная отличительная особенность православных храмов. Внешнее и внутреннее устроение храма. Храмовые предметы. Понятие «святые мощи», их почитание в православной традиции.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18. Таинства православной церкви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Таинства Церкви. Назначение церковных таинств. Семь церковных таинств: Крещение, Миропомазание, Исповедь, Причащение, Соборование, Венчание, таинство Священства.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19. Древнейшие чудотворные иконы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Почитание икон как святынь. Понятие «чудотворные иконы». Спас Нерукотворный — первая икона. История появления иконы «Спас Нерукотворный». Первые иконы Пресвятой Богородицы. </w:t>
      </w:r>
      <w:r w:rsidRPr="00B73C32">
        <w:rPr>
          <w:rFonts w:ascii="Times New Roman" w:hAnsi="Times New Roman" w:cs="Times New Roman"/>
          <w:sz w:val="24"/>
          <w:szCs w:val="24"/>
          <w:lang w:val="ru-RU"/>
        </w:rPr>
        <w:tab/>
        <w:t xml:space="preserve">Первый иконописец — святой евангелист Лука. История Владимирской иконы Божией Матери. </w:t>
      </w:r>
      <w:r w:rsidRPr="00FB14D1">
        <w:rPr>
          <w:rFonts w:ascii="Times New Roman" w:hAnsi="Times New Roman" w:cs="Times New Roman"/>
          <w:sz w:val="24"/>
          <w:szCs w:val="24"/>
          <w:lang w:val="ru-RU"/>
        </w:rPr>
        <w:t>Древнейшие чудотворные иконы Пресвятой Богородицы.</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20. Молитва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Понятие молитвы в православной традиции. Роль молитвы в жизни православных христиан. Молитва как жанр литературы в русской культуре, художественное произведение, поэтические переложения молитвы в русской литературе. </w:t>
      </w:r>
      <w:r w:rsidRPr="00FB14D1">
        <w:rPr>
          <w:rFonts w:ascii="Times New Roman" w:hAnsi="Times New Roman" w:cs="Times New Roman"/>
          <w:sz w:val="24"/>
          <w:szCs w:val="24"/>
          <w:lang w:val="ru-RU"/>
        </w:rPr>
        <w:t>Молитва Господня. Иисусова молитва.</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21. Православные монастыри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Монастыри в православной культуре. Молитвенное призвание монахов, монахинь. Понятие о житиях святых. Названия знаменитых обителей России: Свято-Троицкая Сергиева Лавра, Рождества Богородицы Свято-Пафнутьев Боровский монастырь, Свято-Успенский Псково-Печерский монастырь, Спасо-Преображенский Соловецкий монастырь. Преподобный Сергий Радонежский — основатель Свято-Троицкой Сергиевой Лавры. Понятие о Великой схиме как высшей степени посвящения Богу.</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22. Почитание святых в православной культуре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 xml:space="preserve">Понятие святости. Местночтимые и общецерковные святые. Лики святости: святые апостолы, святые мученики и великомученики, святые равноапостольные, святые целители, бессребреники, святители, блаженные, юродивые. Наиболее почитаемые святые: апостолы от двенадцати, апостолы от семидесяти, апостол Павел, равноапостольные учители словенские Мефодий и Кирилл, великомученик и целитель Пантелеимон, Василий Блаженный, святитель Николай Чудотворец Мирликийский. </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23. Символический язык православной культуры: храм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Символичность православной культуры. Символ — условный знак, предмет или изображение, которое используется для обозначения какого-то важного смысла. Крест — главный символ христианства. Символическое значение креста и его составляющих частей. Крестное знамение как освящение помыслов, чувств и дел. Символическое значение храма и его частей.</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24. Икона, фреска, картина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Икона в жилом доме. Красный угол. Символический язык иконы. Ореол, нимб — символ святости, сияние духовной славы. Особенности создания иконы и символичность использования материалов для иконы. Паволока, левкас, темпера. Фреска — живопись водными красками по сырой штукатурке. Отличия иконы от картины на религиозную тему. Евангельские сюжеты в произведениях русских художников и в культуре европейских народов.</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25. Колокольные звоны и церковное пение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Восприятие византийских традиций богослужения на Руси. Расцвет церковной музыки в России в </w:t>
      </w:r>
      <w:r>
        <w:rPr>
          <w:rFonts w:ascii="Times New Roman" w:hAnsi="Times New Roman" w:cs="Times New Roman"/>
          <w:sz w:val="24"/>
          <w:szCs w:val="24"/>
        </w:rPr>
        <w:t>XV</w:t>
      </w:r>
      <w:r w:rsidRPr="00B73C32">
        <w:rPr>
          <w:rFonts w:ascii="Times New Roman" w:hAnsi="Times New Roman" w:cs="Times New Roman"/>
          <w:sz w:val="24"/>
          <w:szCs w:val="24"/>
          <w:lang w:val="ru-RU"/>
        </w:rPr>
        <w:t>–</w:t>
      </w:r>
      <w:r>
        <w:rPr>
          <w:rFonts w:ascii="Times New Roman" w:hAnsi="Times New Roman" w:cs="Times New Roman"/>
          <w:sz w:val="24"/>
          <w:szCs w:val="24"/>
        </w:rPr>
        <w:t>XVI</w:t>
      </w:r>
      <w:r w:rsidRPr="00B73C32">
        <w:rPr>
          <w:rFonts w:ascii="Times New Roman" w:hAnsi="Times New Roman" w:cs="Times New Roman"/>
          <w:sz w:val="24"/>
          <w:szCs w:val="24"/>
          <w:lang w:val="ru-RU"/>
        </w:rPr>
        <w:t xml:space="preserve"> веках. Понятие «стихира». Понятие о знаменном распеве. Крюки. Знамена. Понятие канона в церковном искусстве. Стоглавый собор и его решения о строгом соблюдении канона. Партесное пение. Понятие акапеллы. Церковнославянский язык. Логос. Колокола как единственный музыкальный инструмент в православной традиции. Колокольные звоны и их использование: благовест, трезвон, перебор.</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26. Прикладное искусство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Повторение, углубление и расширение изученного материала о символичности православной культуры. Понятие прикладного искусства. Райское древо жизни — символ рая, духовного сада. Виноградная лоза как символ Самого Христа, виноградные ветви как символ святых апостолов. Символическое значение золота в храмах. Названия храмовых предметов: киот, канун, аналой, паникадило, потир.</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27. Православные праздники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«праздничные иконы». Церковные праздники. Праздники переходящие и непереходящие. Светлое Христово Воскресение, Пасха Господня — самый главный праздник, Торжество торжеств и Праздник праздников. Понятие о двунадесятых праздниках. Двунадесятые праздники: Рождество Пресвятой Богородицы; Введение во храм Пресвятой Богородицы; Благовещение Пресвятой Богородицы; Рождество Христово; Сретение Господне; Крещение Господне; Преображение Господне; Вход Господень в Иерусалим; Вознесение Господне; День Сошествия Святого Духа (Пятидесятница, День Святой Троицы); Успение Пресвятой Богородицы; Воздвижение Креста Господня.</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28. Православный календарь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Понятие о новом и старом календарном стиле. Юлианский календарь, организация церковной жизни по юлианскому календарю. Григорианский календарь, организация светской жизни по </w:t>
      </w:r>
      <w:r w:rsidRPr="00B73C32">
        <w:rPr>
          <w:rFonts w:ascii="Times New Roman" w:hAnsi="Times New Roman" w:cs="Times New Roman"/>
          <w:sz w:val="24"/>
          <w:szCs w:val="24"/>
          <w:lang w:val="ru-RU"/>
        </w:rPr>
        <w:lastRenderedPageBreak/>
        <w:t>григорианскому календарю. Постановление Первого Вселенского Собора о времени празднования Пасхи Господней. Переходящие праздники, непереходящие праздники.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29. Христианская семья и ее ценности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о православной семье как малой церкви. Скрепление супружества таинством Брака (Венчания). Преподобные Петр и Феврония — образец супружества в православной традиции. Житие святых Петра и Февронии. 8 июля — День семьи, любви и верности. Русская народная мудрость о семье, семейном счастье.</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Итоговое повторение и обобщение (1 ч)</w:t>
      </w:r>
    </w:p>
    <w:p w:rsidR="00B73C32" w:rsidRPr="00B73C32" w:rsidRDefault="00B73C32" w:rsidP="00B73C32">
      <w:pPr>
        <w:spacing w:after="0"/>
        <w:jc w:val="both"/>
        <w:rPr>
          <w:rFonts w:ascii="Times New Roman" w:hAnsi="Times New Roman" w:cs="Times New Roman"/>
          <w:b/>
          <w:sz w:val="24"/>
          <w:szCs w:val="24"/>
          <w:lang w:val="ru-RU"/>
        </w:rPr>
      </w:pPr>
    </w:p>
    <w:p w:rsidR="00B73C32" w:rsidRPr="00FB14D1" w:rsidRDefault="00B73C32" w:rsidP="00B73C32">
      <w:pPr>
        <w:jc w:val="both"/>
        <w:rPr>
          <w:rFonts w:ascii="Times New Roman" w:hAnsi="Times New Roman" w:cs="Times New Roman"/>
          <w:b/>
          <w:bCs/>
          <w:sz w:val="28"/>
          <w:szCs w:val="24"/>
          <w:lang w:val="ru-RU"/>
        </w:rPr>
      </w:pPr>
      <w:r w:rsidRPr="00FB14D1">
        <w:rPr>
          <w:rFonts w:ascii="Times New Roman" w:hAnsi="Times New Roman" w:cs="Times New Roman"/>
          <w:b/>
          <w:bCs/>
          <w:sz w:val="28"/>
          <w:szCs w:val="24"/>
          <w:lang w:val="ru-RU"/>
        </w:rPr>
        <w:t>ПЛАНИРУЕМЫЕ  РЕЗУЛЬТАТЫ  ОСВОЕНИЯ  КУРСА</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Личностные результаты освоения основной образовательной программы начального общего образования должны отражать:</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формирование уважительного отношения к иному мнению, истории и культуре других народов;</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овладение начальными навыками адаптации в динамично изменяющемся и развивающемся мире;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принятие и освоение социальной роли обучающегося, развитие мотивов учебной деятельности и формирование личностного смысла учения;</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формирование эстетических потребностей, ценностей и чувств;</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Гражданско-патриотическое воспитание: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становление ценностного отношения к своей Родине — России, малой родине, проявление интереса к изучению родного языка,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истории и культуре Российской Федерации, понимание естественной связи прошлого и настоящего в культуре общества;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осознание своей этнокультурной и российской гражданской идентичности, сопричастности к прошлому, настоящему и будущемусвоей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Метапредметные результаты освоения основной образовательной программы начального общего образования должны отражать:</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овладение способностью принимать и сохранять цели и задачи учебной деятельности, поиска средств ее осуществления;</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освоение способов решения проблем творческого и поискового характера;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освоение начальных форм познавательной и личностной рефлексии;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13) готовность конструктивно разрешать конфликты посредством учета интересов сторон и сотрудничества;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15) овладение базовыми предметными и межпредметными понятиями, отражающими существенные связи и отношения между объектами и процессами;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Предметные результаты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готовность к нравственному самосовершенствованию, духовному саморазвитию;</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понимание значения нравственности, веры и религии в жизни человека и общества;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формирование первоначальных представлений о светской этике, о традиционных религиях, их роли в культуре, истории и современности России;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первоначальные представления об исторической роли традиционных религий в становлении российской государственности;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осознание ценности человеческой жизни.</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Планируемые результаты по учебным модулям.</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 xml:space="preserve">Выпускник научится: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ориентироваться в истории возникновения православной христианской религиозной традиции, истории ее формирования в России;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 xml:space="preserve">– 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излагать свое мнение по поводу значения религии, религиозной культуры в жизни людей и общества; – соотносить нравственные формы поведения с нормами православной христианской религиозной морали;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 xml:space="preserve">Выпускник получит возможность научиться: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устанавливать взаимосвязь между содержанием православной культуры и поведением людей, общественными явлениями;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Воспитательный потенциал курса реализуется через:</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историческое просвещение, формирование российской культурной и гражданской идентичности обучающихся</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формирование и развитие личностных отношений к этим нормам, ценностям, традициям (их освоение, принятие);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достижение личностных результатов освоения общеобразовательных программ в соответствии с новым ФГОС НОО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w:t>
      </w:r>
      <w:r w:rsidRPr="00B73C32">
        <w:rPr>
          <w:rFonts w:ascii="Times New Roman" w:hAnsi="Times New Roman" w:cs="Times New Roman"/>
          <w:sz w:val="24"/>
          <w:szCs w:val="24"/>
          <w:lang w:val="ru-RU"/>
        </w:rPr>
        <w:lastRenderedPageBreak/>
        <w:t>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w:t>
      </w:r>
      <w:r w:rsidR="00AC7882">
        <w:rPr>
          <w:rFonts w:ascii="Times New Roman" w:hAnsi="Times New Roman" w:cs="Times New Roman"/>
          <w:sz w:val="24"/>
          <w:szCs w:val="24"/>
          <w:lang w:val="ru-RU"/>
        </w:rPr>
        <w:t>ов и общественных потребностей.</w:t>
      </w:r>
    </w:p>
    <w:p w:rsidR="00AC7882" w:rsidRDefault="00AC7882" w:rsidP="00B73C32">
      <w:pPr>
        <w:spacing w:after="0"/>
        <w:jc w:val="both"/>
        <w:rPr>
          <w:rFonts w:ascii="Times New Roman" w:hAnsi="Times New Roman" w:cs="Times New Roman"/>
          <w:sz w:val="24"/>
          <w:szCs w:val="24"/>
          <w:lang w:val="ru-RU"/>
        </w:rPr>
      </w:pPr>
    </w:p>
    <w:p w:rsidR="00AC7882" w:rsidRPr="00AC7882" w:rsidRDefault="00AC7882" w:rsidP="00B73C32">
      <w:pPr>
        <w:spacing w:after="0"/>
        <w:jc w:val="both"/>
        <w:rPr>
          <w:rFonts w:ascii="Times New Roman" w:hAnsi="Times New Roman" w:cs="Times New Roman"/>
          <w:sz w:val="24"/>
          <w:szCs w:val="24"/>
          <w:lang w:val="ru-RU"/>
        </w:rPr>
      </w:pP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ТЕМАТИЧЕСКОЕ ПЛАНИРОВАНИЕ, 4 класс</w:t>
      </w:r>
    </w:p>
    <w:p w:rsidR="00B73C32" w:rsidRDefault="00B73C32" w:rsidP="00B73C32">
      <w:pPr>
        <w:spacing w:after="0"/>
        <w:jc w:val="both"/>
        <w:rPr>
          <w:rFonts w:ascii="Times New Roman" w:hAnsi="Times New Roman" w:cs="Times New Roman"/>
          <w:sz w:val="24"/>
          <w:szCs w:val="24"/>
          <w:lang w:val="ru-RU"/>
        </w:rPr>
      </w:pPr>
    </w:p>
    <w:tbl>
      <w:tblPr>
        <w:tblStyle w:val="af3"/>
        <w:tblpPr w:leftFromText="180" w:rightFromText="180" w:vertAnchor="text" w:horzAnchor="margin" w:tblpXSpec="center" w:tblpY="-1132"/>
        <w:tblW w:w="10665" w:type="dxa"/>
        <w:tblLayout w:type="fixed"/>
        <w:tblLook w:val="04A0"/>
      </w:tblPr>
      <w:tblGrid>
        <w:gridCol w:w="601"/>
        <w:gridCol w:w="2835"/>
        <w:gridCol w:w="4677"/>
        <w:gridCol w:w="2552"/>
      </w:tblGrid>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B73C32" w:rsidP="00B73C32">
            <w:pPr>
              <w:spacing w:after="0"/>
              <w:jc w:val="center"/>
              <w:rPr>
                <w:rFonts w:ascii="Times New Roman" w:eastAsia="Times New Roman" w:hAnsi="Times New Roman" w:cs="Times New Roman"/>
                <w:color w:val="000000"/>
                <w:sz w:val="24"/>
                <w:szCs w:val="24"/>
              </w:rPr>
            </w:pPr>
          </w:p>
          <w:p w:rsidR="00B73C32" w:rsidRDefault="00B73C32" w:rsidP="00B73C32">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3C32" w:rsidRDefault="00B73C32" w:rsidP="00B73C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3C32" w:rsidRDefault="00B73C32" w:rsidP="00B73C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3C32" w:rsidRDefault="00B73C32" w:rsidP="00B73C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ЭОР</w:t>
            </w: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B73C32" w:rsidP="00B73C32">
            <w:pPr>
              <w:spacing w:after="0"/>
              <w:jc w:val="center"/>
              <w:rPr>
                <w:rFonts w:ascii="Times New Roman" w:eastAsia="Times New Roman" w:hAnsi="Times New Roman" w:cs="Times New Roman"/>
                <w:color w:val="000000"/>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3C32" w:rsidRDefault="00B73C32" w:rsidP="00B73C32">
            <w:pPr>
              <w:spacing w:after="0"/>
              <w:jc w:val="center"/>
              <w:rPr>
                <w:rFonts w:ascii="Times New Roman" w:eastAsia="Times New Roman" w:hAnsi="Times New Roman" w:cs="Times New Roman"/>
                <w:b/>
                <w:color w:val="000000"/>
                <w:sz w:val="24"/>
                <w:szCs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3C32" w:rsidRDefault="00B73C32" w:rsidP="00B73C32">
            <w:pPr>
              <w:spacing w:after="0"/>
              <w:jc w:val="center"/>
              <w:rPr>
                <w:rFonts w:ascii="Times New Roman" w:eastAsia="Times New Roman" w:hAnsi="Times New Roman" w:cs="Times New Roman"/>
                <w:b/>
                <w:color w:val="000000"/>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3C32" w:rsidRDefault="00B73C32" w:rsidP="00B73C32">
            <w:pPr>
              <w:spacing w:after="0"/>
              <w:jc w:val="center"/>
              <w:rPr>
                <w:rFonts w:ascii="Times New Roman" w:eastAsia="Times New Roman" w:hAnsi="Times New Roman" w:cs="Times New Roman"/>
                <w:b/>
                <w:color w:val="000000"/>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eastAsiaTheme="minorEastAsia" w:hAnsi="Times New Roman" w:cs="Times New Roman"/>
                <w:sz w:val="24"/>
                <w:szCs w:val="24"/>
              </w:rPr>
            </w:pPr>
            <w:r>
              <w:rPr>
                <w:rFonts w:ascii="Times New Roman" w:hAnsi="Times New Roman" w:cs="Times New Roman"/>
                <w:sz w:val="24"/>
                <w:szCs w:val="24"/>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eastAsia="Times New Roman" w:hAnsi="Times New Roman" w:cs="Times New Roman"/>
                <w:color w:val="000000"/>
                <w:sz w:val="24"/>
                <w:szCs w:val="24"/>
              </w:rPr>
              <w:t>Россия — наша Родина (1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Россия — многонациональное государство. Духовный мир человека. Культурные традиции. Культурное многообразие России. </w:t>
            </w:r>
            <w:r>
              <w:rPr>
                <w:rFonts w:ascii="Times New Roman" w:eastAsia="Times New Roman" w:hAnsi="Times New Roman" w:cs="Times New Roman"/>
                <w:color w:val="000000"/>
                <w:sz w:val="24"/>
                <w:szCs w:val="24"/>
              </w:rPr>
              <w:t>Народы и религии в России. Традиционные религии народов России/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07"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Культура и религия. Введение в православную духовную традицию </w:t>
            </w:r>
            <w:r>
              <w:rPr>
                <w:rFonts w:ascii="Times New Roman" w:eastAsia="Times New Roman" w:hAnsi="Times New Roman" w:cs="Times New Roman"/>
                <w:color w:val="000000"/>
                <w:sz w:val="24"/>
                <w:szCs w:val="24"/>
              </w:rPr>
              <w:t>(2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Культура и религия. Что такое культура? Что такое религия? Как человек создаёт культуру. </w:t>
            </w:r>
            <w:r>
              <w:rPr>
                <w:rFonts w:ascii="Times New Roman" w:eastAsia="Times New Roman" w:hAnsi="Times New Roman" w:cs="Times New Roman"/>
                <w:color w:val="000000"/>
                <w:sz w:val="24"/>
                <w:szCs w:val="24"/>
              </w:rPr>
              <w:t>Истоки русской культуры — в православной религии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08"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Во что верят православные христиане (4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w:t>
            </w:r>
          </w:p>
          <w:p w:rsidR="00B73C32" w:rsidRPr="00B73C32" w:rsidRDefault="00B73C32" w:rsidP="00B73C32">
            <w:pPr>
              <w:spacing w:after="0"/>
              <w:rPr>
                <w:rFonts w:ascii="Times New Roman" w:eastAsiaTheme="minorEastAsia" w:hAnsi="Times New Roman" w:cs="Times New Roman"/>
                <w:sz w:val="24"/>
                <w:szCs w:val="24"/>
                <w:lang w:val="ru-RU"/>
              </w:rPr>
            </w:pPr>
            <w:r w:rsidRPr="00B73C32">
              <w:rPr>
                <w:rFonts w:ascii="Times New Roman" w:eastAsia="Times New Roman" w:hAnsi="Times New Roman" w:cs="Times New Roman"/>
                <w:color w:val="000000"/>
                <w:sz w:val="24"/>
                <w:szCs w:val="24"/>
                <w:lang w:val="ru-RU"/>
              </w:rPr>
              <w:t>молиться. Кто такие святые. Священное Предание. Священное Писание христиан — Библия. Ветхий и Новый Заветы в Библии.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09"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Добро и зло в православной традиции. Золотое правило нравственности. Любовь к ближнему (4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Добро. Зло. Грех. Работа совести. Покаяние. Десять ветхозаветных заповедей, данных Богом Моисею.</w:t>
            </w:r>
          </w:p>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Заповеди Иисуса Христа — Заповеди Блаженств, их содержание и соотношение с Десятью заповедями. Кто для христиан ближний,</w:t>
            </w:r>
          </w:p>
          <w:p w:rsidR="00B73C32" w:rsidRDefault="00B73C32" w:rsidP="00B73C32">
            <w:pPr>
              <w:spacing w:after="0"/>
              <w:rPr>
                <w:rFonts w:ascii="Times New Roman" w:eastAsiaTheme="minorEastAsia" w:hAnsi="Times New Roman" w:cs="Times New Roman"/>
                <w:sz w:val="24"/>
                <w:szCs w:val="24"/>
              </w:rPr>
            </w:pPr>
            <w:r w:rsidRPr="00B73C32">
              <w:rPr>
                <w:rFonts w:ascii="Times New Roman" w:eastAsia="Times New Roman" w:hAnsi="Times New Roman" w:cs="Times New Roman"/>
                <w:color w:val="000000"/>
                <w:sz w:val="24"/>
                <w:szCs w:val="24"/>
                <w:lang w:val="ru-RU"/>
              </w:rPr>
              <w:t xml:space="preserve">любовь к ближним. «Золотое правило нравственности» в православной культуре. </w:t>
            </w:r>
            <w:r>
              <w:rPr>
                <w:rFonts w:ascii="Times New Roman" w:eastAsia="Times New Roman" w:hAnsi="Times New Roman" w:cs="Times New Roman"/>
                <w:color w:val="000000"/>
                <w:sz w:val="24"/>
                <w:szCs w:val="24"/>
              </w:rPr>
              <w:t>Святость в православной традиции, святые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10"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Отношение к труду. Долг и ответственность (2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11"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Милосердие</w:t>
            </w:r>
          </w:p>
          <w:p w:rsidR="00B73C32" w:rsidRDefault="00B73C32" w:rsidP="00B73C32">
            <w:pPr>
              <w:spacing w:after="0"/>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rPr>
              <w:t>и сострадание (2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eastAsia="Times New Roman" w:hAnsi="Times New Roman" w:cs="Times New Roman"/>
                <w:color w:val="000000"/>
                <w:sz w:val="24"/>
                <w:szCs w:val="24"/>
              </w:rPr>
            </w:pPr>
            <w:r w:rsidRPr="00B73C32">
              <w:rPr>
                <w:rFonts w:ascii="Times New Roman" w:eastAsia="Times New Roman" w:hAnsi="Times New Roman" w:cs="Times New Roman"/>
                <w:color w:val="000000"/>
                <w:sz w:val="24"/>
                <w:szCs w:val="24"/>
                <w:lang w:val="ru-RU"/>
              </w:rPr>
              <w:t xml:space="preserve">Милосердие и сострадание в православной христианской традиции. Особенности христианской морали, отношение к личным врагам. </w:t>
            </w:r>
            <w:r>
              <w:rPr>
                <w:rFonts w:ascii="Times New Roman" w:eastAsia="Times New Roman" w:hAnsi="Times New Roman" w:cs="Times New Roman"/>
                <w:color w:val="000000"/>
                <w:sz w:val="24"/>
                <w:szCs w:val="24"/>
              </w:rPr>
              <w:t>Христианское милосердие. Милосердие к животным.</w:t>
            </w:r>
          </w:p>
          <w:p w:rsidR="00B73C32" w:rsidRDefault="00B73C32" w:rsidP="00B73C32">
            <w:pPr>
              <w:spacing w:after="0"/>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rPr>
              <w:t>Деятельное сострадание людям, нуждающимся.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12"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eastAsia="Times New Roman" w:hAnsi="Times New Roman" w:cs="Times New Roman"/>
                <w:color w:val="000000"/>
                <w:sz w:val="24"/>
                <w:szCs w:val="24"/>
              </w:rPr>
              <w:t>Православие в России (5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w:t>
            </w:r>
            <w:r>
              <w:rPr>
                <w:rFonts w:ascii="Times New Roman" w:eastAsia="Times New Roman" w:hAnsi="Times New Roman" w:cs="Times New Roman"/>
                <w:color w:val="000000"/>
                <w:sz w:val="24"/>
                <w:szCs w:val="24"/>
              </w:rPr>
              <w:t>Православие в русской культуре, в современной России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color w:val="000000"/>
                <w:sz w:val="24"/>
                <w:szCs w:val="24"/>
                <w:shd w:val="clear" w:color="auto" w:fill="FFFFFF"/>
              </w:rPr>
            </w:pPr>
            <w:hyperlink r:id="rId1013"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RPr="00163E75"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Православный храм и другие святыни (3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 xml:space="preserve">Православный храм — его устройство и </w:t>
            </w:r>
            <w:r w:rsidRPr="00B73C32">
              <w:rPr>
                <w:rFonts w:ascii="Times New Roman" w:eastAsia="Times New Roman" w:hAnsi="Times New Roman" w:cs="Times New Roman"/>
                <w:color w:val="000000"/>
                <w:sz w:val="24"/>
                <w:szCs w:val="24"/>
                <w:lang w:val="ru-RU"/>
              </w:rPr>
              <w:lastRenderedPageBreak/>
              <w:t>убранство.</w:t>
            </w:r>
          </w:p>
          <w:p w:rsidR="00B73C32" w:rsidRPr="00B73C32" w:rsidRDefault="00B73C32" w:rsidP="00B73C32">
            <w:pPr>
              <w:spacing w:after="0"/>
              <w:rPr>
                <w:rFonts w:ascii="Times New Roman" w:eastAsiaTheme="minorEastAsia" w:hAnsi="Times New Roman" w:cs="Times New Roman"/>
                <w:sz w:val="24"/>
                <w:szCs w:val="24"/>
                <w:lang w:val="ru-RU"/>
              </w:rPr>
            </w:pPr>
            <w:r w:rsidRPr="00B73C32">
              <w:rPr>
                <w:rFonts w:ascii="Times New Roman" w:eastAsia="Times New Roman" w:hAnsi="Times New Roman" w:cs="Times New Roman"/>
                <w:color w:val="000000"/>
                <w:sz w:val="24"/>
                <w:szCs w:val="24"/>
                <w:lang w:val="ru-RU"/>
              </w:rPr>
              <w:t>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Pr="00B73C32" w:rsidRDefault="00D00A05" w:rsidP="00B73C32">
            <w:pPr>
              <w:spacing w:after="0"/>
              <w:rPr>
                <w:rFonts w:ascii="Times New Roman" w:hAnsi="Times New Roman" w:cs="Times New Roman"/>
                <w:sz w:val="24"/>
                <w:szCs w:val="24"/>
                <w:lang w:val="ru-RU"/>
              </w:rPr>
            </w:pPr>
            <w:hyperlink r:id="rId1014" w:history="1">
              <w:r w:rsidR="00B73C32">
                <w:rPr>
                  <w:rStyle w:val="a7"/>
                  <w:rFonts w:ascii="Times New Roman" w:hAnsi="Times New Roman" w:cs="Times New Roman"/>
                  <w:sz w:val="24"/>
                  <w:szCs w:val="24"/>
                </w:rPr>
                <w:t>https</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easyen</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ru</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load</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or</w:t>
              </w:r>
              <w:r w:rsidR="00B73C32">
                <w:rPr>
                  <w:rStyle w:val="a7"/>
                  <w:rFonts w:ascii="Times New Roman" w:hAnsi="Times New Roman" w:cs="Times New Roman"/>
                  <w:sz w:val="24"/>
                  <w:szCs w:val="24"/>
                </w:rPr>
                <w:lastRenderedPageBreak/>
                <w:t>kseh</w:t>
              </w:r>
              <w:r w:rsidR="00B73C32" w:rsidRPr="00B73C32">
                <w:rPr>
                  <w:rStyle w:val="a7"/>
                  <w:rFonts w:ascii="Times New Roman" w:hAnsi="Times New Roman" w:cs="Times New Roman"/>
                  <w:sz w:val="24"/>
                  <w:szCs w:val="24"/>
                  <w:lang w:val="ru-RU"/>
                </w:rPr>
                <w:t>/294</w:t>
              </w:r>
            </w:hyperlink>
          </w:p>
          <w:p w:rsidR="00B73C32" w:rsidRPr="00B73C32" w:rsidRDefault="00B73C32" w:rsidP="00B73C32">
            <w:pPr>
              <w:spacing w:after="0"/>
              <w:rPr>
                <w:rFonts w:ascii="Times New Roman" w:hAnsi="Times New Roman" w:cs="Times New Roman"/>
                <w:sz w:val="24"/>
                <w:szCs w:val="24"/>
                <w:lang w:val="ru-RU"/>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lastRenderedPageBreak/>
              <w:t>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Символический язык православной культуры: христианское искусство (иконы, фрески, церковное пение, прикладное искусство), православный календарь.</w:t>
            </w:r>
          </w:p>
          <w:p w:rsidR="00B73C32" w:rsidRDefault="00B73C32" w:rsidP="00B73C32">
            <w:pPr>
              <w:spacing w:after="0"/>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rPr>
              <w:t>Праздники (6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w:t>
            </w:r>
          </w:p>
          <w:p w:rsidR="00B73C32" w:rsidRDefault="00B73C32" w:rsidP="00B73C32">
            <w:pPr>
              <w:spacing w:after="0"/>
              <w:rPr>
                <w:rFonts w:ascii="Times New Roman" w:eastAsiaTheme="minorEastAsia" w:hAnsi="Times New Roman" w:cs="Times New Roman"/>
                <w:sz w:val="24"/>
                <w:szCs w:val="24"/>
              </w:rPr>
            </w:pPr>
            <w:r w:rsidRPr="00B73C32">
              <w:rPr>
                <w:rFonts w:ascii="Times New Roman" w:eastAsia="Times New Roman" w:hAnsi="Times New Roman" w:cs="Times New Roman"/>
                <w:color w:val="000000"/>
                <w:sz w:val="24"/>
                <w:szCs w:val="24"/>
                <w:lang w:val="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rPr>
              <w:t>Двунадесятые праздники. Воскресение Христово (Пасха). Рождество Христово. Праздники святым.</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sz w:val="24"/>
                <w:szCs w:val="24"/>
              </w:rPr>
            </w:pPr>
            <w:hyperlink r:id="rId1015" w:history="1">
              <w:r w:rsidR="00B73C32">
                <w:rPr>
                  <w:rStyle w:val="a7"/>
                  <w:rFonts w:ascii="Times New Roman" w:hAnsi="Times New Roman" w:cs="Times New Roman"/>
                  <w:sz w:val="24"/>
                  <w:szCs w:val="24"/>
                </w:rPr>
                <w:t>https://easyen.ru/load/orkseh/294</w:t>
              </w:r>
            </w:hyperlink>
          </w:p>
          <w:p w:rsidR="00B73C32" w:rsidRDefault="00B73C32" w:rsidP="00B73C32">
            <w:pPr>
              <w:spacing w:after="0"/>
              <w:rPr>
                <w:rFonts w:ascii="Times New Roman" w:hAnsi="Times New Roman" w:cs="Times New Roman"/>
                <w:sz w:val="24"/>
                <w:szCs w:val="24"/>
              </w:rPr>
            </w:pPr>
          </w:p>
        </w:tc>
      </w:tr>
      <w:tr w:rsidR="00B73C32" w:rsidRPr="00163E75"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Христианская семья и её ценности (3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в семье.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Pr="00B73C32" w:rsidRDefault="00D00A05" w:rsidP="00B73C32">
            <w:pPr>
              <w:spacing w:after="0"/>
              <w:rPr>
                <w:rFonts w:ascii="Times New Roman" w:hAnsi="Times New Roman" w:cs="Times New Roman"/>
                <w:sz w:val="24"/>
                <w:szCs w:val="24"/>
                <w:lang w:val="ru-RU"/>
              </w:rPr>
            </w:pPr>
            <w:hyperlink r:id="rId1016" w:history="1">
              <w:r w:rsidR="00B73C32">
                <w:rPr>
                  <w:rStyle w:val="a7"/>
                  <w:rFonts w:ascii="Times New Roman" w:hAnsi="Times New Roman" w:cs="Times New Roman"/>
                  <w:sz w:val="24"/>
                  <w:szCs w:val="24"/>
                </w:rPr>
                <w:t>https</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easyen</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ru</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load</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orkseh</w:t>
              </w:r>
              <w:r w:rsidR="00B73C32" w:rsidRPr="00B73C32">
                <w:rPr>
                  <w:rStyle w:val="a7"/>
                  <w:rFonts w:ascii="Times New Roman" w:hAnsi="Times New Roman" w:cs="Times New Roman"/>
                  <w:sz w:val="24"/>
                  <w:szCs w:val="24"/>
                  <w:lang w:val="ru-RU"/>
                </w:rPr>
                <w:t>/294</w:t>
              </w:r>
            </w:hyperlink>
          </w:p>
          <w:p w:rsidR="00B73C32" w:rsidRPr="00B73C32" w:rsidRDefault="00B73C32" w:rsidP="00B73C32">
            <w:pPr>
              <w:spacing w:after="0"/>
              <w:rPr>
                <w:rFonts w:ascii="Times New Roman" w:hAnsi="Times New Roman" w:cs="Times New Roman"/>
                <w:sz w:val="24"/>
                <w:szCs w:val="24"/>
                <w:lang w:val="ru-RU"/>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 (2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Служение человека обществу, Родине. Патриотизм многонационального и многоконфессионального народа России. </w:t>
            </w:r>
            <w:r>
              <w:rPr>
                <w:rFonts w:ascii="Times New Roman" w:eastAsia="Times New Roman" w:hAnsi="Times New Roman" w:cs="Times New Roman"/>
                <w:color w:val="000000"/>
                <w:sz w:val="24"/>
                <w:szCs w:val="24"/>
              </w:rPr>
              <w:t>Война справедливая — оборонительная. Святые защитники Отечества.</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D00A05" w:rsidP="00B73C32">
            <w:pPr>
              <w:spacing w:after="0"/>
              <w:rPr>
                <w:rFonts w:ascii="Times New Roman" w:hAnsi="Times New Roman" w:cs="Times New Roman"/>
                <w:sz w:val="24"/>
                <w:szCs w:val="24"/>
              </w:rPr>
            </w:pPr>
            <w:hyperlink r:id="rId1017" w:history="1">
              <w:r w:rsidR="00B73C32">
                <w:rPr>
                  <w:rStyle w:val="a7"/>
                  <w:rFonts w:ascii="Times New Roman" w:hAnsi="Times New Roman" w:cs="Times New Roman"/>
                  <w:sz w:val="24"/>
                  <w:szCs w:val="24"/>
                </w:rPr>
                <w:t>https://easyen.ru/load/orkseh/294</w:t>
              </w:r>
            </w:hyperlink>
          </w:p>
          <w:p w:rsidR="00B73C32" w:rsidRDefault="00B73C32" w:rsidP="00B73C32">
            <w:pPr>
              <w:spacing w:after="0"/>
              <w:rPr>
                <w:rFonts w:ascii="Times New Roman" w:hAnsi="Times New Roman" w:cs="Times New Roman"/>
                <w:sz w:val="24"/>
                <w:szCs w:val="24"/>
              </w:rPr>
            </w:pPr>
          </w:p>
        </w:tc>
      </w:tr>
    </w:tbl>
    <w:p w:rsidR="00B73C32" w:rsidRPr="00B73C32" w:rsidRDefault="00B73C32" w:rsidP="00B73C32">
      <w:pPr>
        <w:spacing w:after="0"/>
        <w:jc w:val="center"/>
        <w:rPr>
          <w:rFonts w:ascii="Times New Roman" w:hAnsi="Times New Roman" w:cs="Times New Roman"/>
          <w:b/>
          <w:bCs/>
          <w:sz w:val="28"/>
          <w:szCs w:val="28"/>
        </w:rPr>
      </w:pPr>
    </w:p>
    <w:p w:rsidR="00B73C32" w:rsidRDefault="00B73C32" w:rsidP="00B73C32">
      <w:pPr>
        <w:jc w:val="center"/>
        <w:rPr>
          <w:rFonts w:ascii="Times New Roman" w:eastAsia="Times New Roman" w:hAnsi="Times New Roman" w:cs="Times New Roman"/>
          <w:color w:val="000000"/>
          <w:sz w:val="24"/>
          <w:szCs w:val="24"/>
        </w:rPr>
      </w:pPr>
    </w:p>
    <w:p w:rsidR="00B73C32" w:rsidRDefault="00B73C32" w:rsidP="00B73C32">
      <w:pPr>
        <w:rPr>
          <w:rFonts w:ascii="Times New Roman" w:hAnsi="Times New Roman" w:cs="Times New Roman"/>
          <w:sz w:val="24"/>
          <w:szCs w:val="24"/>
        </w:rPr>
      </w:pPr>
    </w:p>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Pr>
        <w:jc w:val="right"/>
        <w:rPr>
          <w:sz w:val="24"/>
          <w:szCs w:val="24"/>
          <w:lang w:val="ru-RU"/>
        </w:rPr>
      </w:pPr>
      <w:r w:rsidRPr="00B73C32">
        <w:rPr>
          <w:sz w:val="24"/>
          <w:szCs w:val="24"/>
          <w:lang w:val="ru-RU"/>
        </w:rPr>
        <w:lastRenderedPageBreak/>
        <w:t>Приложение 1</w:t>
      </w:r>
    </w:p>
    <w:p w:rsidR="00B73C32" w:rsidRPr="00B73C32" w:rsidRDefault="00B73C32" w:rsidP="00B73C32">
      <w:pPr>
        <w:jc w:val="right"/>
        <w:rPr>
          <w:sz w:val="24"/>
          <w:szCs w:val="24"/>
          <w:lang w:val="ru-RU"/>
        </w:rPr>
      </w:pPr>
      <w:r w:rsidRPr="00B73C32">
        <w:rPr>
          <w:sz w:val="24"/>
          <w:szCs w:val="24"/>
          <w:lang w:val="ru-RU"/>
        </w:rPr>
        <w:t xml:space="preserve">к </w:t>
      </w:r>
      <w:r w:rsidR="003A68C0">
        <w:rPr>
          <w:sz w:val="24"/>
          <w:szCs w:val="24"/>
          <w:lang w:val="ru-RU"/>
        </w:rPr>
        <w:t>А</w:t>
      </w:r>
      <w:r w:rsidRPr="00B73C32">
        <w:rPr>
          <w:sz w:val="24"/>
          <w:szCs w:val="24"/>
          <w:lang w:val="ru-RU"/>
        </w:rPr>
        <w:t xml:space="preserve">ООП НОО </w:t>
      </w:r>
    </w:p>
    <w:p w:rsidR="00B73C32" w:rsidRPr="00B73C32" w:rsidRDefault="00B73C32" w:rsidP="00B73C32">
      <w:pPr>
        <w:adjustRightInd w:val="0"/>
        <w:jc w:val="right"/>
        <w:rPr>
          <w:sz w:val="24"/>
          <w:szCs w:val="24"/>
          <w:lang w:val="ru-RU"/>
        </w:rPr>
      </w:pPr>
      <w:r w:rsidRPr="00B73C32">
        <w:rPr>
          <w:sz w:val="24"/>
          <w:szCs w:val="24"/>
          <w:lang w:val="ru-RU"/>
        </w:rPr>
        <w:t>УТВЕРЖДЕНО</w:t>
      </w:r>
    </w:p>
    <w:p w:rsidR="00B73C32" w:rsidRPr="00B73C32" w:rsidRDefault="00B73C32" w:rsidP="00B73C32">
      <w:pPr>
        <w:adjustRightInd w:val="0"/>
        <w:jc w:val="right"/>
        <w:rPr>
          <w:sz w:val="24"/>
          <w:szCs w:val="24"/>
          <w:lang w:val="ru-RU"/>
        </w:rPr>
      </w:pPr>
      <w:r w:rsidRPr="00B73C32">
        <w:rPr>
          <w:sz w:val="24"/>
          <w:szCs w:val="24"/>
          <w:lang w:val="ru-RU"/>
        </w:rPr>
        <w:t xml:space="preserve">приказом директора </w:t>
      </w:r>
    </w:p>
    <w:p w:rsidR="00B73C32" w:rsidRPr="00B73C32" w:rsidRDefault="00B73C32" w:rsidP="00B73C32">
      <w:pPr>
        <w:adjustRightInd w:val="0"/>
        <w:jc w:val="right"/>
        <w:rPr>
          <w:sz w:val="24"/>
          <w:szCs w:val="24"/>
          <w:lang w:val="ru-RU"/>
        </w:rPr>
      </w:pPr>
      <w:r w:rsidRPr="00B73C32">
        <w:rPr>
          <w:sz w:val="24"/>
          <w:szCs w:val="24"/>
          <w:lang w:val="ru-RU"/>
        </w:rPr>
        <w:t>школы от 01.09.2023 г. № 138</w:t>
      </w: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rPr>
          <w:rFonts w:ascii="Times New Roman" w:hAnsi="Times New Roman" w:cs="Times New Roman"/>
          <w:sz w:val="24"/>
          <w:szCs w:val="24"/>
          <w:lang w:val="ru-RU"/>
        </w:rPr>
      </w:pPr>
    </w:p>
    <w:p w:rsidR="00B73C32" w:rsidRPr="00B73C32" w:rsidRDefault="00B73C32" w:rsidP="00AC7882">
      <w:pPr>
        <w:jc w:val="center"/>
        <w:rPr>
          <w:rFonts w:ascii="Times New Roman" w:hAnsi="Times New Roman" w:cs="Times New Roman"/>
          <w:sz w:val="24"/>
          <w:szCs w:val="24"/>
          <w:lang w:val="ru-RU"/>
        </w:rPr>
      </w:pPr>
      <w:r w:rsidRPr="00B73C32">
        <w:rPr>
          <w:rFonts w:ascii="Times New Roman" w:hAnsi="Times New Roman" w:cs="Times New Roman"/>
          <w:sz w:val="24"/>
          <w:szCs w:val="24"/>
          <w:lang w:val="ru-RU"/>
        </w:rPr>
        <w:t>Р</w:t>
      </w:r>
      <w:r w:rsidR="00AC7882">
        <w:rPr>
          <w:rFonts w:ascii="Times New Roman" w:hAnsi="Times New Roman" w:cs="Times New Roman"/>
          <w:sz w:val="24"/>
          <w:szCs w:val="24"/>
          <w:lang w:val="ru-RU"/>
        </w:rPr>
        <w:t>абочая программа учебного курса</w:t>
      </w:r>
      <w:r w:rsidRPr="00B73C32">
        <w:rPr>
          <w:rFonts w:ascii="Times New Roman" w:hAnsi="Times New Roman" w:cs="Times New Roman"/>
          <w:sz w:val="24"/>
          <w:szCs w:val="24"/>
          <w:lang w:val="ru-RU"/>
        </w:rPr>
        <w:t xml:space="preserve">  «Функциональная грамотность»</w:t>
      </w:r>
    </w:p>
    <w:p w:rsidR="00B73C32" w:rsidRPr="00B73C32" w:rsidRDefault="00AC7882" w:rsidP="00B73C32">
      <w:pPr>
        <w:spacing w:before="3"/>
        <w:ind w:left="1861" w:right="2593"/>
        <w:jc w:val="center"/>
        <w:rPr>
          <w:rFonts w:ascii="Times New Roman" w:hAnsi="Times New Roman" w:cs="Times New Roman"/>
          <w:sz w:val="24"/>
          <w:szCs w:val="24"/>
          <w:lang w:val="ru-RU"/>
        </w:rPr>
      </w:pPr>
      <w:r>
        <w:rPr>
          <w:rFonts w:ascii="Times New Roman" w:hAnsi="Times New Roman" w:cs="Times New Roman"/>
          <w:sz w:val="24"/>
          <w:szCs w:val="24"/>
          <w:lang w:val="ru-RU"/>
        </w:rPr>
        <w:t>(</w:t>
      </w:r>
      <w:r w:rsidR="00B73C32" w:rsidRPr="00B73C32">
        <w:rPr>
          <w:rFonts w:ascii="Times New Roman" w:hAnsi="Times New Roman" w:cs="Times New Roman"/>
          <w:sz w:val="24"/>
          <w:szCs w:val="24"/>
          <w:lang w:val="ru-RU"/>
        </w:rPr>
        <w:t xml:space="preserve"> для</w:t>
      </w:r>
      <w:r w:rsidR="00B73C32" w:rsidRPr="00B73C32">
        <w:rPr>
          <w:rFonts w:ascii="Times New Roman" w:hAnsi="Times New Roman" w:cs="Times New Roman"/>
          <w:spacing w:val="-3"/>
          <w:sz w:val="24"/>
          <w:szCs w:val="24"/>
          <w:lang w:val="ru-RU"/>
        </w:rPr>
        <w:t xml:space="preserve"> обучающихся </w:t>
      </w:r>
      <w:r w:rsidR="00B73C32" w:rsidRPr="00B73C32">
        <w:rPr>
          <w:rFonts w:ascii="Times New Roman" w:hAnsi="Times New Roman" w:cs="Times New Roman"/>
          <w:sz w:val="24"/>
          <w:szCs w:val="24"/>
          <w:lang w:val="ru-RU"/>
        </w:rPr>
        <w:t>1-4классов</w:t>
      </w:r>
      <w:r>
        <w:rPr>
          <w:rFonts w:ascii="Times New Roman" w:hAnsi="Times New Roman" w:cs="Times New Roman"/>
          <w:sz w:val="24"/>
          <w:szCs w:val="24"/>
          <w:lang w:val="ru-RU"/>
        </w:rPr>
        <w:t>)</w:t>
      </w:r>
    </w:p>
    <w:p w:rsidR="00B73C32" w:rsidRDefault="00B73C32" w:rsidP="00B73C32">
      <w:pPr>
        <w:pStyle w:val="af7"/>
        <w:rPr>
          <w:sz w:val="30"/>
          <w:szCs w:val="22"/>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Pr="00B73C32" w:rsidRDefault="00B73C32" w:rsidP="00B73C32">
      <w:pPr>
        <w:rPr>
          <w:rFonts w:ascii="Arial MT" w:hAnsi="Arial MT"/>
          <w:sz w:val="10"/>
          <w:lang w:val="ru-RU"/>
        </w:rPr>
        <w:sectPr w:rsidR="00B73C32" w:rsidRPr="00B73C32">
          <w:pgSz w:w="11910" w:h="16840"/>
          <w:pgMar w:top="720" w:right="720" w:bottom="720" w:left="720" w:header="720" w:footer="720" w:gutter="0"/>
          <w:cols w:space="720"/>
        </w:sectPr>
      </w:pPr>
    </w:p>
    <w:p w:rsidR="00B73C32" w:rsidRPr="00AC7882" w:rsidRDefault="00B73C32" w:rsidP="00B73C32">
      <w:pPr>
        <w:spacing w:before="4"/>
        <w:ind w:left="920" w:right="1651"/>
        <w:rPr>
          <w:rFonts w:ascii="Times New Roman" w:hAnsi="Times New Roman" w:cs="Times New Roman"/>
          <w:b/>
          <w:sz w:val="24"/>
          <w:szCs w:val="24"/>
          <w:lang w:val="ru-RU"/>
        </w:rPr>
      </w:pPr>
      <w:r w:rsidRPr="00AC7882">
        <w:rPr>
          <w:rFonts w:ascii="Times New Roman" w:hAnsi="Times New Roman" w:cs="Times New Roman"/>
          <w:b/>
          <w:sz w:val="24"/>
          <w:szCs w:val="24"/>
          <w:lang w:val="ru-RU"/>
        </w:rPr>
        <w:lastRenderedPageBreak/>
        <w:t>СОДЕРЖАНИЕ ПРОГРАММЫ</w:t>
      </w:r>
    </w:p>
    <w:p w:rsidR="00B73C32" w:rsidRPr="00AC7882" w:rsidRDefault="00B73C32" w:rsidP="00B73C32">
      <w:pPr>
        <w:pStyle w:val="af7"/>
        <w:spacing w:before="211" w:line="276" w:lineRule="auto"/>
        <w:ind w:left="100" w:right="828" w:firstLine="539"/>
      </w:pPr>
      <w:r w:rsidRPr="00AC7882">
        <w:t>Программакурсавнеурочнойдеятельностидляпервогокласса«Функциональнаяграмотность»разработанавсоответствиистребованиямиФедеральногогосударственногообразовательногостандартаначальногообщегообразования,требованиямикосновнойобразовательнойпрограмменачальногообщегообразования.</w:t>
      </w:r>
    </w:p>
    <w:p w:rsidR="00B73C32" w:rsidRPr="00AC7882" w:rsidRDefault="00B73C32" w:rsidP="00B73C32">
      <w:pPr>
        <w:pStyle w:val="af7"/>
        <w:spacing w:line="276" w:lineRule="auto"/>
        <w:ind w:left="100" w:right="831" w:firstLine="539"/>
      </w:pPr>
      <w:r w:rsidRPr="00AC7882">
        <w:t>Программа«Функциональнаяграмотность»учитываетвозрастные,общеучебныеипсихологическиеособенностимладшегошкольника.</w:t>
      </w:r>
    </w:p>
    <w:p w:rsidR="00B73C32" w:rsidRPr="00AC7882" w:rsidRDefault="00B73C32" w:rsidP="00B73C32">
      <w:pPr>
        <w:spacing w:line="251" w:lineRule="exact"/>
        <w:ind w:left="640"/>
        <w:jc w:val="both"/>
        <w:rPr>
          <w:rFonts w:ascii="Times New Roman" w:hAnsi="Times New Roman" w:cs="Times New Roman"/>
          <w:sz w:val="24"/>
          <w:szCs w:val="24"/>
          <w:lang w:val="ru-RU"/>
        </w:rPr>
      </w:pPr>
      <w:r w:rsidRPr="00AC7882">
        <w:rPr>
          <w:rFonts w:ascii="Times New Roman" w:hAnsi="Times New Roman" w:cs="Times New Roman"/>
          <w:b/>
          <w:i/>
          <w:sz w:val="24"/>
          <w:szCs w:val="24"/>
          <w:lang w:val="ru-RU"/>
        </w:rPr>
        <w:t>Цельпрограммы</w:t>
      </w:r>
      <w:r w:rsidRPr="00AC7882">
        <w:rPr>
          <w:rFonts w:ascii="Times New Roman" w:hAnsi="Times New Roman" w:cs="Times New Roman"/>
          <w:i/>
          <w:sz w:val="24"/>
          <w:szCs w:val="24"/>
          <w:lang w:val="ru-RU"/>
        </w:rPr>
        <w:t>:</w:t>
      </w:r>
      <w:r w:rsidRPr="00AC7882">
        <w:rPr>
          <w:rFonts w:ascii="Times New Roman" w:hAnsi="Times New Roman" w:cs="Times New Roman"/>
          <w:sz w:val="24"/>
          <w:szCs w:val="24"/>
          <w:lang w:val="ru-RU"/>
        </w:rPr>
        <w:t>созданиеусловийдляразвитияфункциональнойграмотности.</w:t>
      </w:r>
    </w:p>
    <w:p w:rsidR="00B73C32" w:rsidRPr="00AC7882" w:rsidRDefault="00B73C32" w:rsidP="00B73C32">
      <w:pPr>
        <w:pStyle w:val="af7"/>
        <w:spacing w:before="39" w:line="271" w:lineRule="auto"/>
        <w:ind w:left="100" w:right="832" w:firstLine="539"/>
      </w:pPr>
      <w:r w:rsidRPr="00AC7882">
        <w:t>Программаразбитаначетыреблока:«Читательскаяграмотность»,«Математическаяграмотность»,«Финансоваяграмотность»и«Естественно-научнаяграмотность».</w:t>
      </w:r>
    </w:p>
    <w:p w:rsidR="00B73C32" w:rsidRPr="00AC7882" w:rsidRDefault="00B73C32" w:rsidP="00B73C32">
      <w:pPr>
        <w:pStyle w:val="af7"/>
        <w:spacing w:before="3" w:line="276" w:lineRule="auto"/>
        <w:ind w:left="100" w:right="830" w:firstLine="539"/>
      </w:pPr>
      <w:r w:rsidRPr="00AC7882">
        <w:rPr>
          <w:b/>
        </w:rPr>
        <w:t>Целью</w:t>
      </w:r>
      <w:r w:rsidRPr="00AC7882">
        <w:t>изученияблока</w:t>
      </w:r>
      <w:r w:rsidRPr="00AC7882">
        <w:rPr>
          <w:b/>
          <w:i/>
        </w:rPr>
        <w:t>«Читательскаяграмотность»</w:t>
      </w:r>
      <w:r w:rsidRPr="00AC7882">
        <w:t>являетсяразвитиеспособностиучащихся к осмыслению письменных текстов и рефлексии на них, использования их содержаниядля достижения собственных целей, развития знаний и возможностей для активного участия вжизни общества. Оценивается не техника чтения и буквальное понимание текста, а понимание ирефлексиянатекст, использованиепрочитанногодляосуществленияжизненных целей.</w:t>
      </w:r>
    </w:p>
    <w:p w:rsidR="00B73C32" w:rsidRPr="00AC7882" w:rsidRDefault="00B73C32" w:rsidP="00B73C32">
      <w:pPr>
        <w:pStyle w:val="af7"/>
        <w:spacing w:before="2" w:line="276" w:lineRule="auto"/>
        <w:ind w:left="100" w:right="831" w:firstLine="539"/>
      </w:pPr>
      <w:r w:rsidRPr="00AC7882">
        <w:rPr>
          <w:b/>
        </w:rPr>
        <w:t>Целью</w:t>
      </w:r>
      <w:r w:rsidRPr="00AC7882">
        <w:t>изученияблока</w:t>
      </w:r>
      <w:r w:rsidRPr="00AC7882">
        <w:rPr>
          <w:b/>
        </w:rPr>
        <w:t>«</w:t>
      </w:r>
      <w:r w:rsidRPr="00AC7882">
        <w:rPr>
          <w:b/>
          <w:i/>
        </w:rPr>
        <w:t>Математическаяграмотность»</w:t>
      </w:r>
      <w:r w:rsidRPr="00AC7882">
        <w:t>являетсяформированиеуобучающихся способности определять и понимать роль математики в мире, в котором они живут,высказывать хорошообоснованные математические суждения ииспользовать математикутак,чтобыудовлетворятьвнастоящемибудущемпотребности,присущиесозидательному,заинтересованномуимыслящемугражданину.</w:t>
      </w:r>
    </w:p>
    <w:p w:rsidR="00B73C32" w:rsidRPr="00AC7882" w:rsidRDefault="00B73C32" w:rsidP="00B73C32">
      <w:pPr>
        <w:pStyle w:val="af7"/>
        <w:spacing w:line="276" w:lineRule="auto"/>
        <w:ind w:left="100" w:right="829" w:firstLine="539"/>
      </w:pPr>
      <w:r w:rsidRPr="00AC7882">
        <w:rPr>
          <w:b/>
        </w:rPr>
        <w:t>Целью</w:t>
      </w:r>
      <w:r w:rsidRPr="00AC7882">
        <w:t>изученияблока</w:t>
      </w:r>
      <w:r w:rsidRPr="00AC7882">
        <w:rPr>
          <w:b/>
          <w:i/>
        </w:rPr>
        <w:t>«Финансоваяграмотность»</w:t>
      </w:r>
      <w:r w:rsidRPr="00AC7882">
        <w:t>являетсяразвитиеэкономическогообразамышления,воспитаниеответственностиинравственногоповедениявобластиэкономическихотношенийвсемье,формированиеопытапримененияполученныхзнанийиуменийдлярешенияэлементарныхвопросов вобластиэкономикисемьи.</w:t>
      </w:r>
    </w:p>
    <w:p w:rsidR="00B73C32" w:rsidRPr="00AC7882" w:rsidRDefault="00B73C32" w:rsidP="00B73C32">
      <w:pPr>
        <w:pStyle w:val="af7"/>
        <w:spacing w:line="276" w:lineRule="auto"/>
        <w:ind w:left="100" w:right="826" w:firstLine="539"/>
      </w:pPr>
      <w:r w:rsidRPr="00AC7882">
        <w:rPr>
          <w:b/>
        </w:rPr>
        <w:t xml:space="preserve">Целью </w:t>
      </w:r>
      <w:r w:rsidRPr="00AC7882">
        <w:t xml:space="preserve">изучения блока </w:t>
      </w:r>
      <w:r w:rsidRPr="00AC7882">
        <w:rPr>
          <w:b/>
        </w:rPr>
        <w:t>«</w:t>
      </w:r>
      <w:r w:rsidRPr="00AC7882">
        <w:rPr>
          <w:b/>
          <w:i/>
        </w:rPr>
        <w:t xml:space="preserve">Естественно-научная грамотность» </w:t>
      </w:r>
      <w:r w:rsidRPr="00AC7882">
        <w:t>является формирование уобучающихся способности использовать естественно-научные знания для выделения в реальныхситуациях проблем, которые могут быть исследованы и решены с помощью научных методов, дляполучения выводов, основанных на наблюдениях и экспериментах. Эти выводы необходимы дляпонимания окружающего мира и тех изменений, которые вносит в него деятельность человека, атакжедляпринятиясоответствующихрешений.</w:t>
      </w:r>
    </w:p>
    <w:p w:rsidR="00B73C32" w:rsidRPr="00AC7882" w:rsidRDefault="00B73C32" w:rsidP="00B73C32">
      <w:pPr>
        <w:pStyle w:val="af7"/>
        <w:spacing w:before="1" w:line="276" w:lineRule="auto"/>
        <w:ind w:left="100" w:right="826" w:firstLine="539"/>
      </w:pPr>
      <w:r w:rsidRPr="00AC7882">
        <w:t>Программа курса внеурочной деятельности «Функциональная грамотность» предназначенадля реализации в 1 классе начальной школы и рассчитана на 33 часа (при 1 часе в неделю), 2,3,4классы-рассчитанана 34часа.</w:t>
      </w:r>
    </w:p>
    <w:p w:rsidR="00B73C32" w:rsidRPr="00AC7882" w:rsidRDefault="00B73C32" w:rsidP="00B73C32">
      <w:pPr>
        <w:pStyle w:val="af7"/>
        <w:spacing w:line="276" w:lineRule="auto"/>
        <w:ind w:left="100" w:right="834" w:firstLine="539"/>
      </w:pPr>
      <w:r w:rsidRPr="00AC7882">
        <w:t>Учитель может варьировать, чередовать последовательность проведения занятий по своемуусмотрению.</w:t>
      </w:r>
    </w:p>
    <w:p w:rsidR="00B73C32" w:rsidRPr="00AC7882" w:rsidRDefault="00B73C32" w:rsidP="00B73C32">
      <w:pPr>
        <w:pStyle w:val="af7"/>
        <w:spacing w:line="276" w:lineRule="auto"/>
        <w:ind w:left="100" w:right="833" w:firstLine="539"/>
      </w:pPr>
      <w:r w:rsidRPr="00AC7882">
        <w:t>Для повышения мотивации изучения курса и с учетом возрастных особенностей младшихшкольниковдлязанятийиспользуютсясюжетыавторскихирусскихнародных сказок.</w:t>
      </w:r>
    </w:p>
    <w:p w:rsidR="00B73C32" w:rsidRPr="00AC7882" w:rsidRDefault="00B73C32" w:rsidP="00B73C32">
      <w:pPr>
        <w:tabs>
          <w:tab w:val="left" w:pos="4530"/>
        </w:tabs>
        <w:spacing w:before="35"/>
        <w:ind w:right="728"/>
        <w:jc w:val="center"/>
        <w:rPr>
          <w:rFonts w:ascii="Times New Roman" w:hAnsi="Times New Roman" w:cs="Times New Roman"/>
          <w:b/>
          <w:sz w:val="24"/>
          <w:szCs w:val="24"/>
          <w:lang w:val="ru-RU"/>
        </w:rPr>
      </w:pPr>
      <w:r w:rsidRPr="00AC7882">
        <w:rPr>
          <w:rFonts w:ascii="Times New Roman" w:hAnsi="Times New Roman" w:cs="Times New Roman"/>
          <w:b/>
          <w:sz w:val="24"/>
          <w:szCs w:val="24"/>
          <w:lang w:val="ru-RU"/>
        </w:rPr>
        <w:t>1 КЛАСС</w:t>
      </w:r>
    </w:p>
    <w:p w:rsidR="00B73C32" w:rsidRPr="00AC7882" w:rsidRDefault="00B73C32" w:rsidP="00B73C32">
      <w:pPr>
        <w:pStyle w:val="af7"/>
        <w:spacing w:before="35" w:line="276" w:lineRule="auto"/>
        <w:ind w:left="100" w:right="827" w:firstLine="539"/>
      </w:pPr>
      <w:r w:rsidRPr="00AC7882">
        <w:t>Читательскаяграмотность:анализтекстовавторскихирусскихнародныхсказок,составлениехарактеристикигероевпрочитанныхпроизведений,делениетекстовначасти,составлениекартинногоплана,ответыпосодержаниюпрочитанныхпроизведений,эмоциональнаяиличностнаяоценкапрочитанного.</w:t>
      </w:r>
    </w:p>
    <w:p w:rsidR="00B73C32" w:rsidRPr="00AC7882" w:rsidRDefault="00B73C32" w:rsidP="00B73C32">
      <w:pPr>
        <w:pStyle w:val="af7"/>
        <w:spacing w:before="1" w:line="276" w:lineRule="auto"/>
        <w:ind w:left="100" w:right="830" w:firstLine="539"/>
      </w:pPr>
      <w:r w:rsidRPr="00AC7882">
        <w:lastRenderedPageBreak/>
        <w:t>Математическаяграмотность:счетпредметоввпределах10,составлениечисловыхвыраженийинахождениеихзначений,составчиселпервогоивторогодесятка,заданиенанахождение суммы; задачи на нахождение части числа, задачи на увеличение и уменьшение числананесколькоединиц,чтениеизаполнениетаблиц,круговыхдиаграмм,ложныеиистинныевысказывания.</w:t>
      </w:r>
    </w:p>
    <w:p w:rsidR="00B73C32" w:rsidRPr="00AC7882" w:rsidRDefault="00B73C32" w:rsidP="00B73C32">
      <w:pPr>
        <w:pStyle w:val="af7"/>
        <w:spacing w:before="71" w:line="276" w:lineRule="auto"/>
        <w:ind w:left="100" w:right="841" w:firstLine="539"/>
      </w:pPr>
      <w:r w:rsidRPr="00AC7882">
        <w:t>Финансовая грамотность: деньги, финансы, покупка, товар, обмен, бартер, услуги платные ибесплатные, доход,прибыль,банк, реклама, цена,количество, стоимость.</w:t>
      </w:r>
    </w:p>
    <w:p w:rsidR="00B73C32" w:rsidRPr="00AC7882" w:rsidRDefault="00B73C32" w:rsidP="00B73C32">
      <w:pPr>
        <w:pStyle w:val="af7"/>
        <w:spacing w:before="2" w:line="276" w:lineRule="auto"/>
        <w:ind w:left="100" w:right="825" w:firstLine="539"/>
      </w:pPr>
      <w:r w:rsidRPr="00AC7882">
        <w:t>Естественно-научнаяграмотность:наблюденияипростейшиеэкспериментысяблоком,воздушным шариком, зеркалом и апельсином; воздух и его свойства, соль и еѐ свойства, вода и еѐсвойства, трисостоянияводы,плавучестьпредметов,отражение.</w:t>
      </w:r>
    </w:p>
    <w:p w:rsidR="00B73C32" w:rsidRPr="00AC7882" w:rsidRDefault="00B73C32" w:rsidP="00B73C32">
      <w:pPr>
        <w:pStyle w:val="af7"/>
        <w:spacing w:before="8"/>
      </w:pPr>
    </w:p>
    <w:p w:rsidR="00B73C32" w:rsidRPr="00AC7882" w:rsidRDefault="00B73C32" w:rsidP="00B73C32">
      <w:pPr>
        <w:tabs>
          <w:tab w:val="left" w:pos="4530"/>
        </w:tabs>
        <w:ind w:right="728"/>
        <w:jc w:val="center"/>
        <w:rPr>
          <w:rFonts w:ascii="Times New Roman" w:hAnsi="Times New Roman" w:cs="Times New Roman"/>
          <w:b/>
          <w:sz w:val="24"/>
          <w:szCs w:val="24"/>
          <w:lang w:val="ru-RU"/>
        </w:rPr>
      </w:pPr>
      <w:r w:rsidRPr="00AC7882">
        <w:rPr>
          <w:rFonts w:ascii="Times New Roman" w:hAnsi="Times New Roman" w:cs="Times New Roman"/>
          <w:b/>
          <w:sz w:val="24"/>
          <w:szCs w:val="24"/>
          <w:lang w:val="ru-RU"/>
        </w:rPr>
        <w:t>2 КЛАСС</w:t>
      </w:r>
    </w:p>
    <w:p w:rsidR="00B73C32" w:rsidRPr="00AC7882" w:rsidRDefault="00B73C32" w:rsidP="00B73C32">
      <w:pPr>
        <w:pStyle w:val="af7"/>
        <w:spacing w:before="35"/>
        <w:ind w:left="640"/>
      </w:pPr>
      <w:r w:rsidRPr="00AC7882">
        <w:t>Читательскаяграмотность(1,5,9,13,17,21,25,29занятия):понятия«художественный»и</w:t>
      </w:r>
    </w:p>
    <w:p w:rsidR="00B73C32" w:rsidRPr="00AC7882" w:rsidRDefault="00B73C32" w:rsidP="00B73C32">
      <w:pPr>
        <w:pStyle w:val="af7"/>
        <w:spacing w:before="35" w:line="276" w:lineRule="auto"/>
        <w:ind w:left="100" w:right="829"/>
      </w:pPr>
      <w:r w:rsidRPr="00AC7882">
        <w:t>«научно-познавательный»;жанровоесходствоиразличияхудожественныхинаучно-познавательных текстов; составление характеристики героев прочитанных произведений; делениетекстовначасти,составлениеплана;ответыпосодержаниюпрочитанныхпроизведений,эмоциональнаяиличностнаяоценкапрочитанного;</w:t>
      </w:r>
    </w:p>
    <w:p w:rsidR="00B73C32" w:rsidRPr="00AC7882" w:rsidRDefault="00B73C32" w:rsidP="00B73C32">
      <w:pPr>
        <w:pStyle w:val="af7"/>
        <w:spacing w:before="1" w:line="276" w:lineRule="auto"/>
        <w:ind w:left="100" w:right="833" w:firstLine="539"/>
      </w:pPr>
      <w:r w:rsidRPr="00AC7882">
        <w:t>Математическая грамотность (2, 6, 10, 14, 18, 22, 26, 30 занятия): нахождение значенийматематическихвыраженийвпределах100,составлениечисловыхвыраженийинахождениеихзначений.Составчиселпервогои второгодесятка,заданиенанахождениесуммы; задачина нахождение части числа, задачи на увеличение и уменьшение числа на несколько единиц,чтениеизаполнениетаблиц,столбчатыхдиаграмм,календарь,логическиезадачи,ложныеиистинныевысказывания,построениегеометрическихфигур,нахождениедлиныломаной,диаметрокружности,периметртреугольника.</w:t>
      </w:r>
    </w:p>
    <w:p w:rsidR="00B73C32" w:rsidRPr="00AC7882" w:rsidRDefault="00B73C32" w:rsidP="00B73C32">
      <w:pPr>
        <w:pStyle w:val="af7"/>
        <w:spacing w:line="276" w:lineRule="auto"/>
        <w:ind w:left="100" w:right="829" w:firstLine="539"/>
      </w:pPr>
      <w:r w:rsidRPr="00AC7882">
        <w:t>Финансовая грамотность (3, 7, 11, 15, 19, 23, 27, 31 занятия): деньги, аверс и реверс монеты,кредиты,вклады,банковскаякарта,правилабезопасногоиспользованиябанковскихкарт,фальшивыеиповреждѐнныеденьги,средствазащитыроссийскихбанкнот, валюта.</w:t>
      </w:r>
    </w:p>
    <w:p w:rsidR="00B73C32" w:rsidRPr="00AC7882" w:rsidRDefault="00B73C32" w:rsidP="00B73C32">
      <w:pPr>
        <w:pStyle w:val="af7"/>
        <w:spacing w:before="3" w:line="276" w:lineRule="auto"/>
        <w:ind w:left="100" w:right="831" w:firstLine="539"/>
      </w:pPr>
      <w:r w:rsidRPr="00AC7882">
        <w:t>Естественно-научнаяграмотность(4,8,12,16,20,24,28,32занятия):наблюденияипростейшие эксперименты с яблоком, овощами, мѐдом, лесной землей, песком, глиной. Составпочвы,перегной.Состависвойствадревесины.Названияовощей,выделениесредиовощейкорнеплодов.Названиячастейрастений,видыкорней,свойствакорней.Представлениеопозвоночныхживотных.</w:t>
      </w:r>
    </w:p>
    <w:p w:rsidR="00B73C32" w:rsidRPr="00AC7882" w:rsidRDefault="00B73C32" w:rsidP="00B73C32">
      <w:pPr>
        <w:tabs>
          <w:tab w:val="left" w:pos="4530"/>
        </w:tabs>
        <w:spacing w:before="2"/>
        <w:ind w:right="728"/>
        <w:jc w:val="center"/>
        <w:rPr>
          <w:rFonts w:ascii="Times New Roman" w:hAnsi="Times New Roman" w:cs="Times New Roman"/>
          <w:b/>
          <w:sz w:val="24"/>
          <w:szCs w:val="24"/>
          <w:lang w:val="ru-RU"/>
        </w:rPr>
      </w:pPr>
      <w:r w:rsidRPr="00AC7882">
        <w:rPr>
          <w:rFonts w:ascii="Times New Roman" w:hAnsi="Times New Roman" w:cs="Times New Roman"/>
          <w:b/>
          <w:sz w:val="24"/>
          <w:szCs w:val="24"/>
          <w:lang w:val="ru-RU"/>
        </w:rPr>
        <w:t>3 КЛАСС</w:t>
      </w:r>
    </w:p>
    <w:p w:rsidR="00B73C32" w:rsidRPr="00AC7882" w:rsidRDefault="00B73C32" w:rsidP="00B73C32">
      <w:pPr>
        <w:pStyle w:val="af7"/>
        <w:spacing w:before="35" w:line="276" w:lineRule="auto"/>
        <w:ind w:left="100" w:right="830" w:firstLine="539"/>
      </w:pPr>
      <w:r w:rsidRPr="00AC7882">
        <w:rPr>
          <w:i/>
        </w:rPr>
        <w:t xml:space="preserve">Читательская </w:t>
      </w:r>
      <w:r w:rsidRPr="00AC7882">
        <w:t>грамотность (1, 3, 5, 7, 9, 11, 13, 15 занятия): научно-познавательные тексты;основная мысль текста, тема текста, деление текста на части, составление плана текста; ответы навопросыпосодержаниюпрочитанноготекста,лексическоезначениеслов;личностнаяоценкапрочитанного.</w:t>
      </w:r>
    </w:p>
    <w:p w:rsidR="00B73C32" w:rsidRPr="00AC7882" w:rsidRDefault="00B73C32" w:rsidP="00B73C32">
      <w:pPr>
        <w:pStyle w:val="af7"/>
        <w:spacing w:before="1" w:line="276" w:lineRule="auto"/>
        <w:ind w:left="100" w:right="828" w:firstLine="539"/>
      </w:pPr>
      <w:r w:rsidRPr="00AC7882">
        <w:rPr>
          <w:i/>
        </w:rPr>
        <w:t>Естественно-научная</w:t>
      </w:r>
      <w:r w:rsidRPr="00AC7882">
        <w:t>грамотность(2,4,6,8,10,12,14занятия):особенностижизнедеятельности дождевых червей: кальций и его роль в организме человека, дрожжи, видыоблаков, свойствамела, свойствамыла,восковыесвечи, магнитиегосвойства.</w:t>
      </w:r>
    </w:p>
    <w:p w:rsidR="00B73C32" w:rsidRPr="00AC7882" w:rsidRDefault="00B73C32" w:rsidP="00B73C32">
      <w:pPr>
        <w:pStyle w:val="af7"/>
        <w:spacing w:line="276" w:lineRule="auto"/>
        <w:ind w:left="100" w:right="829" w:firstLine="539"/>
      </w:pPr>
      <w:r w:rsidRPr="00AC7882">
        <w:rPr>
          <w:i/>
        </w:rPr>
        <w:lastRenderedPageBreak/>
        <w:t>Финансовая</w:t>
      </w:r>
      <w:r w:rsidRPr="00AC7882">
        <w:t>грамотность(18,20,22,24,26,28,30,32занятия):бюджет,уровнигосударственного бюджета, семейный бюджет, заработная плата, пенсия, дополнительные доходы(выигрыш,клад,пособия).Обязательные,желаемыеинепредвиденныерасходы.Налоги.Экономиясемейногобюджета.</w:t>
      </w:r>
    </w:p>
    <w:p w:rsidR="00B73C32" w:rsidRPr="00AC7882" w:rsidRDefault="00B73C32" w:rsidP="00B73C32">
      <w:pPr>
        <w:pStyle w:val="af7"/>
        <w:spacing w:line="276" w:lineRule="auto"/>
        <w:ind w:left="100" w:right="829" w:firstLine="539"/>
      </w:pPr>
      <w:r w:rsidRPr="00AC7882">
        <w:rPr>
          <w:i/>
        </w:rPr>
        <w:t xml:space="preserve">Математическая </w:t>
      </w:r>
      <w:r w:rsidRPr="00AC7882">
        <w:t>грамотность (19, 21, 23, 25, 27, 29, 31, 33 занятия): нахождение значенийматематическихвыражений в пределах100000, составление числовыхвыражений инахождениеихзначений,задачинанахождениесуммы;задачинанахождениечастичисла,задачинаувеличение и уменьшение числа на несколько единиц, решение задачи с тройкой величин «цена,количество, стоимость», чтение и заполнение таблиц, столбчатых и круговых диаграмм, работа сграфиками.</w:t>
      </w:r>
    </w:p>
    <w:p w:rsidR="00B73C32" w:rsidRPr="00AC7882" w:rsidRDefault="00B73C32" w:rsidP="00B73C32">
      <w:pPr>
        <w:pStyle w:val="a5"/>
        <w:tabs>
          <w:tab w:val="left" w:pos="4530"/>
        </w:tabs>
        <w:spacing w:before="2"/>
        <w:ind w:left="4530" w:right="728"/>
        <w:rPr>
          <w:rFonts w:ascii="Times New Roman" w:hAnsi="Times New Roman" w:cs="Times New Roman"/>
          <w:b/>
          <w:sz w:val="24"/>
          <w:szCs w:val="24"/>
          <w:lang w:val="ru-RU"/>
        </w:rPr>
      </w:pPr>
      <w:r w:rsidRPr="00AC7882">
        <w:rPr>
          <w:rFonts w:ascii="Times New Roman" w:hAnsi="Times New Roman" w:cs="Times New Roman"/>
          <w:b/>
          <w:sz w:val="24"/>
          <w:szCs w:val="24"/>
          <w:lang w:val="ru-RU"/>
        </w:rPr>
        <w:t>4 КЛАСС</w:t>
      </w:r>
    </w:p>
    <w:p w:rsidR="00B73C32" w:rsidRPr="00AC7882" w:rsidRDefault="00B73C32" w:rsidP="00B73C32">
      <w:pPr>
        <w:pStyle w:val="af7"/>
        <w:spacing w:before="35" w:line="276" w:lineRule="auto"/>
        <w:ind w:left="100" w:right="829" w:firstLine="539"/>
      </w:pPr>
      <w:r w:rsidRPr="00AC7882">
        <w:rPr>
          <w:i/>
        </w:rPr>
        <w:t xml:space="preserve">Читательская грамотность </w:t>
      </w:r>
      <w:r w:rsidRPr="00AC7882">
        <w:t>(занятия 1-8): научно-познавательные тексты; основная мысльтекста, тема текста, деление текста на части, составление плана текста; ответы на вопросы посодержаниюпрочитанного текста,лексическоезначениеслов;личностнаяоценкапрочитанного.</w:t>
      </w:r>
    </w:p>
    <w:p w:rsidR="00B73C32" w:rsidRPr="00AC7882" w:rsidRDefault="00B73C32" w:rsidP="00B73C32">
      <w:pPr>
        <w:pStyle w:val="af7"/>
        <w:spacing w:before="71" w:line="276" w:lineRule="auto"/>
        <w:ind w:left="100" w:right="828" w:firstLine="539"/>
      </w:pPr>
      <w:r w:rsidRPr="00AC7882">
        <w:rPr>
          <w:i/>
        </w:rPr>
        <w:t>Естественно-научнаяграмотность</w:t>
      </w:r>
      <w:r w:rsidRPr="00AC7882">
        <w:t>(занятия9-16):томат,болгарскийперец,картофель,баклажаны, лук, капуста, горох, грибы. Работа с понятиями: многолетнее / однолетнее растение,части растений, условия и способы размножения, строение плодов, сроки посадки, возможностииспользованиячеловеком.</w:t>
      </w:r>
    </w:p>
    <w:p w:rsidR="00B73C32" w:rsidRPr="00AC7882" w:rsidRDefault="00B73C32" w:rsidP="00B73C32">
      <w:pPr>
        <w:pStyle w:val="af7"/>
        <w:spacing w:line="276" w:lineRule="auto"/>
        <w:ind w:left="100" w:right="832" w:firstLine="539"/>
      </w:pPr>
      <w:r w:rsidRPr="00AC7882">
        <w:rPr>
          <w:i/>
        </w:rPr>
        <w:t>Финансоваяграмотность</w:t>
      </w:r>
      <w:r w:rsidRPr="00AC7882">
        <w:t>(занятия18-25):потребительскаякорзина,составпотребительскойкорзины,прожиточныйминимум,минимальныйразмероплатытруда,страхованиеиеговиды,распродажа,акция,скидка,бонусы,кешбэк,страховыериски,благотворительность, благотворитель,благотворительныйфонд.</w:t>
      </w:r>
    </w:p>
    <w:p w:rsidR="00B73C32" w:rsidRPr="00AC7882" w:rsidRDefault="00B73C32" w:rsidP="00B73C32">
      <w:pPr>
        <w:pStyle w:val="af7"/>
        <w:spacing w:before="1" w:line="276" w:lineRule="auto"/>
        <w:ind w:left="100" w:right="833" w:firstLine="539"/>
      </w:pPr>
      <w:r w:rsidRPr="00AC7882">
        <w:rPr>
          <w:i/>
        </w:rPr>
        <w:t>Математическаяграмотность</w:t>
      </w:r>
      <w:r w:rsidRPr="00AC7882">
        <w:t>(занятия26-33):нахождениезначенийматематическихвыражений в пределах100000,составление числовыхвыраженийи нахождениеихзначений,задачи на нахождение суммы; задачи с тройкой величин «цена, количество, стоимость», сравнениеразличных вариантов покупок; нахождение размера скидки на товар, нахождение цены товара соскидкой; чтение и заполнение таблиц, столбчатых и круговых диаграмм, работа с графиками,умениепользоватьсякалькулятором.</w:t>
      </w:r>
    </w:p>
    <w:p w:rsidR="00B73C32" w:rsidRPr="00AC7882" w:rsidRDefault="00B73C32" w:rsidP="00B73C32">
      <w:pPr>
        <w:pStyle w:val="af7"/>
        <w:spacing w:before="7"/>
      </w:pPr>
    </w:p>
    <w:p w:rsidR="00B73C32" w:rsidRPr="00AC7882" w:rsidRDefault="00B73C32" w:rsidP="00B73C32">
      <w:pPr>
        <w:rPr>
          <w:rFonts w:ascii="Times New Roman" w:hAnsi="Times New Roman" w:cs="Times New Roman"/>
          <w:b/>
          <w:sz w:val="24"/>
          <w:szCs w:val="24"/>
          <w:lang w:val="ru-RU"/>
        </w:rPr>
      </w:pPr>
      <w:r w:rsidRPr="00AC7882">
        <w:rPr>
          <w:rFonts w:ascii="Times New Roman" w:hAnsi="Times New Roman" w:cs="Times New Roman"/>
          <w:b/>
          <w:sz w:val="24"/>
          <w:szCs w:val="24"/>
          <w:lang w:val="ru-RU"/>
        </w:rPr>
        <w:t>ПЛАНИРУЕМЫЕРЕЗУЛЬТАТЫОСВОЕНИЯКУРСА</w:t>
      </w:r>
    </w:p>
    <w:p w:rsidR="00B73C32" w:rsidRPr="00AC7882" w:rsidRDefault="00B73C32" w:rsidP="00B73C32">
      <w:pPr>
        <w:pStyle w:val="af7"/>
        <w:spacing w:before="5"/>
        <w:rPr>
          <w:b/>
        </w:rPr>
      </w:pPr>
    </w:p>
    <w:p w:rsidR="00B73C32" w:rsidRPr="00AC7882" w:rsidRDefault="00B73C32" w:rsidP="00B73C32">
      <w:pPr>
        <w:pStyle w:val="af7"/>
        <w:spacing w:before="1"/>
        <w:ind w:left="640"/>
      </w:pPr>
      <w:r w:rsidRPr="00AC7882">
        <w:t>Программаобеспечиваетдостижениеследующихличностных,метапредметныхрезультатов.</w:t>
      </w:r>
    </w:p>
    <w:p w:rsidR="00B73C32" w:rsidRPr="00AC7882" w:rsidRDefault="00B73C32" w:rsidP="00B73C32">
      <w:pPr>
        <w:pStyle w:val="af7"/>
        <w:spacing w:before="4"/>
      </w:pPr>
    </w:p>
    <w:p w:rsidR="00B73C32" w:rsidRPr="00AC7882" w:rsidRDefault="00B73C32" w:rsidP="00B73C32">
      <w:pPr>
        <w:spacing w:before="1"/>
        <w:ind w:left="640"/>
        <w:rPr>
          <w:rFonts w:ascii="Times New Roman" w:hAnsi="Times New Roman" w:cs="Times New Roman"/>
          <w:sz w:val="24"/>
          <w:szCs w:val="24"/>
        </w:rPr>
      </w:pPr>
      <w:r w:rsidRPr="00AC7882">
        <w:rPr>
          <w:rFonts w:ascii="Times New Roman" w:hAnsi="Times New Roman" w:cs="Times New Roman"/>
          <w:b/>
          <w:i/>
          <w:sz w:val="24"/>
          <w:szCs w:val="24"/>
        </w:rPr>
        <w:t>Личностные</w:t>
      </w:r>
      <w:r w:rsidRPr="00AC7882">
        <w:rPr>
          <w:rFonts w:ascii="Times New Roman" w:hAnsi="Times New Roman" w:cs="Times New Roman"/>
          <w:sz w:val="24"/>
          <w:szCs w:val="24"/>
        </w:rPr>
        <w:t>результатыизучениякурса:</w:t>
      </w:r>
    </w:p>
    <w:p w:rsidR="00B73C32" w:rsidRPr="00AC7882" w:rsidRDefault="00B73C32" w:rsidP="00AB0081">
      <w:pPr>
        <w:pStyle w:val="a5"/>
        <w:widowControl w:val="0"/>
        <w:numPr>
          <w:ilvl w:val="0"/>
          <w:numId w:val="103"/>
        </w:numPr>
        <w:tabs>
          <w:tab w:val="left" w:pos="461"/>
        </w:tabs>
        <w:autoSpaceDE w:val="0"/>
        <w:autoSpaceDN w:val="0"/>
        <w:spacing w:before="38" w:beforeAutospacing="0" w:after="0" w:afterAutospacing="0" w:line="256" w:lineRule="auto"/>
        <w:ind w:right="830"/>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осознаватьсебякакчленасемьи,обществаигосударства:участиевобсуждениифинансовыхпроблем семьи,принятиерешенийосемейном бюджете;</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line="252"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овладеватьначальныминавыкамиадаптациивмирефинансовыхотношений:сопоставлениедоходовирасходов, простыевычисленияв областисемейныхфинансов;</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осознаватьличнуюответственностьзасвоипоступки;</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уметьсотрудничатьсовзрослымиисверстникамивразныхигровыхиреальныхситуациях.</w:t>
      </w:r>
    </w:p>
    <w:p w:rsidR="00B73C32" w:rsidRPr="00AC7882" w:rsidRDefault="00B73C32" w:rsidP="00B73C32">
      <w:pPr>
        <w:pStyle w:val="af7"/>
        <w:spacing w:before="9"/>
      </w:pPr>
    </w:p>
    <w:p w:rsidR="00B73C32" w:rsidRPr="00AC7882" w:rsidRDefault="00B73C32" w:rsidP="00B73C32">
      <w:pPr>
        <w:spacing w:line="276" w:lineRule="auto"/>
        <w:ind w:left="100" w:right="5185" w:firstLine="539"/>
        <w:jc w:val="both"/>
        <w:rPr>
          <w:rFonts w:ascii="Times New Roman" w:hAnsi="Times New Roman" w:cs="Times New Roman"/>
          <w:sz w:val="24"/>
          <w:szCs w:val="24"/>
          <w:lang w:val="ru-RU"/>
        </w:rPr>
      </w:pPr>
      <w:r w:rsidRPr="00AC7882">
        <w:rPr>
          <w:rFonts w:ascii="Times New Roman" w:hAnsi="Times New Roman" w:cs="Times New Roman"/>
          <w:b/>
          <w:i/>
          <w:sz w:val="24"/>
          <w:szCs w:val="24"/>
          <w:lang w:val="ru-RU"/>
        </w:rPr>
        <w:lastRenderedPageBreak/>
        <w:t xml:space="preserve">Метапредметные </w:t>
      </w:r>
      <w:r w:rsidRPr="00AC7882">
        <w:rPr>
          <w:rFonts w:ascii="Times New Roman" w:hAnsi="Times New Roman" w:cs="Times New Roman"/>
          <w:sz w:val="24"/>
          <w:szCs w:val="24"/>
          <w:lang w:val="ru-RU"/>
        </w:rPr>
        <w:t>результаты изучения курса:</w:t>
      </w:r>
      <w:r w:rsidRPr="00AC7882">
        <w:rPr>
          <w:rFonts w:ascii="Times New Roman" w:hAnsi="Times New Roman" w:cs="Times New Roman"/>
          <w:sz w:val="24"/>
          <w:szCs w:val="24"/>
          <w:u w:val="single"/>
          <w:lang w:val="ru-RU"/>
        </w:rPr>
        <w:t>Познавательные:</w:t>
      </w:r>
    </w:p>
    <w:p w:rsidR="00B73C32" w:rsidRPr="00AC7882" w:rsidRDefault="00B73C32" w:rsidP="00AB0081">
      <w:pPr>
        <w:pStyle w:val="a5"/>
        <w:widowControl w:val="0"/>
        <w:numPr>
          <w:ilvl w:val="0"/>
          <w:numId w:val="103"/>
        </w:numPr>
        <w:tabs>
          <w:tab w:val="left" w:pos="461"/>
        </w:tabs>
        <w:autoSpaceDE w:val="0"/>
        <w:autoSpaceDN w:val="0"/>
        <w:spacing w:before="3" w:beforeAutospacing="0" w:after="0" w:afterAutospacing="0" w:line="252" w:lineRule="auto"/>
        <w:ind w:right="830"/>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осваиватьспособырешенияпроблемтворческогоипоисковогохарактера:работанадпроектамииисследования;</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line="256"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использоватьразличныеспособыпоиска,сбора,обработки,анализаипредставленияинформации;</w:t>
      </w:r>
    </w:p>
    <w:p w:rsidR="00B73C32" w:rsidRPr="00AC7882" w:rsidRDefault="00B73C32" w:rsidP="00AB0081">
      <w:pPr>
        <w:pStyle w:val="a5"/>
        <w:widowControl w:val="0"/>
        <w:numPr>
          <w:ilvl w:val="0"/>
          <w:numId w:val="103"/>
        </w:numPr>
        <w:tabs>
          <w:tab w:val="left" w:pos="461"/>
        </w:tabs>
        <w:autoSpaceDE w:val="0"/>
        <w:autoSpaceDN w:val="0"/>
        <w:spacing w:before="19" w:beforeAutospacing="0" w:after="0" w:afterAutospacing="0" w:line="264" w:lineRule="auto"/>
        <w:ind w:right="835"/>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овладеватьлогическимидействиямисравнения,обобщения,классификации,установленияаналогий и причинно-следственных связей, построения рассуждений, отнесения к известнымпонятиям;</w:t>
      </w:r>
    </w:p>
    <w:p w:rsidR="00B73C32" w:rsidRPr="00AC7882" w:rsidRDefault="00B73C32" w:rsidP="00AB0081">
      <w:pPr>
        <w:pStyle w:val="a5"/>
        <w:widowControl w:val="0"/>
        <w:numPr>
          <w:ilvl w:val="0"/>
          <w:numId w:val="103"/>
        </w:numPr>
        <w:tabs>
          <w:tab w:val="left" w:pos="461"/>
        </w:tabs>
        <w:autoSpaceDE w:val="0"/>
        <w:autoSpaceDN w:val="0"/>
        <w:spacing w:before="12"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использоватьзнаково-символическиесредства,втомчислемоделирование;</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ориентироватьсявсвоейсистемезнаний:отличатьновоеотужеизвестного;</w:t>
      </w:r>
    </w:p>
    <w:p w:rsidR="00B73C32" w:rsidRPr="00AC7882" w:rsidRDefault="00B73C32" w:rsidP="00AB0081">
      <w:pPr>
        <w:pStyle w:val="a5"/>
        <w:widowControl w:val="0"/>
        <w:numPr>
          <w:ilvl w:val="0"/>
          <w:numId w:val="103"/>
        </w:numPr>
        <w:tabs>
          <w:tab w:val="left" w:pos="461"/>
          <w:tab w:val="left" w:pos="1287"/>
          <w:tab w:val="left" w:pos="3158"/>
          <w:tab w:val="left" w:pos="3917"/>
          <w:tab w:val="left" w:pos="5220"/>
          <w:tab w:val="left" w:pos="6682"/>
          <w:tab w:val="left" w:pos="8498"/>
          <w:tab w:val="left" w:pos="8818"/>
        </w:tabs>
        <w:autoSpaceDE w:val="0"/>
        <w:autoSpaceDN w:val="0"/>
        <w:spacing w:before="17" w:beforeAutospacing="0" w:after="0" w:afterAutospacing="0" w:line="256" w:lineRule="auto"/>
        <w:ind w:right="826"/>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делать</w:t>
      </w:r>
      <w:r w:rsidRPr="00AC7882">
        <w:rPr>
          <w:rFonts w:ascii="Times New Roman" w:hAnsi="Times New Roman" w:cs="Times New Roman"/>
          <w:sz w:val="24"/>
          <w:szCs w:val="24"/>
          <w:lang w:val="ru-RU"/>
        </w:rPr>
        <w:tab/>
        <w:t>предварительный</w:t>
      </w:r>
      <w:r w:rsidRPr="00AC7882">
        <w:rPr>
          <w:rFonts w:ascii="Times New Roman" w:hAnsi="Times New Roman" w:cs="Times New Roman"/>
          <w:sz w:val="24"/>
          <w:szCs w:val="24"/>
          <w:lang w:val="ru-RU"/>
        </w:rPr>
        <w:tab/>
        <w:t>отбор</w:t>
      </w:r>
      <w:r w:rsidRPr="00AC7882">
        <w:rPr>
          <w:rFonts w:ascii="Times New Roman" w:hAnsi="Times New Roman" w:cs="Times New Roman"/>
          <w:sz w:val="24"/>
          <w:szCs w:val="24"/>
          <w:lang w:val="ru-RU"/>
        </w:rPr>
        <w:tab/>
        <w:t>источников</w:t>
      </w:r>
      <w:r w:rsidRPr="00AC7882">
        <w:rPr>
          <w:rFonts w:ascii="Times New Roman" w:hAnsi="Times New Roman" w:cs="Times New Roman"/>
          <w:sz w:val="24"/>
          <w:szCs w:val="24"/>
          <w:lang w:val="ru-RU"/>
        </w:rPr>
        <w:tab/>
        <w:t>информации:</w:t>
      </w:r>
      <w:r w:rsidRPr="00AC7882">
        <w:rPr>
          <w:rFonts w:ascii="Times New Roman" w:hAnsi="Times New Roman" w:cs="Times New Roman"/>
          <w:sz w:val="24"/>
          <w:szCs w:val="24"/>
          <w:lang w:val="ru-RU"/>
        </w:rPr>
        <w:tab/>
        <w:t>ориентироваться</w:t>
      </w:r>
      <w:r w:rsidRPr="00AC7882">
        <w:rPr>
          <w:rFonts w:ascii="Times New Roman" w:hAnsi="Times New Roman" w:cs="Times New Roman"/>
          <w:sz w:val="24"/>
          <w:szCs w:val="24"/>
          <w:lang w:val="ru-RU"/>
        </w:rPr>
        <w:tab/>
        <w:t>в</w:t>
      </w:r>
      <w:r w:rsidRPr="00AC7882">
        <w:rPr>
          <w:rFonts w:ascii="Times New Roman" w:hAnsi="Times New Roman" w:cs="Times New Roman"/>
          <w:sz w:val="24"/>
          <w:szCs w:val="24"/>
          <w:lang w:val="ru-RU"/>
        </w:rPr>
        <w:tab/>
        <w:t>потокеинформации;</w:t>
      </w:r>
    </w:p>
    <w:p w:rsidR="00B73C32" w:rsidRPr="00AC7882" w:rsidRDefault="00B73C32" w:rsidP="00AB0081">
      <w:pPr>
        <w:pStyle w:val="a5"/>
        <w:widowControl w:val="0"/>
        <w:numPr>
          <w:ilvl w:val="0"/>
          <w:numId w:val="103"/>
        </w:numPr>
        <w:tabs>
          <w:tab w:val="left" w:pos="461"/>
        </w:tabs>
        <w:autoSpaceDE w:val="0"/>
        <w:autoSpaceDN w:val="0"/>
        <w:spacing w:before="19" w:beforeAutospacing="0" w:after="0" w:afterAutospacing="0" w:line="256" w:lineRule="auto"/>
        <w:ind w:right="82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добыватьновыезнания:находитьответынавопросы,используяучебныепособия,свойжизненныйопыт иинформацию,полученную отокружающих;</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перерабатыватьполученнуюинформацию:сравниватьигруппироватьобъекты;</w:t>
      </w:r>
    </w:p>
    <w:p w:rsidR="00B73C32" w:rsidRPr="00163E75"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left="100" w:right="4380" w:firstLine="0"/>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преобразовывать информацию из одной формы в другую.</w:t>
      </w:r>
      <w:r w:rsidRPr="00163E75">
        <w:rPr>
          <w:rFonts w:ascii="Times New Roman" w:hAnsi="Times New Roman" w:cs="Times New Roman"/>
          <w:sz w:val="24"/>
          <w:szCs w:val="24"/>
          <w:u w:val="single"/>
          <w:lang w:val="ru-RU"/>
        </w:rPr>
        <w:t>Регулятивные:</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проявлятьпознавательнуюитворческуюинициативу;</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приниматьисохранятьучебнуюцельизадачу;</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планироватьеереализацию,втомчислевовнутреннемплане;</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2" w:lineRule="auto"/>
        <w:ind w:right="82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контролироватьиоцениватьсвоидействия,вноситьсоответствующиекоррективывихвыполнение;</w:t>
      </w:r>
    </w:p>
    <w:p w:rsidR="00B73C32" w:rsidRPr="00AC7882" w:rsidRDefault="00B73C32" w:rsidP="00AB0081">
      <w:pPr>
        <w:pStyle w:val="a5"/>
        <w:widowControl w:val="0"/>
        <w:numPr>
          <w:ilvl w:val="0"/>
          <w:numId w:val="103"/>
        </w:numPr>
        <w:tabs>
          <w:tab w:val="left" w:pos="517"/>
        </w:tabs>
        <w:autoSpaceDE w:val="0"/>
        <w:autoSpaceDN w:val="0"/>
        <w:spacing w:before="71" w:beforeAutospacing="0" w:after="0" w:afterAutospacing="0"/>
        <w:ind w:left="516" w:hanging="41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уметьотличатьправильновыполненноезаданиеотневерного;</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line="256" w:lineRule="auto"/>
        <w:ind w:right="835"/>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оцениватьправильностьвыполнениядействий:знакомствоскритериямиоценивания,самооценкаивзаимооценка.</w:t>
      </w:r>
    </w:p>
    <w:p w:rsidR="00B73C32" w:rsidRPr="00AC7882" w:rsidRDefault="00B73C32" w:rsidP="00B73C32">
      <w:pPr>
        <w:pStyle w:val="af7"/>
        <w:spacing w:before="19"/>
        <w:ind w:left="100"/>
      </w:pPr>
      <w:r w:rsidRPr="00AC7882">
        <w:rPr>
          <w:u w:val="single"/>
        </w:rPr>
        <w:t>Коммуникативные:</w:t>
      </w:r>
    </w:p>
    <w:p w:rsidR="00B73C32" w:rsidRPr="00AC7882" w:rsidRDefault="00B73C32" w:rsidP="00AB0081">
      <w:pPr>
        <w:pStyle w:val="a5"/>
        <w:widowControl w:val="0"/>
        <w:numPr>
          <w:ilvl w:val="0"/>
          <w:numId w:val="103"/>
        </w:numPr>
        <w:tabs>
          <w:tab w:val="left" w:pos="461"/>
        </w:tabs>
        <w:autoSpaceDE w:val="0"/>
        <w:autoSpaceDN w:val="0"/>
        <w:spacing w:before="36" w:beforeAutospacing="0" w:after="0" w:afterAutospacing="0" w:line="254" w:lineRule="auto"/>
        <w:ind w:right="833"/>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адекватнопередаватьинформацию,выражатьсвоимысливсоответствииспоставленнымизадачамииотображать предметноесодержаниеиусловиядеятельностив речи;</w:t>
      </w:r>
    </w:p>
    <w:p w:rsidR="00B73C32" w:rsidRPr="00AC7882" w:rsidRDefault="00B73C32" w:rsidP="00AB0081">
      <w:pPr>
        <w:pStyle w:val="a5"/>
        <w:widowControl w:val="0"/>
        <w:numPr>
          <w:ilvl w:val="0"/>
          <w:numId w:val="103"/>
        </w:numPr>
        <w:tabs>
          <w:tab w:val="left" w:pos="461"/>
        </w:tabs>
        <w:autoSpaceDE w:val="0"/>
        <w:autoSpaceDN w:val="0"/>
        <w:spacing w:before="24" w:beforeAutospacing="0" w:after="0" w:afterAutospacing="0" w:line="256" w:lineRule="auto"/>
        <w:ind w:right="840"/>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доноситьсвоюпозициюдодругих:оформлятьсвоюмысльвустнойиписьменнойречи(науровнеодногопредложенияилинебольшоготекста);</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слушатьи пониматьречьдругих;</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совместнодоговариватьсяоправилахработывгруппе;</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учитьсявыполнятьразличныероливгруппе(лидера,исполнителя,критика).</w:t>
      </w:r>
    </w:p>
    <w:p w:rsidR="00B73C32" w:rsidRPr="00AC7882" w:rsidRDefault="00B73C32" w:rsidP="00B73C32">
      <w:pPr>
        <w:pStyle w:val="af7"/>
        <w:spacing w:before="5"/>
      </w:pPr>
    </w:p>
    <w:p w:rsidR="00B73C32" w:rsidRPr="00AC7882" w:rsidRDefault="00B73C32" w:rsidP="00B73C32">
      <w:pPr>
        <w:spacing w:line="278" w:lineRule="auto"/>
        <w:ind w:left="640" w:right="2605"/>
        <w:jc w:val="both"/>
        <w:rPr>
          <w:rFonts w:ascii="Times New Roman" w:hAnsi="Times New Roman" w:cs="Times New Roman"/>
          <w:b/>
          <w:sz w:val="24"/>
          <w:szCs w:val="24"/>
          <w:lang w:val="ru-RU"/>
        </w:rPr>
      </w:pPr>
      <w:r w:rsidRPr="00AC7882">
        <w:rPr>
          <w:rFonts w:ascii="Times New Roman" w:hAnsi="Times New Roman" w:cs="Times New Roman"/>
          <w:b/>
          <w:sz w:val="24"/>
          <w:szCs w:val="24"/>
          <w:lang w:val="ru-RU"/>
        </w:rPr>
        <w:t xml:space="preserve">Предметные результаты </w:t>
      </w:r>
      <w:r w:rsidRPr="00AC7882">
        <w:rPr>
          <w:rFonts w:ascii="Times New Roman" w:hAnsi="Times New Roman" w:cs="Times New Roman"/>
          <w:sz w:val="24"/>
          <w:szCs w:val="24"/>
          <w:lang w:val="ru-RU"/>
        </w:rPr>
        <w:t xml:space="preserve">изучения блока </w:t>
      </w:r>
      <w:r w:rsidRPr="00AC7882">
        <w:rPr>
          <w:rFonts w:ascii="Times New Roman" w:hAnsi="Times New Roman" w:cs="Times New Roman"/>
          <w:b/>
          <w:sz w:val="24"/>
          <w:szCs w:val="24"/>
          <w:lang w:val="ru-RU"/>
        </w:rPr>
        <w:t>«Читательская грамотность»:1класс</w:t>
      </w:r>
    </w:p>
    <w:p w:rsidR="00B73C32" w:rsidRPr="00AC7882" w:rsidRDefault="00B73C32" w:rsidP="00AB0081">
      <w:pPr>
        <w:pStyle w:val="a5"/>
        <w:widowControl w:val="0"/>
        <w:numPr>
          <w:ilvl w:val="0"/>
          <w:numId w:val="103"/>
        </w:numPr>
        <w:tabs>
          <w:tab w:val="left" w:pos="461"/>
        </w:tabs>
        <w:autoSpaceDE w:val="0"/>
        <w:autoSpaceDN w:val="0"/>
        <w:spacing w:before="0" w:beforeAutospacing="0" w:after="0" w:afterAutospacing="0" w:line="264"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использовать,оцениватьтексты,размышлятьонихизаниматьсячтениемдлятого,чтобыдостигатьсвоихцелей,расширятьсвоизнанияивозможности,участвоватьвсоциальнойжизни.</w:t>
      </w:r>
    </w:p>
    <w:p w:rsidR="00B73C32" w:rsidRPr="00AC7882" w:rsidRDefault="00B73C32" w:rsidP="00AB0081">
      <w:pPr>
        <w:pStyle w:val="111"/>
        <w:numPr>
          <w:ilvl w:val="0"/>
          <w:numId w:val="104"/>
        </w:numPr>
        <w:tabs>
          <w:tab w:val="left" w:pos="809"/>
        </w:tabs>
        <w:spacing w:before="8"/>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4"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использовать,оцениватьтексты,размышлятьонихизаниматьсячтениемдлятого,чтобыдостигатьсвоихцелей,расширятьсвоизнанияивозможности,участвоватьвсоциальнойжизни;</w:t>
      </w:r>
    </w:p>
    <w:p w:rsidR="00B73C32" w:rsidRPr="00AC7882" w:rsidRDefault="00B73C32" w:rsidP="00AB0081">
      <w:pPr>
        <w:pStyle w:val="a5"/>
        <w:widowControl w:val="0"/>
        <w:numPr>
          <w:ilvl w:val="0"/>
          <w:numId w:val="103"/>
        </w:numPr>
        <w:tabs>
          <w:tab w:val="left" w:pos="461"/>
        </w:tabs>
        <w:autoSpaceDE w:val="0"/>
        <w:autoSpaceDN w:val="0"/>
        <w:spacing w:before="12"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способностьразличатьтекстыразличныхжанровитипов;</w:t>
      </w:r>
    </w:p>
    <w:p w:rsidR="00B73C32" w:rsidRPr="00AC7882" w:rsidRDefault="00B73C32" w:rsidP="00AB0081">
      <w:pPr>
        <w:pStyle w:val="a5"/>
        <w:widowControl w:val="0"/>
        <w:numPr>
          <w:ilvl w:val="0"/>
          <w:numId w:val="103"/>
        </w:numPr>
        <w:tabs>
          <w:tab w:val="left" w:pos="517"/>
        </w:tabs>
        <w:autoSpaceDE w:val="0"/>
        <w:autoSpaceDN w:val="0"/>
        <w:spacing w:before="20" w:beforeAutospacing="0" w:after="0" w:afterAutospacing="0"/>
        <w:ind w:left="516" w:hanging="41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умениенаходитьнеобходимуюинформациювпрочитанныхтекстах;</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умениезадаватьвопросыпосодержаниюпрочитанныхтекстов;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умениесоставлятьречевоевысказываниевустнойиписьменнойформевсоответствииспост</w:t>
      </w:r>
      <w:r w:rsidRPr="00AC7882">
        <w:rPr>
          <w:rFonts w:ascii="Times New Roman" w:hAnsi="Times New Roman" w:cs="Times New Roman"/>
          <w:sz w:val="24"/>
          <w:szCs w:val="24"/>
          <w:lang w:val="ru-RU"/>
        </w:rPr>
        <w:lastRenderedPageBreak/>
        <w:t>авленнойучебнойзадачей.</w:t>
      </w:r>
    </w:p>
    <w:p w:rsidR="00B73C32" w:rsidRPr="00AC7882" w:rsidRDefault="00B73C32" w:rsidP="00AB0081">
      <w:pPr>
        <w:pStyle w:val="111"/>
        <w:numPr>
          <w:ilvl w:val="0"/>
          <w:numId w:val="104"/>
        </w:numPr>
        <w:tabs>
          <w:tab w:val="left" w:pos="809"/>
        </w:tabs>
        <w:spacing w:before="23"/>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1" w:beforeAutospacing="0" w:after="0" w:afterAutospacing="0" w:line="264" w:lineRule="auto"/>
        <w:ind w:right="830"/>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использовать,оцениватьтексты,размышлятьонихизаниматьсячтениемдлятого,чтобыдостигатьсвоихцелей,расширятьсвоизнанияивозможности,участвоватьвсоциальнойжизни;</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способностьразличатьтекстыразличныхжанровитипов;</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умениенаходитьнеобходимуюинформациювпрочитанныхтекстах;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умениезадаватьвопросыпо содержанию</w:t>
      </w:r>
      <w:r w:rsidRPr="00AC7882">
        <w:rPr>
          <w:rFonts w:ascii="Times New Roman" w:hAnsi="Times New Roman" w:cs="Times New Roman"/>
          <w:spacing w:val="-5"/>
          <w:sz w:val="24"/>
          <w:szCs w:val="24"/>
          <w:lang w:val="ru-RU"/>
        </w:rPr>
        <w:t>прочитанныхтекстов;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умениесоставлятьречевоевысказываниевустнойиписьменнойформевсоответствииспоставленнойучебнойзадачей.</w:t>
      </w:r>
    </w:p>
    <w:p w:rsidR="00B73C32" w:rsidRPr="00AC7882" w:rsidRDefault="00B73C32" w:rsidP="00AB0081">
      <w:pPr>
        <w:pStyle w:val="111"/>
        <w:numPr>
          <w:ilvl w:val="0"/>
          <w:numId w:val="104"/>
        </w:numPr>
        <w:tabs>
          <w:tab w:val="left" w:pos="809"/>
        </w:tabs>
        <w:spacing w:before="19"/>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line="264"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использовать,оцениватьтексты,размышлятьонихизаниматьсячтениемдлятого,чтобыдостигатьсвоихцелей,расширятьсвоизнанияивозможности,участвоватьвсоциальнойжизни;</w:t>
      </w:r>
    </w:p>
    <w:p w:rsidR="00B73C32" w:rsidRPr="00AC7882" w:rsidRDefault="00B73C32" w:rsidP="00AB0081">
      <w:pPr>
        <w:pStyle w:val="a5"/>
        <w:widowControl w:val="0"/>
        <w:numPr>
          <w:ilvl w:val="0"/>
          <w:numId w:val="103"/>
        </w:numPr>
        <w:tabs>
          <w:tab w:val="left" w:pos="461"/>
        </w:tabs>
        <w:autoSpaceDE w:val="0"/>
        <w:autoSpaceDN w:val="0"/>
        <w:spacing w:before="12"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умениенаходитьнеобходимуюинформациювпрочитанныхтекстах;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умениезадаватьвопросыпосодержанию</w:t>
      </w:r>
      <w:r w:rsidRPr="00AC7882">
        <w:rPr>
          <w:rFonts w:ascii="Times New Roman" w:hAnsi="Times New Roman" w:cs="Times New Roman"/>
          <w:spacing w:val="-5"/>
          <w:sz w:val="24"/>
          <w:szCs w:val="24"/>
          <w:lang w:val="ru-RU"/>
        </w:rPr>
        <w:t>прочитанныхтекстов;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2"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умениесоставлять речевоевысказываниев устнойиписьменной форме в соответствииспоставленнойучебнойзадачей.</w:t>
      </w:r>
    </w:p>
    <w:p w:rsidR="00B73C32" w:rsidRPr="00AC7882" w:rsidRDefault="00B73C32" w:rsidP="00B73C32">
      <w:pPr>
        <w:pStyle w:val="af7"/>
        <w:spacing w:before="6"/>
      </w:pPr>
    </w:p>
    <w:p w:rsidR="00B73C32" w:rsidRPr="00AC7882" w:rsidRDefault="00B73C32" w:rsidP="00B73C32">
      <w:pPr>
        <w:spacing w:before="1"/>
        <w:ind w:left="640"/>
        <w:rPr>
          <w:rFonts w:ascii="Times New Roman" w:hAnsi="Times New Roman" w:cs="Times New Roman"/>
          <w:b/>
          <w:sz w:val="24"/>
          <w:szCs w:val="24"/>
          <w:lang w:val="ru-RU"/>
        </w:rPr>
      </w:pPr>
      <w:r w:rsidRPr="00AC7882">
        <w:rPr>
          <w:rFonts w:ascii="Times New Roman" w:hAnsi="Times New Roman" w:cs="Times New Roman"/>
          <w:b/>
          <w:sz w:val="24"/>
          <w:szCs w:val="24"/>
          <w:lang w:val="ru-RU"/>
        </w:rPr>
        <w:t xml:space="preserve">Предметныерезультаты </w:t>
      </w:r>
      <w:r w:rsidRPr="00AC7882">
        <w:rPr>
          <w:rFonts w:ascii="Times New Roman" w:hAnsi="Times New Roman" w:cs="Times New Roman"/>
          <w:sz w:val="24"/>
          <w:szCs w:val="24"/>
          <w:lang w:val="ru-RU"/>
        </w:rPr>
        <w:t xml:space="preserve">изученияблока </w:t>
      </w:r>
      <w:r w:rsidRPr="00AC7882">
        <w:rPr>
          <w:rFonts w:ascii="Times New Roman" w:hAnsi="Times New Roman" w:cs="Times New Roman"/>
          <w:b/>
          <w:sz w:val="24"/>
          <w:szCs w:val="24"/>
          <w:lang w:val="ru-RU"/>
        </w:rPr>
        <w:t>«Математическаяграмотность»:</w:t>
      </w:r>
    </w:p>
    <w:p w:rsidR="00B73C32" w:rsidRPr="00AC7882" w:rsidRDefault="00B73C32" w:rsidP="00AB0081">
      <w:pPr>
        <w:pStyle w:val="a5"/>
        <w:widowControl w:val="0"/>
        <w:numPr>
          <w:ilvl w:val="0"/>
          <w:numId w:val="103"/>
        </w:numPr>
        <w:tabs>
          <w:tab w:val="left" w:pos="461"/>
        </w:tabs>
        <w:autoSpaceDE w:val="0"/>
        <w:autoSpaceDN w:val="0"/>
        <w:spacing w:before="39" w:beforeAutospacing="0" w:after="0" w:afterAutospacing="0" w:line="252" w:lineRule="auto"/>
        <w:ind w:right="839"/>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способностьформулировать,применятьиинтерпретироватьматематикувразнообразныхконтекстах;</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способностьпроводитьматематическиерассуждения;</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способностьиспользоватьматематическиепонятия,факты,чтобыописать,объяснитьипредсказатьявления;</w:t>
      </w:r>
    </w:p>
    <w:p w:rsidR="00B73C32" w:rsidRPr="00AC7882" w:rsidRDefault="00B73C32" w:rsidP="00AB0081">
      <w:pPr>
        <w:pStyle w:val="a5"/>
        <w:widowControl w:val="0"/>
        <w:numPr>
          <w:ilvl w:val="0"/>
          <w:numId w:val="103"/>
        </w:numPr>
        <w:tabs>
          <w:tab w:val="left" w:pos="461"/>
        </w:tabs>
        <w:autoSpaceDE w:val="0"/>
        <w:autoSpaceDN w:val="0"/>
        <w:spacing w:before="71"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способностьпониматьрольматематикивмире,высказыватьобоснованныесужденияипринимать решения, которые необходимы конструктивному, активному и размышляющемучеловеку.</w:t>
      </w:r>
    </w:p>
    <w:p w:rsidR="00B73C32" w:rsidRPr="00AC7882" w:rsidRDefault="00B73C32" w:rsidP="00AB0081">
      <w:pPr>
        <w:pStyle w:val="111"/>
        <w:numPr>
          <w:ilvl w:val="0"/>
          <w:numId w:val="105"/>
        </w:numPr>
        <w:tabs>
          <w:tab w:val="left" w:pos="809"/>
        </w:tabs>
        <w:spacing w:before="19"/>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1" w:beforeAutospacing="0" w:after="0" w:afterAutospacing="0" w:line="254" w:lineRule="auto"/>
        <w:ind w:right="839"/>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способностьформулировать,применятьиинтерпретироватьматематикувразнообразныхконтекстах;</w:t>
      </w:r>
    </w:p>
    <w:p w:rsidR="00B73C32" w:rsidRPr="00AC7882" w:rsidRDefault="00B73C32" w:rsidP="00AB0081">
      <w:pPr>
        <w:pStyle w:val="a5"/>
        <w:widowControl w:val="0"/>
        <w:numPr>
          <w:ilvl w:val="0"/>
          <w:numId w:val="103"/>
        </w:numPr>
        <w:tabs>
          <w:tab w:val="left" w:pos="461"/>
        </w:tabs>
        <w:autoSpaceDE w:val="0"/>
        <w:autoSpaceDN w:val="0"/>
        <w:spacing w:before="24" w:beforeAutospacing="0" w:after="0" w:afterAutospacing="0"/>
        <w:ind w:hanging="361"/>
        <w:contextualSpacing w:val="0"/>
        <w:jc w:val="both"/>
        <w:rPr>
          <w:rFonts w:ascii="Times New Roman" w:hAnsi="Times New Roman" w:cs="Times New Roman"/>
          <w:sz w:val="24"/>
          <w:szCs w:val="24"/>
        </w:rPr>
      </w:pPr>
      <w:r w:rsidRPr="00AC7882">
        <w:rPr>
          <w:rFonts w:ascii="Times New Roman" w:hAnsi="Times New Roman" w:cs="Times New Roman"/>
          <w:sz w:val="24"/>
          <w:szCs w:val="24"/>
        </w:rPr>
        <w:t>способностьпроводитьматематическиерассуждения;</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2"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способностьиспользоватьматематическиепонятия,факты,чтобыописать,объяснитьипредсказатьявления;</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способностьпониматьрольматематикивмире,высказыватьобоснованныесужденияипринимать решения, которые необходимы конструктивному, активному и размышляющемучеловеку.</w:t>
      </w:r>
    </w:p>
    <w:p w:rsidR="00B73C32" w:rsidRPr="00AC7882" w:rsidRDefault="00B73C32" w:rsidP="00AB0081">
      <w:pPr>
        <w:pStyle w:val="111"/>
        <w:numPr>
          <w:ilvl w:val="0"/>
          <w:numId w:val="105"/>
        </w:numPr>
        <w:tabs>
          <w:tab w:val="left" w:pos="809"/>
        </w:tabs>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line="256" w:lineRule="auto"/>
        <w:ind w:right="838"/>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способностьформулировать,применятьиинтерпретироватьматематикувразнообразныхконтекстах;</w:t>
      </w:r>
    </w:p>
    <w:p w:rsidR="00B73C32" w:rsidRPr="00AC7882" w:rsidRDefault="00B73C32" w:rsidP="00AB0081">
      <w:pPr>
        <w:pStyle w:val="a5"/>
        <w:widowControl w:val="0"/>
        <w:numPr>
          <w:ilvl w:val="0"/>
          <w:numId w:val="103"/>
        </w:numPr>
        <w:tabs>
          <w:tab w:val="left" w:pos="461"/>
        </w:tabs>
        <w:autoSpaceDE w:val="0"/>
        <w:autoSpaceDN w:val="0"/>
        <w:spacing w:before="16" w:beforeAutospacing="0" w:after="0" w:afterAutospacing="0"/>
        <w:ind w:hanging="361"/>
        <w:contextualSpacing w:val="0"/>
        <w:jc w:val="both"/>
        <w:rPr>
          <w:rFonts w:ascii="Times New Roman" w:hAnsi="Times New Roman" w:cs="Times New Roman"/>
          <w:sz w:val="24"/>
          <w:szCs w:val="24"/>
        </w:rPr>
      </w:pPr>
      <w:r w:rsidRPr="00AC7882">
        <w:rPr>
          <w:rFonts w:ascii="Times New Roman" w:hAnsi="Times New Roman" w:cs="Times New Roman"/>
          <w:sz w:val="24"/>
          <w:szCs w:val="24"/>
        </w:rPr>
        <w:t>способностьпроводитьматематическиерассуждения;</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способностьиспользоватьматематическиепонятия,факты,чтобыописать,объяснитьипредсказыватьявления;</w:t>
      </w:r>
    </w:p>
    <w:p w:rsidR="00B73C32" w:rsidRPr="00AC7882" w:rsidRDefault="00B73C32" w:rsidP="00AB0081">
      <w:pPr>
        <w:pStyle w:val="a5"/>
        <w:widowControl w:val="0"/>
        <w:numPr>
          <w:ilvl w:val="0"/>
          <w:numId w:val="103"/>
        </w:numPr>
        <w:tabs>
          <w:tab w:val="left" w:pos="461"/>
        </w:tabs>
        <w:autoSpaceDE w:val="0"/>
        <w:autoSpaceDN w:val="0"/>
        <w:spacing w:before="19"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способностьпониматьрольматематикивмире,высказыватьобоснованныесужденияипринимать решения, которые необходимы конструктивному, активному и размышляющемучеловеку.</w:t>
      </w:r>
    </w:p>
    <w:p w:rsidR="00B73C32" w:rsidRPr="00AC7882" w:rsidRDefault="00B73C32" w:rsidP="00AB0081">
      <w:pPr>
        <w:pStyle w:val="111"/>
        <w:numPr>
          <w:ilvl w:val="0"/>
          <w:numId w:val="105"/>
        </w:numPr>
        <w:tabs>
          <w:tab w:val="left" w:pos="809"/>
        </w:tabs>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line="252" w:lineRule="auto"/>
        <w:ind w:right="839"/>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способностьформулировать,применятьиинтерпретироватьматематикувразнообразныхконтекстах;</w:t>
      </w:r>
    </w:p>
    <w:p w:rsidR="00B73C32" w:rsidRPr="00AC7882" w:rsidRDefault="00B73C32" w:rsidP="00AB0081">
      <w:pPr>
        <w:pStyle w:val="a5"/>
        <w:widowControl w:val="0"/>
        <w:numPr>
          <w:ilvl w:val="0"/>
          <w:numId w:val="103"/>
        </w:numPr>
        <w:tabs>
          <w:tab w:val="left" w:pos="461"/>
        </w:tabs>
        <w:autoSpaceDE w:val="0"/>
        <w:autoSpaceDN w:val="0"/>
        <w:spacing w:before="26" w:beforeAutospacing="0" w:after="0" w:afterAutospacing="0"/>
        <w:ind w:hanging="361"/>
        <w:contextualSpacing w:val="0"/>
        <w:jc w:val="both"/>
        <w:rPr>
          <w:rFonts w:ascii="Times New Roman" w:hAnsi="Times New Roman" w:cs="Times New Roman"/>
          <w:sz w:val="24"/>
          <w:szCs w:val="24"/>
        </w:rPr>
      </w:pPr>
      <w:r w:rsidRPr="00AC7882">
        <w:rPr>
          <w:rFonts w:ascii="Times New Roman" w:hAnsi="Times New Roman" w:cs="Times New Roman"/>
          <w:sz w:val="24"/>
          <w:szCs w:val="24"/>
        </w:rPr>
        <w:lastRenderedPageBreak/>
        <w:t>способностьпроводитьматематическиерассуждения;</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line="256"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способностьиспользоватьматематическиепонятия,факты,чтобыописать,объяснитьипредсказыватьявления;</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способностьпониматьрольматематикивмире,высказыватьобоснованныесужденияипринимать решения, которые необходимы конструктивному, активному и размышляющемучеловеку.</w:t>
      </w:r>
    </w:p>
    <w:p w:rsidR="00B73C32" w:rsidRPr="00AC7882" w:rsidRDefault="00B73C32" w:rsidP="00B73C32">
      <w:pPr>
        <w:spacing w:before="11"/>
        <w:ind w:left="640"/>
        <w:jc w:val="both"/>
        <w:rPr>
          <w:rFonts w:ascii="Times New Roman" w:hAnsi="Times New Roman" w:cs="Times New Roman"/>
          <w:b/>
          <w:sz w:val="24"/>
          <w:szCs w:val="24"/>
          <w:lang w:val="ru-RU"/>
        </w:rPr>
      </w:pPr>
      <w:r w:rsidRPr="00AC7882">
        <w:rPr>
          <w:rFonts w:ascii="Times New Roman" w:hAnsi="Times New Roman" w:cs="Times New Roman"/>
          <w:b/>
          <w:sz w:val="24"/>
          <w:szCs w:val="24"/>
          <w:lang w:val="ru-RU"/>
        </w:rPr>
        <w:t xml:space="preserve">Предметныерезультаты </w:t>
      </w:r>
      <w:r w:rsidRPr="00AC7882">
        <w:rPr>
          <w:rFonts w:ascii="Times New Roman" w:hAnsi="Times New Roman" w:cs="Times New Roman"/>
          <w:sz w:val="24"/>
          <w:szCs w:val="24"/>
          <w:lang w:val="ru-RU"/>
        </w:rPr>
        <w:t xml:space="preserve">изученияблока </w:t>
      </w:r>
      <w:r w:rsidRPr="00AC7882">
        <w:rPr>
          <w:rFonts w:ascii="Times New Roman" w:hAnsi="Times New Roman" w:cs="Times New Roman"/>
          <w:b/>
          <w:sz w:val="24"/>
          <w:szCs w:val="24"/>
          <w:lang w:val="ru-RU"/>
        </w:rPr>
        <w:t>«Финансоваяграмотность»:</w:t>
      </w:r>
    </w:p>
    <w:p w:rsidR="00B73C32" w:rsidRPr="00AC7882" w:rsidRDefault="00B73C32" w:rsidP="00AB0081">
      <w:pPr>
        <w:pStyle w:val="a5"/>
        <w:widowControl w:val="0"/>
        <w:numPr>
          <w:ilvl w:val="0"/>
          <w:numId w:val="103"/>
        </w:numPr>
        <w:tabs>
          <w:tab w:val="left" w:pos="461"/>
        </w:tabs>
        <w:autoSpaceDE w:val="0"/>
        <w:autoSpaceDN w:val="0"/>
        <w:spacing w:before="4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пониманиеиправильноеиспользованиеэкономическихтерминов;</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представлениеоролиденегвсемьеиобществе;</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умениехарактеризоватьвидыифункцииденег;</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знаниеисточниковдоходовинаправленийрасходовсемьи;</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умениерассчитыватьдоходыирасходыисоставлятьпростойсемейныйбюджет;</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определениеэлементарныхпроблемвобластисемейныхфинансовипутейихрешения;</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проведениеэлементарныхфинансовыхрасчѐтов</w:t>
      </w:r>
    </w:p>
    <w:p w:rsidR="00B73C32" w:rsidRPr="00AC7882" w:rsidRDefault="00B73C32" w:rsidP="00AB0081">
      <w:pPr>
        <w:pStyle w:val="111"/>
        <w:numPr>
          <w:ilvl w:val="0"/>
          <w:numId w:val="106"/>
        </w:numPr>
        <w:tabs>
          <w:tab w:val="left" w:pos="809"/>
        </w:tabs>
        <w:spacing w:before="21"/>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пониманиеиправильноеиспользованиеэкономическихтерминов;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представлениеобанковскихкартах;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умениеправильнообращатьсясповрежденнымиденьгами;</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представлениеоразличныхбанковскихуслугах;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проведениеэлементарныхфинансовыхрасчѐтов.</w:t>
      </w:r>
    </w:p>
    <w:p w:rsidR="00B73C32" w:rsidRPr="00AC7882" w:rsidRDefault="00B73C32" w:rsidP="00AB0081">
      <w:pPr>
        <w:pStyle w:val="111"/>
        <w:numPr>
          <w:ilvl w:val="0"/>
          <w:numId w:val="106"/>
        </w:numPr>
        <w:tabs>
          <w:tab w:val="left" w:pos="809"/>
        </w:tabs>
        <w:spacing w:before="25"/>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пониманиеиправильноеиспользование</w:t>
      </w:r>
      <w:r w:rsidRPr="00AC7882">
        <w:rPr>
          <w:rFonts w:ascii="Times New Roman" w:hAnsi="Times New Roman" w:cs="Times New Roman"/>
          <w:spacing w:val="-5"/>
          <w:sz w:val="24"/>
          <w:szCs w:val="24"/>
          <w:lang w:val="ru-RU"/>
        </w:rPr>
        <w:t>финансовыхтерминов;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представлениеосемейныхрасходахидоходах;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умениепроводитьпростейшиерасчетысемейного бюджета;</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представлениеоразличныхвидахсемейных доходов;</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представлениеоразличныхвидахсемейныхрасходов;</w:t>
      </w:r>
    </w:p>
    <w:p w:rsidR="00B73C32" w:rsidRPr="00AC7882" w:rsidRDefault="00B73C32" w:rsidP="00AB0081">
      <w:pPr>
        <w:pStyle w:val="a5"/>
        <w:widowControl w:val="0"/>
        <w:numPr>
          <w:ilvl w:val="0"/>
          <w:numId w:val="103"/>
        </w:numPr>
        <w:tabs>
          <w:tab w:val="left" w:pos="461"/>
        </w:tabs>
        <w:autoSpaceDE w:val="0"/>
        <w:autoSpaceDN w:val="0"/>
        <w:spacing w:before="7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представлениеоспособахэкономиисемейногобюджета.</w:t>
      </w:r>
    </w:p>
    <w:p w:rsidR="00B73C32" w:rsidRPr="00AC7882" w:rsidRDefault="00B73C32" w:rsidP="00AB0081">
      <w:pPr>
        <w:pStyle w:val="111"/>
        <w:numPr>
          <w:ilvl w:val="0"/>
          <w:numId w:val="106"/>
        </w:numPr>
        <w:tabs>
          <w:tab w:val="left" w:pos="809"/>
        </w:tabs>
        <w:spacing w:before="24"/>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пониманиеиправильноеиспользование</w:t>
      </w:r>
      <w:r w:rsidRPr="00AC7882">
        <w:rPr>
          <w:rFonts w:ascii="Times New Roman" w:hAnsi="Times New Roman" w:cs="Times New Roman"/>
          <w:spacing w:val="-5"/>
          <w:sz w:val="24"/>
          <w:szCs w:val="24"/>
          <w:lang w:val="ru-RU"/>
        </w:rPr>
        <w:t>финансовыхтерминов;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представлениеосемейныхрасходахидоходах;</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умениепроводитьпростейшиерасчетысемейногобюджета;</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представлениеоразличныхвидахсемейных доходов;</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представлениеоразличныхвидахсемейныхрасходов;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представлениеоспособахэкономиисемейногобюджета.</w:t>
      </w:r>
    </w:p>
    <w:p w:rsidR="00B73C32" w:rsidRPr="00AC7882" w:rsidRDefault="00B73C32" w:rsidP="00B73C32">
      <w:pPr>
        <w:pStyle w:val="af7"/>
        <w:spacing w:before="10"/>
      </w:pPr>
    </w:p>
    <w:p w:rsidR="00B73C32" w:rsidRPr="00AC7882" w:rsidRDefault="00B73C32" w:rsidP="00B73C32">
      <w:pPr>
        <w:pStyle w:val="111"/>
        <w:spacing w:before="0" w:line="278" w:lineRule="auto"/>
        <w:ind w:left="640" w:right="1876" w:firstLine="0"/>
        <w:jc w:val="both"/>
        <w:rPr>
          <w:sz w:val="24"/>
          <w:szCs w:val="24"/>
        </w:rPr>
      </w:pPr>
      <w:r w:rsidRPr="00AC7882">
        <w:rPr>
          <w:sz w:val="24"/>
          <w:szCs w:val="24"/>
        </w:rPr>
        <w:t xml:space="preserve">Предметные результаты </w:t>
      </w:r>
      <w:r w:rsidRPr="00AC7882">
        <w:rPr>
          <w:b w:val="0"/>
          <w:sz w:val="24"/>
          <w:szCs w:val="24"/>
        </w:rPr>
        <w:t xml:space="preserve">изучения блока </w:t>
      </w:r>
      <w:r w:rsidRPr="00AC7882">
        <w:rPr>
          <w:sz w:val="24"/>
          <w:szCs w:val="24"/>
        </w:rPr>
        <w:t>«Естественно-научная грамотность»:1-4класс</w:t>
      </w:r>
    </w:p>
    <w:p w:rsidR="00B73C32" w:rsidRPr="00AC7882" w:rsidRDefault="00B73C32" w:rsidP="00AB0081">
      <w:pPr>
        <w:pStyle w:val="a5"/>
        <w:widowControl w:val="0"/>
        <w:numPr>
          <w:ilvl w:val="0"/>
          <w:numId w:val="103"/>
        </w:numPr>
        <w:tabs>
          <w:tab w:val="left" w:pos="461"/>
        </w:tabs>
        <w:autoSpaceDE w:val="0"/>
        <w:autoSpaceDN w:val="0"/>
        <w:spacing w:before="0" w:beforeAutospacing="0" w:after="0" w:afterAutospacing="0" w:line="264"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осваиватьииспользоватьестественно-научныезнаниядляраспознанияипостановкивопросов,дляосвоенияновыхзнаний,дляобъясненияестественно-научныхявленийиформулированияоснованныхнанаучныхдоказательствахвыводов;</w:t>
      </w:r>
    </w:p>
    <w:p w:rsidR="00B73C32" w:rsidRPr="00AC7882" w:rsidRDefault="00B73C32" w:rsidP="00AB0081">
      <w:pPr>
        <w:pStyle w:val="a5"/>
        <w:widowControl w:val="0"/>
        <w:numPr>
          <w:ilvl w:val="0"/>
          <w:numId w:val="103"/>
        </w:numPr>
        <w:tabs>
          <w:tab w:val="left" w:pos="461"/>
        </w:tabs>
        <w:autoSpaceDE w:val="0"/>
        <w:autoSpaceDN w:val="0"/>
        <w:spacing w:before="3" w:beforeAutospacing="0" w:after="0" w:afterAutospacing="0" w:line="252"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способностьпониматьосновныеособенностиестествознаниякакформычеловеческогопознания.</w:t>
      </w:r>
    </w:p>
    <w:p w:rsidR="00B73C32" w:rsidRPr="00AC7882" w:rsidRDefault="00B73C32" w:rsidP="00B73C32">
      <w:pPr>
        <w:pStyle w:val="af7"/>
      </w:pPr>
    </w:p>
    <w:p w:rsidR="00B73C32" w:rsidRPr="00AC7882" w:rsidRDefault="00B73C32" w:rsidP="00B73C32">
      <w:pPr>
        <w:ind w:left="2181"/>
        <w:rPr>
          <w:rFonts w:ascii="Times New Roman" w:hAnsi="Times New Roman" w:cs="Times New Roman"/>
          <w:b/>
          <w:sz w:val="24"/>
          <w:szCs w:val="24"/>
          <w:lang w:val="ru-RU"/>
        </w:rPr>
      </w:pPr>
      <w:r w:rsidRPr="00AC7882">
        <w:rPr>
          <w:rFonts w:ascii="Times New Roman" w:hAnsi="Times New Roman" w:cs="Times New Roman"/>
          <w:b/>
          <w:sz w:val="24"/>
          <w:szCs w:val="24"/>
          <w:lang w:val="ru-RU"/>
        </w:rPr>
        <w:t>ОЦЕНКАДОСТИЖЕНИЯПЛАНИРУЕМЫХРЕЗУЛЬТАТОВ</w:t>
      </w:r>
    </w:p>
    <w:p w:rsidR="00B73C32" w:rsidRPr="00AC7882" w:rsidRDefault="00B73C32" w:rsidP="00B73C32">
      <w:pPr>
        <w:pStyle w:val="af7"/>
        <w:spacing w:before="35"/>
        <w:ind w:left="640"/>
      </w:pPr>
      <w:r w:rsidRPr="00AC7882">
        <w:t>Обучениеведетсянабезотметочнойоснове.</w:t>
      </w:r>
    </w:p>
    <w:p w:rsidR="00B73C32" w:rsidRPr="00AC7882" w:rsidRDefault="00B73C32" w:rsidP="00B73C32">
      <w:pPr>
        <w:pStyle w:val="af7"/>
        <w:spacing w:before="35"/>
        <w:ind w:left="640"/>
      </w:pPr>
      <w:r w:rsidRPr="00AC7882">
        <w:t>Дляоценкиэффективностизанятийможноиспользоватьследующиепоказатели:</w:t>
      </w:r>
    </w:p>
    <w:p w:rsidR="00B73C32" w:rsidRPr="00AC7882" w:rsidRDefault="00B73C32" w:rsidP="00AB0081">
      <w:pPr>
        <w:pStyle w:val="a5"/>
        <w:widowControl w:val="0"/>
        <w:numPr>
          <w:ilvl w:val="0"/>
          <w:numId w:val="107"/>
        </w:numPr>
        <w:tabs>
          <w:tab w:val="left" w:pos="461"/>
        </w:tabs>
        <w:autoSpaceDE w:val="0"/>
        <w:autoSpaceDN w:val="0"/>
        <w:spacing w:before="39"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степеньпомощи,которуюоказываетучительучащимсяпривыполнениизаданий;</w:t>
      </w:r>
    </w:p>
    <w:p w:rsidR="00B73C32" w:rsidRPr="00AC7882" w:rsidRDefault="00B73C32" w:rsidP="00AB0081">
      <w:pPr>
        <w:pStyle w:val="a5"/>
        <w:widowControl w:val="0"/>
        <w:numPr>
          <w:ilvl w:val="0"/>
          <w:numId w:val="107"/>
        </w:numPr>
        <w:tabs>
          <w:tab w:val="left" w:pos="461"/>
        </w:tabs>
        <w:autoSpaceDE w:val="0"/>
        <w:autoSpaceDN w:val="0"/>
        <w:spacing w:before="39" w:beforeAutospacing="0" w:after="0" w:afterAutospacing="0" w:line="276"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lastRenderedPageBreak/>
        <w:t>поведениедетейназанятиях:живость,активность,заинтересованностьобеспечиваютположительныерезультаты;</w:t>
      </w:r>
    </w:p>
    <w:p w:rsidR="00B73C32" w:rsidRPr="00AC7882" w:rsidRDefault="00B73C32" w:rsidP="00AB0081">
      <w:pPr>
        <w:pStyle w:val="a5"/>
        <w:widowControl w:val="0"/>
        <w:numPr>
          <w:ilvl w:val="0"/>
          <w:numId w:val="107"/>
        </w:numPr>
        <w:tabs>
          <w:tab w:val="left" w:pos="461"/>
        </w:tabs>
        <w:autoSpaceDE w:val="0"/>
        <w:autoSpaceDN w:val="0"/>
        <w:spacing w:before="0" w:beforeAutospacing="0" w:after="0" w:afterAutospacing="0" w:line="276"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результаты выполнения тестовых заданий и заданий из конкурса эрудитов, при выполнениикоторыхвыявляется, справляютсялиученикиснимисамостоятельно;</w:t>
      </w:r>
    </w:p>
    <w:p w:rsidR="00B73C32" w:rsidRPr="00AC7882" w:rsidRDefault="00B73C32" w:rsidP="00B73C32">
      <w:pPr>
        <w:pStyle w:val="a5"/>
        <w:widowControl w:val="0"/>
        <w:numPr>
          <w:ilvl w:val="0"/>
          <w:numId w:val="107"/>
        </w:numPr>
        <w:tabs>
          <w:tab w:val="left" w:pos="461"/>
        </w:tabs>
        <w:autoSpaceDE w:val="0"/>
        <w:autoSpaceDN w:val="0"/>
        <w:spacing w:before="1" w:beforeAutospacing="0" w:after="0" w:afterAutospacing="0" w:line="276" w:lineRule="auto"/>
        <w:ind w:right="841"/>
        <w:contextualSpacing w:val="0"/>
        <w:jc w:val="both"/>
        <w:rPr>
          <w:rFonts w:ascii="Times New Roman" w:hAnsi="Times New Roman" w:cs="Times New Roman"/>
          <w:sz w:val="24"/>
          <w:szCs w:val="24"/>
          <w:lang w:val="ru-RU"/>
        </w:rPr>
        <w:sectPr w:rsidR="00B73C32" w:rsidRPr="00AC7882">
          <w:pgSz w:w="11910" w:h="16840"/>
          <w:pgMar w:top="1040" w:right="20" w:bottom="280" w:left="1600" w:header="720" w:footer="720" w:gutter="0"/>
          <w:cols w:space="720"/>
        </w:sectPr>
      </w:pPr>
      <w:r w:rsidRPr="00AC7882">
        <w:rPr>
          <w:rFonts w:ascii="Times New Roman" w:hAnsi="Times New Roman" w:cs="Times New Roman"/>
          <w:sz w:val="24"/>
          <w:szCs w:val="24"/>
          <w:lang w:val="ru-RU"/>
        </w:rPr>
        <w:t>косвеннымпоказателемэффективностизанятийможетбытьповышениекачествауспеваемости по математике, русскому языку, окружающему миру, литературному чтению и</w:t>
      </w:r>
      <w:r w:rsidR="00AC7882">
        <w:rPr>
          <w:rFonts w:ascii="Times New Roman" w:hAnsi="Times New Roman" w:cs="Times New Roman"/>
          <w:sz w:val="24"/>
          <w:szCs w:val="24"/>
          <w:lang w:val="ru-RU"/>
        </w:rPr>
        <w:t>др.</w:t>
      </w:r>
    </w:p>
    <w:p w:rsidR="002F265E" w:rsidRPr="00163E75" w:rsidRDefault="00AC7882" w:rsidP="002F265E">
      <w:pPr>
        <w:tabs>
          <w:tab w:val="left" w:pos="876"/>
        </w:tabs>
        <w:rPr>
          <w:lang w:val="ru-RU"/>
        </w:rPr>
      </w:pPr>
      <w:r>
        <w:rPr>
          <w:rFonts w:ascii="Times New Roman" w:hAnsi="Times New Roman" w:cs="Times New Roman"/>
          <w:sz w:val="24"/>
          <w:szCs w:val="24"/>
          <w:lang w:val="ru-RU"/>
        </w:rPr>
        <w:lastRenderedPageBreak/>
        <w:tab/>
      </w:r>
      <w:bookmarkStart w:id="39" w:name="_GoBack"/>
      <w:bookmarkEnd w:id="39"/>
    </w:p>
    <w:p w:rsidR="002F265E" w:rsidRPr="00163E75" w:rsidRDefault="002F265E" w:rsidP="002F265E">
      <w:pPr>
        <w:rPr>
          <w:lang w:val="ru-RU"/>
        </w:rPr>
      </w:pPr>
    </w:p>
    <w:p w:rsidR="00B73C32" w:rsidRPr="009C04CD" w:rsidRDefault="002F265E" w:rsidP="002F265E">
      <w:pPr>
        <w:tabs>
          <w:tab w:val="left" w:pos="2987"/>
        </w:tabs>
        <w:rPr>
          <w:rFonts w:ascii="Times New Roman" w:hAnsi="Times New Roman" w:cs="Times New Roman"/>
          <w:b/>
          <w:sz w:val="24"/>
          <w:szCs w:val="24"/>
        </w:rPr>
      </w:pPr>
      <w:r w:rsidRPr="00163E75">
        <w:rPr>
          <w:lang w:val="ru-RU"/>
        </w:rPr>
        <w:tab/>
      </w:r>
      <w:r w:rsidR="00B73C32" w:rsidRPr="009C04CD">
        <w:rPr>
          <w:rFonts w:ascii="Times New Roman" w:hAnsi="Times New Roman" w:cs="Times New Roman"/>
          <w:b/>
          <w:sz w:val="24"/>
          <w:szCs w:val="24"/>
        </w:rPr>
        <w:t>ТЕМАТИЧЕСКОЕПЛАНИРОВАНИЕ1КЛАСС</w:t>
      </w:r>
    </w:p>
    <w:p w:rsidR="00B73C32" w:rsidRPr="009C04CD" w:rsidRDefault="00B73C32" w:rsidP="00B73C32">
      <w:pPr>
        <w:pStyle w:val="af7"/>
        <w:spacing w:before="7" w:after="1"/>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142"/>
        <w:gridCol w:w="2126"/>
        <w:gridCol w:w="8567"/>
      </w:tblGrid>
      <w:tr w:rsidR="00E5218B" w:rsidRPr="009C04CD" w:rsidTr="00E5218B">
        <w:trPr>
          <w:trHeight w:val="50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166"/>
              <w:rPr>
                <w:b/>
                <w:sz w:val="24"/>
                <w:szCs w:val="24"/>
                <w:lang w:val="en-US"/>
              </w:rPr>
            </w:pPr>
            <w:r w:rsidRPr="009C04CD">
              <w:rPr>
                <w:b/>
                <w:sz w:val="24"/>
                <w:szCs w:val="24"/>
                <w:lang w:val="en-US"/>
              </w:rPr>
              <w:t>№</w:t>
            </w:r>
          </w:p>
          <w:p w:rsidR="00E5218B" w:rsidRPr="009C04CD" w:rsidRDefault="00E5218B">
            <w:pPr>
              <w:pStyle w:val="TableParagraph"/>
              <w:spacing w:before="3" w:line="232" w:lineRule="exact"/>
              <w:ind w:left="118"/>
              <w:rPr>
                <w:b/>
                <w:sz w:val="24"/>
                <w:szCs w:val="24"/>
                <w:lang w:val="en-US"/>
              </w:rPr>
            </w:pPr>
            <w:r w:rsidRPr="009C04CD">
              <w:rPr>
                <w:b/>
                <w:sz w:val="24"/>
                <w:szCs w:val="24"/>
                <w:lang w:val="en-US"/>
              </w:rPr>
              <w:t>п/п</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383"/>
              <w:rPr>
                <w:b/>
                <w:sz w:val="24"/>
                <w:szCs w:val="24"/>
              </w:rPr>
            </w:pPr>
            <w:r w:rsidRPr="009C04CD">
              <w:rPr>
                <w:b/>
                <w:bCs/>
                <w:color w:val="000000"/>
                <w:sz w:val="24"/>
                <w:szCs w:val="24"/>
                <w:lang w:eastAsia="ru-RU" w:bidi="ru-RU"/>
              </w:rPr>
              <w:t>Наименование разделов и тем</w:t>
            </w:r>
            <w:r w:rsidRPr="009C04CD">
              <w:rPr>
                <w:b/>
                <w:bCs/>
                <w:color w:val="000000"/>
                <w:sz w:val="24"/>
                <w:szCs w:val="24"/>
                <w:lang w:eastAsia="ru-RU" w:bidi="ru-RU"/>
              </w:rPr>
              <w:br/>
              <w:t>программы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before="3" w:line="232" w:lineRule="exact"/>
              <w:ind w:left="421" w:right="410"/>
              <w:jc w:val="center"/>
              <w:rPr>
                <w:b/>
                <w:sz w:val="24"/>
                <w:szCs w:val="24"/>
                <w:lang w:val="en-US"/>
              </w:rPr>
            </w:pPr>
            <w:r w:rsidRPr="009C04CD">
              <w:rPr>
                <w:b/>
                <w:bCs/>
                <w:color w:val="000000"/>
                <w:sz w:val="24"/>
                <w:szCs w:val="24"/>
                <w:lang w:eastAsia="ru-RU" w:bidi="ru-RU"/>
              </w:rPr>
              <w:t>Количество часов</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1613" w:right="1599"/>
              <w:jc w:val="center"/>
              <w:rPr>
                <w:b/>
                <w:sz w:val="24"/>
                <w:szCs w:val="24"/>
                <w:lang w:val="en-US"/>
              </w:rPr>
            </w:pPr>
            <w:r w:rsidRPr="009C04CD">
              <w:rPr>
                <w:b/>
                <w:sz w:val="24"/>
                <w:szCs w:val="24"/>
                <w:lang w:val="en-US"/>
              </w:rPr>
              <w:t>ЭОР</w:t>
            </w:r>
          </w:p>
        </w:tc>
      </w:tr>
      <w:tr w:rsidR="00B73C32" w:rsidRPr="009C04CD" w:rsidTr="00B73C32">
        <w:trPr>
          <w:trHeight w:val="254"/>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5" w:lineRule="exact"/>
              <w:ind w:left="5516" w:right="5505"/>
              <w:jc w:val="center"/>
              <w:rPr>
                <w:b/>
                <w:i/>
                <w:sz w:val="24"/>
                <w:szCs w:val="24"/>
                <w:lang w:val="en-US"/>
              </w:rPr>
            </w:pPr>
            <w:r w:rsidRPr="009C04CD">
              <w:rPr>
                <w:b/>
                <w:i/>
                <w:sz w:val="24"/>
                <w:szCs w:val="24"/>
                <w:lang w:val="en-US"/>
              </w:rPr>
              <w:t>Блок«Читательскаяграмотность»</w:t>
            </w:r>
          </w:p>
        </w:tc>
      </w:tr>
      <w:tr w:rsidR="00E5218B" w:rsidRPr="00163E75" w:rsidTr="00E5218B">
        <w:trPr>
          <w:trHeight w:val="3031"/>
        </w:trPr>
        <w:tc>
          <w:tcPr>
            <w:tcW w:w="560" w:type="dxa"/>
            <w:tcBorders>
              <w:top w:val="single" w:sz="4" w:space="0" w:color="000000"/>
              <w:left w:val="single" w:sz="4" w:space="0" w:color="000000"/>
              <w:right w:val="single" w:sz="4" w:space="0" w:color="000000"/>
            </w:tcBorders>
            <w:hideMark/>
          </w:tcPr>
          <w:p w:rsidR="00E5218B" w:rsidRPr="009C04CD" w:rsidRDefault="00E5218B">
            <w:pPr>
              <w:pStyle w:val="TableParagraph"/>
              <w:spacing w:line="247" w:lineRule="exact"/>
              <w:ind w:left="106"/>
              <w:rPr>
                <w:sz w:val="24"/>
                <w:szCs w:val="24"/>
                <w:lang w:val="en-US"/>
              </w:rPr>
            </w:pPr>
            <w:r w:rsidRPr="009C04CD">
              <w:rPr>
                <w:sz w:val="24"/>
                <w:szCs w:val="24"/>
                <w:lang w:val="en-US"/>
              </w:rPr>
              <w:t>1.</w:t>
            </w:r>
          </w:p>
        </w:tc>
        <w:tc>
          <w:tcPr>
            <w:tcW w:w="4142" w:type="dxa"/>
            <w:tcBorders>
              <w:top w:val="single" w:sz="4" w:space="0" w:color="000000"/>
              <w:left w:val="single" w:sz="4" w:space="0" w:color="000000"/>
              <w:right w:val="single" w:sz="4" w:space="0" w:color="000000"/>
            </w:tcBorders>
            <w:hideMark/>
          </w:tcPr>
          <w:p w:rsidR="00E5218B" w:rsidRPr="009C04CD" w:rsidRDefault="00E5218B">
            <w:pPr>
              <w:pStyle w:val="TableParagraph"/>
              <w:spacing w:line="246" w:lineRule="exact"/>
              <w:rPr>
                <w:sz w:val="24"/>
                <w:szCs w:val="24"/>
              </w:rPr>
            </w:pPr>
            <w:r w:rsidRPr="009C04CD">
              <w:rPr>
                <w:sz w:val="24"/>
                <w:szCs w:val="24"/>
              </w:rPr>
              <w:t>ВиталийБианки</w:t>
            </w:r>
          </w:p>
          <w:p w:rsidR="00E5218B" w:rsidRPr="009C04CD" w:rsidRDefault="00E5218B">
            <w:pPr>
              <w:pStyle w:val="TableParagraph"/>
              <w:spacing w:line="252" w:lineRule="exact"/>
              <w:rPr>
                <w:sz w:val="24"/>
                <w:szCs w:val="24"/>
              </w:rPr>
            </w:pPr>
            <w:r w:rsidRPr="009C04CD">
              <w:rPr>
                <w:sz w:val="24"/>
                <w:szCs w:val="24"/>
              </w:rPr>
              <w:t>« Лисимышонок»</w:t>
            </w:r>
          </w:p>
        </w:tc>
        <w:tc>
          <w:tcPr>
            <w:tcW w:w="2126" w:type="dxa"/>
            <w:tcBorders>
              <w:top w:val="single" w:sz="4" w:space="0" w:color="000000"/>
              <w:left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1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19"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02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E5218B">
        <w:trPr>
          <w:trHeight w:val="5312"/>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106"/>
              <w:rPr>
                <w:sz w:val="24"/>
                <w:szCs w:val="24"/>
                <w:lang w:val="en-US"/>
              </w:rPr>
            </w:pPr>
            <w:r w:rsidRPr="009C04CD">
              <w:rPr>
                <w:sz w:val="24"/>
                <w:szCs w:val="24"/>
                <w:lang w:val="en-US"/>
              </w:rPr>
              <w:lastRenderedPageBreak/>
              <w:t>2.</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374"/>
              <w:rPr>
                <w:sz w:val="24"/>
                <w:szCs w:val="24"/>
              </w:rPr>
            </w:pPr>
            <w:r w:rsidRPr="009C04CD">
              <w:rPr>
                <w:spacing w:val="-1"/>
                <w:sz w:val="24"/>
                <w:szCs w:val="24"/>
              </w:rPr>
              <w:t xml:space="preserve">Русская </w:t>
            </w:r>
            <w:r w:rsidRPr="009C04CD">
              <w:rPr>
                <w:sz w:val="24"/>
                <w:szCs w:val="24"/>
              </w:rPr>
              <w:t>народнаясказка.</w:t>
            </w:r>
          </w:p>
          <w:p w:rsidR="00E5218B" w:rsidRPr="009C04CD" w:rsidRDefault="00E5218B">
            <w:pPr>
              <w:pStyle w:val="TableParagraph"/>
              <w:spacing w:line="251" w:lineRule="exact"/>
              <w:rPr>
                <w:sz w:val="24"/>
                <w:szCs w:val="24"/>
              </w:rPr>
            </w:pPr>
            <w:r w:rsidRPr="009C04CD">
              <w:rPr>
                <w:sz w:val="24"/>
                <w:szCs w:val="24"/>
              </w:rPr>
              <w:t>«Морозизаяц»</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2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23"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02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00" w:right="620" w:bottom="820" w:left="600" w:header="0" w:footer="635" w:gutter="0"/>
          <w:pgNumType w:start="8"/>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142"/>
        <w:gridCol w:w="2126"/>
        <w:gridCol w:w="8567"/>
      </w:tblGrid>
      <w:tr w:rsidR="00E5218B" w:rsidRPr="00163E75" w:rsidTr="00E5218B">
        <w:trPr>
          <w:trHeight w:val="757"/>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rsidP="00E5218B">
            <w:pPr>
              <w:pStyle w:val="TableParagraph"/>
              <w:spacing w:line="238" w:lineRule="exact"/>
              <w:ind w:left="108"/>
              <w:rPr>
                <w:sz w:val="24"/>
                <w:szCs w:val="24"/>
              </w:rPr>
            </w:pPr>
          </w:p>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r>
      <w:tr w:rsidR="00E5218B" w:rsidRPr="00163E75" w:rsidTr="00E5218B">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3.</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ВладимирСутеев.</w:t>
            </w:r>
          </w:p>
          <w:p w:rsidR="00E5218B" w:rsidRPr="009C04CD" w:rsidRDefault="00E5218B">
            <w:pPr>
              <w:pStyle w:val="TableParagraph"/>
              <w:spacing w:before="3"/>
              <w:rPr>
                <w:sz w:val="24"/>
                <w:szCs w:val="24"/>
                <w:lang w:val="en-US"/>
              </w:rPr>
            </w:pPr>
            <w:r w:rsidRPr="009C04CD">
              <w:rPr>
                <w:sz w:val="24"/>
                <w:szCs w:val="24"/>
                <w:lang w:val="en-US"/>
              </w:rPr>
              <w:t>«Живыегрибы»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6"/>
              <w:jc w:val="both"/>
              <w:rPr>
                <w:spacing w:val="1"/>
                <w:sz w:val="24"/>
                <w:szCs w:val="24"/>
              </w:rPr>
            </w:pPr>
            <w:r w:rsidRPr="009C04CD">
              <w:rPr>
                <w:sz w:val="24"/>
                <w:szCs w:val="24"/>
              </w:rPr>
              <w:t>образовательных ресурсов»</w:t>
            </w:r>
          </w:p>
          <w:p w:rsidR="00E5218B" w:rsidRPr="009C04CD" w:rsidRDefault="00D00A05">
            <w:pPr>
              <w:pStyle w:val="TableParagraph"/>
              <w:spacing w:before="3"/>
              <w:ind w:left="110" w:right="856"/>
              <w:jc w:val="both"/>
              <w:rPr>
                <w:sz w:val="24"/>
                <w:szCs w:val="24"/>
              </w:rPr>
            </w:pPr>
            <w:hyperlink r:id="rId102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2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02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E5218B" w:rsidRPr="009C04CD" w:rsidRDefault="00D00A05">
            <w:pPr>
              <w:pStyle w:val="TableParagraph"/>
              <w:spacing w:line="244" w:lineRule="exact"/>
              <w:ind w:left="110"/>
              <w:rPr>
                <w:sz w:val="24"/>
                <w:szCs w:val="24"/>
              </w:rPr>
            </w:pPr>
            <w:hyperlink r:id="rId1029"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E5218B">
        <w:trPr>
          <w:trHeight w:val="5059"/>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4</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ГеннадийЦыферов.</w:t>
            </w:r>
          </w:p>
          <w:p w:rsidR="00E5218B" w:rsidRPr="009C04CD" w:rsidRDefault="00E5218B">
            <w:pPr>
              <w:pStyle w:val="TableParagraph"/>
              <w:spacing w:before="3"/>
              <w:ind w:right="887"/>
              <w:rPr>
                <w:sz w:val="24"/>
                <w:szCs w:val="24"/>
              </w:rPr>
            </w:pPr>
            <w:r w:rsidRPr="009C04CD">
              <w:rPr>
                <w:sz w:val="24"/>
                <w:szCs w:val="24"/>
              </w:rPr>
              <w:t>«Петушок исолнышко»</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6"/>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6"/>
              <w:jc w:val="both"/>
              <w:rPr>
                <w:sz w:val="24"/>
                <w:szCs w:val="24"/>
              </w:rPr>
            </w:pPr>
            <w:hyperlink r:id="rId103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31"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03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126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5.</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727"/>
              <w:rPr>
                <w:sz w:val="24"/>
                <w:szCs w:val="24"/>
                <w:lang w:val="en-US"/>
              </w:rPr>
            </w:pPr>
            <w:r w:rsidRPr="009C04CD">
              <w:rPr>
                <w:sz w:val="24"/>
                <w:szCs w:val="24"/>
                <w:lang w:val="en-US"/>
              </w:rPr>
              <w:t>Михаил</w:t>
            </w:r>
            <w:r w:rsidRPr="009C04CD">
              <w:rPr>
                <w:spacing w:val="-1"/>
                <w:sz w:val="24"/>
                <w:szCs w:val="24"/>
                <w:lang w:val="en-US"/>
              </w:rPr>
              <w:t>Пляцковский.</w:t>
            </w:r>
          </w:p>
          <w:p w:rsidR="00E5218B" w:rsidRPr="009C04CD" w:rsidRDefault="00E5218B">
            <w:pPr>
              <w:pStyle w:val="TableParagraph"/>
              <w:spacing w:line="251" w:lineRule="exact"/>
              <w:rPr>
                <w:sz w:val="24"/>
                <w:szCs w:val="24"/>
                <w:lang w:val="en-US"/>
              </w:rPr>
            </w:pPr>
            <w:r w:rsidRPr="009C04CD">
              <w:rPr>
                <w:sz w:val="24"/>
                <w:szCs w:val="24"/>
                <w:lang w:val="en-US"/>
              </w:rPr>
              <w:t>«Урокдружбы»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545"/>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0"/>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E5218B" w:rsidRPr="009C04CD" w:rsidRDefault="00D00A05">
            <w:pPr>
              <w:pStyle w:val="TableParagraph"/>
              <w:tabs>
                <w:tab w:val="left" w:pos="1286"/>
                <w:tab w:val="left" w:pos="2653"/>
              </w:tabs>
              <w:ind w:left="110" w:right="90"/>
              <w:rPr>
                <w:sz w:val="24"/>
                <w:szCs w:val="24"/>
              </w:rPr>
            </w:pPr>
            <w:hyperlink r:id="rId103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35"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3288"/>
              </w:tabs>
              <w:spacing w:line="244" w:lineRule="exact"/>
              <w:ind w:left="110"/>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142"/>
        <w:gridCol w:w="2126"/>
        <w:gridCol w:w="8567"/>
      </w:tblGrid>
      <w:tr w:rsidR="00E5218B" w:rsidRPr="00163E75" w:rsidTr="00E5218B">
        <w:trPr>
          <w:trHeight w:val="1518"/>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rsidP="00E5218B">
            <w:pPr>
              <w:pStyle w:val="TableParagraph"/>
              <w:tabs>
                <w:tab w:val="left" w:pos="277"/>
              </w:tabs>
              <w:spacing w:line="238" w:lineRule="exact"/>
              <w:ind w:left="276"/>
              <w:rPr>
                <w:sz w:val="24"/>
                <w:szCs w:val="24"/>
              </w:rPr>
            </w:pPr>
          </w:p>
          <w:p w:rsidR="00E5218B" w:rsidRPr="009C04CD" w:rsidRDefault="00E5218B">
            <w:pPr>
              <w:pStyle w:val="TableParagraph"/>
              <w:spacing w:line="239" w:lineRule="exact"/>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970"/>
              </w:tabs>
              <w:spacing w:line="238" w:lineRule="exact"/>
              <w:ind w:left="110"/>
              <w:rPr>
                <w:sz w:val="24"/>
                <w:szCs w:val="24"/>
              </w:rPr>
            </w:pPr>
            <w:r w:rsidRPr="009C04CD">
              <w:rPr>
                <w:sz w:val="24"/>
                <w:szCs w:val="24"/>
              </w:rPr>
              <w:t>начальной</w:t>
            </w:r>
            <w:r w:rsidRPr="009C04CD">
              <w:rPr>
                <w:sz w:val="24"/>
                <w:szCs w:val="24"/>
              </w:rPr>
              <w:tab/>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03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3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E5218B">
        <w:trPr>
          <w:trHeight w:val="4807"/>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6</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Грузинскаясказка.</w:t>
            </w:r>
          </w:p>
          <w:p w:rsidR="00E5218B" w:rsidRPr="009C04CD" w:rsidRDefault="00E5218B">
            <w:pPr>
              <w:pStyle w:val="TableParagraph"/>
              <w:spacing w:line="252" w:lineRule="exact"/>
              <w:rPr>
                <w:sz w:val="24"/>
                <w:szCs w:val="24"/>
              </w:rPr>
            </w:pPr>
            <w:r w:rsidRPr="009C04CD">
              <w:rPr>
                <w:sz w:val="24"/>
                <w:szCs w:val="24"/>
              </w:rPr>
              <w:t>«Левизаяц»</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03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39"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spacing w:before="3"/>
              <w:ind w:left="110" w:right="91"/>
              <w:rPr>
                <w:color w:val="0066CC"/>
                <w:spacing w:val="1"/>
                <w:sz w:val="24"/>
                <w:szCs w:val="24"/>
              </w:rPr>
            </w:pPr>
            <w:hyperlink r:id="rId104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before="3"/>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4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E5218B">
        <w:trPr>
          <w:trHeight w:val="303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7</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Русскаянародная</w:t>
            </w:r>
          </w:p>
          <w:p w:rsidR="00E5218B" w:rsidRPr="009C04CD" w:rsidRDefault="00E5218B">
            <w:pPr>
              <w:pStyle w:val="TableParagraph"/>
              <w:spacing w:before="3" w:line="252" w:lineRule="exact"/>
              <w:rPr>
                <w:sz w:val="24"/>
                <w:szCs w:val="24"/>
              </w:rPr>
            </w:pPr>
            <w:r w:rsidRPr="009C04CD">
              <w:rPr>
                <w:sz w:val="24"/>
                <w:szCs w:val="24"/>
              </w:rPr>
              <w:t>сказка.</w:t>
            </w:r>
          </w:p>
          <w:p w:rsidR="00E5218B" w:rsidRPr="009C04CD" w:rsidRDefault="00E5218B">
            <w:pPr>
              <w:pStyle w:val="TableParagraph"/>
              <w:ind w:right="302"/>
              <w:rPr>
                <w:sz w:val="24"/>
                <w:szCs w:val="24"/>
              </w:rPr>
            </w:pPr>
            <w:r w:rsidRPr="009C04CD">
              <w:rPr>
                <w:sz w:val="24"/>
                <w:szCs w:val="24"/>
              </w:rPr>
              <w:t>«Каклисаучиласьлетать»</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7"/>
              <w:jc w:val="both"/>
              <w:rPr>
                <w:sz w:val="24"/>
                <w:szCs w:val="24"/>
              </w:rPr>
            </w:pPr>
            <w:hyperlink r:id="rId104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43"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sz w:val="24"/>
                <w:szCs w:val="24"/>
              </w:rPr>
            </w:pPr>
            <w:hyperlink r:id="rId104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4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254"/>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4" w:lineRule="exact"/>
              <w:ind w:left="106"/>
              <w:rPr>
                <w:sz w:val="24"/>
                <w:szCs w:val="24"/>
                <w:lang w:val="en-US"/>
              </w:rPr>
            </w:pPr>
            <w:r w:rsidRPr="009C04CD">
              <w:rPr>
                <w:sz w:val="24"/>
                <w:szCs w:val="24"/>
                <w:lang w:val="en-US"/>
              </w:rPr>
              <w:t>8</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4" w:lineRule="exact"/>
              <w:rPr>
                <w:sz w:val="24"/>
                <w:szCs w:val="24"/>
                <w:lang w:val="en-US"/>
              </w:rPr>
            </w:pPr>
            <w:r w:rsidRPr="009C04CD">
              <w:rPr>
                <w:sz w:val="24"/>
                <w:szCs w:val="24"/>
                <w:lang w:val="en-US"/>
              </w:rPr>
              <w:t>ЕвгенийПермяк.</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4"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286"/>
                <w:tab w:val="left" w:pos="2653"/>
              </w:tabs>
              <w:spacing w:line="234" w:lineRule="exact"/>
              <w:ind w:left="11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142"/>
        <w:gridCol w:w="2126"/>
        <w:gridCol w:w="8567"/>
      </w:tblGrid>
      <w:tr w:rsidR="00E5218B" w:rsidRPr="009C04CD" w:rsidTr="00E5218B">
        <w:trPr>
          <w:trHeight w:val="3794"/>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«Четыребрата»</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8" w:lineRule="exact"/>
              <w:ind w:left="0"/>
              <w:rPr>
                <w:sz w:val="24"/>
                <w:szCs w:val="24"/>
                <w:lang w:val="en-US"/>
              </w:rPr>
            </w:pPr>
            <w:r w:rsidRPr="009C04CD">
              <w:rPr>
                <w:sz w:val="24"/>
                <w:szCs w:val="24"/>
                <w:lang w:val="en-US"/>
              </w:rPr>
              <w:t>.</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163E75" w:rsidRDefault="00E5218B" w:rsidP="009E3285">
            <w:pPr>
              <w:pStyle w:val="TableParagraph"/>
              <w:spacing w:line="238" w:lineRule="exact"/>
              <w:ind w:left="110"/>
              <w:rPr>
                <w:sz w:val="24"/>
                <w:szCs w:val="24"/>
                <w:lang w:val="en-US"/>
              </w:rPr>
            </w:pPr>
            <w:r w:rsidRPr="009C04CD">
              <w:rPr>
                <w:sz w:val="24"/>
                <w:szCs w:val="24"/>
              </w:rPr>
              <w:t>образовательныхресурсов</w:t>
            </w:r>
            <w:r w:rsidRPr="00163E75">
              <w:rPr>
                <w:sz w:val="24"/>
                <w:szCs w:val="24"/>
                <w:lang w:val="en-US"/>
              </w:rPr>
              <w:t>»</w:t>
            </w:r>
          </w:p>
          <w:p w:rsidR="00E5218B" w:rsidRPr="00163E75" w:rsidRDefault="00D00A05" w:rsidP="009E3285">
            <w:pPr>
              <w:pStyle w:val="TableParagraph"/>
              <w:ind w:left="110" w:right="93"/>
              <w:rPr>
                <w:sz w:val="24"/>
                <w:szCs w:val="24"/>
                <w:lang w:val="en-US"/>
              </w:rPr>
            </w:pPr>
            <w:hyperlink r:id="rId1046" w:history="1">
              <w:r w:rsidR="00E5218B" w:rsidRPr="009C04CD">
                <w:rPr>
                  <w:rStyle w:val="a7"/>
                  <w:color w:val="0066CC"/>
                  <w:sz w:val="24"/>
                  <w:szCs w:val="24"/>
                  <w:lang w:val="en-US"/>
                </w:rPr>
                <w:t>http</w:t>
              </w:r>
              <w:r w:rsidR="00E5218B" w:rsidRPr="00163E75">
                <w:rPr>
                  <w:rStyle w:val="a7"/>
                  <w:color w:val="0066CC"/>
                  <w:sz w:val="24"/>
                  <w:szCs w:val="24"/>
                  <w:lang w:val="en-US"/>
                </w:rPr>
                <w:t>://</w:t>
              </w:r>
              <w:r w:rsidR="00E5218B" w:rsidRPr="009C04CD">
                <w:rPr>
                  <w:rStyle w:val="a7"/>
                  <w:color w:val="0066CC"/>
                  <w:sz w:val="24"/>
                  <w:szCs w:val="24"/>
                  <w:lang w:val="en-US"/>
                </w:rPr>
                <w:t>school</w:t>
              </w:r>
              <w:r w:rsidR="00E5218B" w:rsidRPr="00163E75">
                <w:rPr>
                  <w:rStyle w:val="a7"/>
                  <w:color w:val="0066CC"/>
                  <w:sz w:val="24"/>
                  <w:szCs w:val="24"/>
                  <w:lang w:val="en-US"/>
                </w:rPr>
                <w:t>-</w:t>
              </w:r>
              <w:r w:rsidR="00E5218B" w:rsidRPr="009C04CD">
                <w:rPr>
                  <w:rStyle w:val="a7"/>
                  <w:color w:val="0066CC"/>
                  <w:sz w:val="24"/>
                  <w:szCs w:val="24"/>
                  <w:lang w:val="en-US"/>
                </w:rPr>
                <w:t>collektion</w:t>
              </w:r>
              <w:r w:rsidR="00E5218B" w:rsidRPr="00163E75">
                <w:rPr>
                  <w:rStyle w:val="a7"/>
                  <w:color w:val="0066CC"/>
                  <w:sz w:val="24"/>
                  <w:szCs w:val="24"/>
                  <w:lang w:val="en-US"/>
                </w:rPr>
                <w:t>.</w:t>
              </w:r>
              <w:r w:rsidR="00E5218B" w:rsidRPr="009C04CD">
                <w:rPr>
                  <w:rStyle w:val="a7"/>
                  <w:color w:val="0066CC"/>
                  <w:sz w:val="24"/>
                  <w:szCs w:val="24"/>
                  <w:lang w:val="en-US"/>
                </w:rPr>
                <w:t>edu</w:t>
              </w:r>
              <w:r w:rsidR="00E5218B" w:rsidRPr="00163E75">
                <w:rPr>
                  <w:rStyle w:val="a7"/>
                  <w:color w:val="0066CC"/>
                  <w:sz w:val="24"/>
                  <w:szCs w:val="24"/>
                  <w:lang w:val="en-US"/>
                </w:rPr>
                <w:t>/</w:t>
              </w:r>
              <w:r w:rsidR="00E5218B" w:rsidRPr="009C04CD">
                <w:rPr>
                  <w:rStyle w:val="a7"/>
                  <w:color w:val="0066CC"/>
                  <w:sz w:val="24"/>
                  <w:szCs w:val="24"/>
                  <w:lang w:val="en-US"/>
                </w:rPr>
                <w:t>ru</w:t>
              </w:r>
            </w:hyperlink>
            <w:hyperlink r:id="rId1047" w:history="1">
              <w:r w:rsidR="00E5218B" w:rsidRPr="009C04CD">
                <w:rPr>
                  <w:rStyle w:val="a7"/>
                  <w:color w:val="0066CC"/>
                  <w:spacing w:val="-1"/>
                  <w:sz w:val="24"/>
                  <w:szCs w:val="24"/>
                  <w:lang w:val="en-US"/>
                </w:rPr>
                <w:t>https</w:t>
              </w:r>
              <w:r w:rsidR="00E5218B" w:rsidRPr="00163E75">
                <w:rPr>
                  <w:rStyle w:val="a7"/>
                  <w:color w:val="0066CC"/>
                  <w:spacing w:val="-1"/>
                  <w:sz w:val="24"/>
                  <w:szCs w:val="24"/>
                  <w:lang w:val="en-US"/>
                </w:rPr>
                <w:t>://</w:t>
              </w:r>
              <w:r w:rsidR="00E5218B" w:rsidRPr="009C04CD">
                <w:rPr>
                  <w:rStyle w:val="a7"/>
                  <w:color w:val="0066CC"/>
                  <w:spacing w:val="-1"/>
                  <w:sz w:val="24"/>
                  <w:szCs w:val="24"/>
                  <w:lang w:val="en-US"/>
                </w:rPr>
                <w:t>uchi</w:t>
              </w:r>
              <w:r w:rsidR="00E5218B" w:rsidRPr="00163E75">
                <w:rPr>
                  <w:rStyle w:val="a7"/>
                  <w:color w:val="0066CC"/>
                  <w:spacing w:val="-1"/>
                  <w:sz w:val="24"/>
                  <w:szCs w:val="24"/>
                  <w:lang w:val="en-US"/>
                </w:rPr>
                <w:t>.</w:t>
              </w:r>
              <w:r w:rsidR="00E5218B" w:rsidRPr="009C04CD">
                <w:rPr>
                  <w:rStyle w:val="a7"/>
                  <w:color w:val="0066CC"/>
                  <w:spacing w:val="-1"/>
                  <w:sz w:val="24"/>
                  <w:szCs w:val="24"/>
                  <w:lang w:val="en-US"/>
                </w:rPr>
                <w:t>ru</w:t>
              </w:r>
              <w:r w:rsidR="00E5218B" w:rsidRPr="00163E75">
                <w:rPr>
                  <w:rStyle w:val="a7"/>
                  <w:color w:val="0066CC"/>
                  <w:spacing w:val="-1"/>
                  <w:sz w:val="24"/>
                  <w:szCs w:val="24"/>
                  <w:lang w:val="en-US"/>
                </w:rPr>
                <w:t>/</w:t>
              </w:r>
              <w:r w:rsidR="00E5218B" w:rsidRPr="009C04CD">
                <w:rPr>
                  <w:rStyle w:val="a7"/>
                  <w:color w:val="0066CC"/>
                  <w:spacing w:val="-1"/>
                  <w:sz w:val="24"/>
                  <w:szCs w:val="24"/>
                  <w:lang w:val="en-US"/>
                </w:rPr>
                <w:t>teachers</w:t>
              </w:r>
              <w:r w:rsidR="00E5218B" w:rsidRPr="00163E75">
                <w:rPr>
                  <w:rStyle w:val="a7"/>
                  <w:color w:val="0066CC"/>
                  <w:spacing w:val="-1"/>
                  <w:sz w:val="24"/>
                  <w:szCs w:val="24"/>
                  <w:lang w:val="en-US"/>
                </w:rPr>
                <w:t>/</w:t>
              </w:r>
              <w:r w:rsidR="00E5218B" w:rsidRPr="009C04CD">
                <w:rPr>
                  <w:rStyle w:val="a7"/>
                  <w:color w:val="0066CC"/>
                  <w:spacing w:val="-1"/>
                  <w:sz w:val="24"/>
                  <w:szCs w:val="24"/>
                  <w:lang w:val="en-US"/>
                </w:rPr>
                <w:t>lk</w:t>
              </w:r>
              <w:r w:rsidR="00E5218B" w:rsidRPr="00163E75">
                <w:rPr>
                  <w:rStyle w:val="a7"/>
                  <w:color w:val="0066CC"/>
                  <w:spacing w:val="-1"/>
                  <w:sz w:val="24"/>
                  <w:szCs w:val="24"/>
                  <w:lang w:val="en-US"/>
                </w:rPr>
                <w:t>/</w:t>
              </w:r>
              <w:r w:rsidR="00E5218B" w:rsidRPr="009C04CD">
                <w:rPr>
                  <w:rStyle w:val="a7"/>
                  <w:color w:val="0066CC"/>
                  <w:spacing w:val="-1"/>
                  <w:sz w:val="24"/>
                  <w:szCs w:val="24"/>
                  <w:lang w:val="en-US"/>
                </w:rPr>
                <w:t>main</w:t>
              </w:r>
            </w:hyperlink>
          </w:p>
          <w:p w:rsidR="00E5218B" w:rsidRPr="00163E75" w:rsidRDefault="00E5218B" w:rsidP="009E3285">
            <w:pPr>
              <w:pStyle w:val="TableParagraph"/>
              <w:tabs>
                <w:tab w:val="left" w:pos="1701"/>
                <w:tab w:val="left" w:pos="2970"/>
                <w:tab w:val="left" w:pos="3288"/>
              </w:tabs>
              <w:ind w:left="110" w:right="93"/>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Pr="009C04CD">
              <w:rPr>
                <w:sz w:val="24"/>
                <w:szCs w:val="24"/>
              </w:rPr>
              <w:t>начальной</w:t>
            </w:r>
            <w:r w:rsidRPr="00163E75">
              <w:rPr>
                <w:sz w:val="24"/>
                <w:szCs w:val="24"/>
                <w:lang w:val="en-US"/>
              </w:rPr>
              <w:tab/>
            </w:r>
            <w:r w:rsidRPr="00163E75">
              <w:rPr>
                <w:sz w:val="24"/>
                <w:szCs w:val="24"/>
                <w:lang w:val="en-US"/>
              </w:rPr>
              <w:tab/>
            </w:r>
            <w:r w:rsidRPr="009C04CD">
              <w:rPr>
                <w:spacing w:val="-1"/>
                <w:sz w:val="24"/>
                <w:szCs w:val="24"/>
              </w:rPr>
              <w:t>школы</w:t>
            </w:r>
          </w:p>
          <w:p w:rsidR="001015C7" w:rsidRPr="00163E75" w:rsidRDefault="00D00A05" w:rsidP="009E3285">
            <w:pPr>
              <w:pStyle w:val="TableParagraph"/>
              <w:tabs>
                <w:tab w:val="left" w:pos="2013"/>
                <w:tab w:val="left" w:pos="2865"/>
              </w:tabs>
              <w:ind w:left="110" w:right="91"/>
              <w:rPr>
                <w:sz w:val="24"/>
                <w:szCs w:val="24"/>
                <w:lang w:val="en-US"/>
              </w:rPr>
            </w:pPr>
            <w:hyperlink r:id="rId1048" w:history="1">
              <w:r w:rsidR="00E5218B" w:rsidRPr="009C04CD">
                <w:rPr>
                  <w:rStyle w:val="a7"/>
                  <w:color w:val="0066CC"/>
                  <w:sz w:val="24"/>
                  <w:szCs w:val="24"/>
                  <w:lang w:val="en-US"/>
                </w:rPr>
                <w:t>http</w:t>
              </w:r>
              <w:r w:rsidR="00E5218B" w:rsidRPr="00163E75">
                <w:rPr>
                  <w:rStyle w:val="a7"/>
                  <w:color w:val="0066CC"/>
                  <w:sz w:val="24"/>
                  <w:szCs w:val="24"/>
                  <w:lang w:val="en-US"/>
                </w:rPr>
                <w:t>://</w:t>
              </w:r>
              <w:r w:rsidR="00E5218B" w:rsidRPr="009C04CD">
                <w:rPr>
                  <w:rStyle w:val="a7"/>
                  <w:color w:val="0066CC"/>
                  <w:sz w:val="24"/>
                  <w:szCs w:val="24"/>
                  <w:lang w:val="en-US"/>
                </w:rPr>
                <w:t>www</w:t>
              </w:r>
              <w:r w:rsidR="00E5218B" w:rsidRPr="00163E75">
                <w:rPr>
                  <w:rStyle w:val="a7"/>
                  <w:color w:val="0066CC"/>
                  <w:sz w:val="24"/>
                  <w:szCs w:val="24"/>
                  <w:lang w:val="en-US"/>
                </w:rPr>
                <w:t>.</w:t>
              </w:r>
              <w:r w:rsidR="00E5218B" w:rsidRPr="009C04CD">
                <w:rPr>
                  <w:rStyle w:val="a7"/>
                  <w:color w:val="0066CC"/>
                  <w:sz w:val="24"/>
                  <w:szCs w:val="24"/>
                  <w:lang w:val="en-US"/>
                </w:rPr>
                <w:t>nachalka</w:t>
              </w:r>
              <w:r w:rsidR="00E5218B" w:rsidRPr="00163E75">
                <w:rPr>
                  <w:rStyle w:val="a7"/>
                  <w:color w:val="0066CC"/>
                  <w:sz w:val="24"/>
                  <w:szCs w:val="24"/>
                  <w:lang w:val="en-US"/>
                </w:rPr>
                <w:t>.</w:t>
              </w:r>
              <w:r w:rsidR="00E5218B" w:rsidRPr="009C04CD">
                <w:rPr>
                  <w:rStyle w:val="a7"/>
                  <w:color w:val="0066CC"/>
                  <w:sz w:val="24"/>
                  <w:szCs w:val="24"/>
                  <w:lang w:val="en-US"/>
                </w:rPr>
                <w:t>com</w:t>
              </w:r>
              <w:r w:rsidR="00E5218B" w:rsidRPr="00163E75">
                <w:rPr>
                  <w:rStyle w:val="a7"/>
                  <w:color w:val="0066CC"/>
                  <w:sz w:val="24"/>
                  <w:szCs w:val="24"/>
                  <w:lang w:val="en-US"/>
                </w:rPr>
                <w:t>/</w:t>
              </w:r>
              <w:r w:rsidR="00E5218B" w:rsidRPr="009C04CD">
                <w:rPr>
                  <w:rStyle w:val="a7"/>
                  <w:color w:val="0066CC"/>
                  <w:sz w:val="24"/>
                  <w:szCs w:val="24"/>
                  <w:lang w:val="en-US"/>
                </w:rPr>
                <w:t>biblioteka</w:t>
              </w:r>
            </w:hyperlink>
          </w:p>
          <w:p w:rsidR="00E5218B" w:rsidRPr="00163E75" w:rsidRDefault="00E5218B" w:rsidP="009E3285">
            <w:pPr>
              <w:pStyle w:val="TableParagraph"/>
              <w:tabs>
                <w:tab w:val="left" w:pos="2013"/>
                <w:tab w:val="left" w:pos="2865"/>
              </w:tabs>
              <w:ind w:left="110" w:right="91"/>
              <w:rPr>
                <w:sz w:val="24"/>
                <w:szCs w:val="24"/>
                <w:lang w:val="en-US"/>
              </w:rPr>
            </w:pPr>
            <w:r w:rsidRPr="009C04CD">
              <w:rPr>
                <w:sz w:val="24"/>
                <w:szCs w:val="24"/>
                <w:lang w:val="en-US"/>
              </w:rPr>
              <w:t>M</w:t>
            </w:r>
            <w:r w:rsidRPr="009C04CD">
              <w:rPr>
                <w:sz w:val="24"/>
                <w:szCs w:val="24"/>
              </w:rPr>
              <w:t>е</w:t>
            </w:r>
            <w:r w:rsidRPr="009C04CD">
              <w:rPr>
                <w:sz w:val="24"/>
                <w:szCs w:val="24"/>
                <w:lang w:val="en-US"/>
              </w:rPr>
              <w:t>todkabinet</w:t>
            </w:r>
            <w:r w:rsidRPr="00163E75">
              <w:rPr>
                <w:sz w:val="24"/>
                <w:szCs w:val="24"/>
                <w:lang w:val="en-US"/>
              </w:rPr>
              <w:t>.</w:t>
            </w:r>
            <w:r w:rsidRPr="009C04CD">
              <w:rPr>
                <w:sz w:val="24"/>
                <w:szCs w:val="24"/>
                <w:lang w:val="en-US"/>
              </w:rPr>
              <w:t>eu</w:t>
            </w:r>
            <w:r w:rsidRPr="00163E75">
              <w:rPr>
                <w:sz w:val="24"/>
                <w:szCs w:val="24"/>
                <w:lang w:val="en-US"/>
              </w:rPr>
              <w:t>:</w:t>
            </w:r>
            <w:r w:rsidRPr="00163E75">
              <w:rPr>
                <w:sz w:val="24"/>
                <w:szCs w:val="24"/>
                <w:lang w:val="en-US"/>
              </w:rPr>
              <w:tab/>
            </w:r>
            <w:r w:rsidRPr="009C04CD">
              <w:rPr>
                <w:sz w:val="24"/>
                <w:szCs w:val="24"/>
              </w:rPr>
              <w:t>информационно</w:t>
            </w:r>
            <w:r w:rsidRPr="00163E75">
              <w:rPr>
                <w:sz w:val="24"/>
                <w:szCs w:val="24"/>
                <w:lang w:val="en-US"/>
              </w:rPr>
              <w:t>-</w:t>
            </w:r>
            <w:r w:rsidRPr="009C04CD">
              <w:rPr>
                <w:sz w:val="24"/>
                <w:szCs w:val="24"/>
              </w:rPr>
              <w:t>методический</w:t>
            </w:r>
            <w:r w:rsidRPr="00163E75">
              <w:rPr>
                <w:sz w:val="24"/>
                <w:szCs w:val="24"/>
                <w:lang w:val="en-US"/>
              </w:rPr>
              <w:tab/>
            </w:r>
            <w:r w:rsidRPr="00163E75">
              <w:rPr>
                <w:sz w:val="24"/>
                <w:szCs w:val="24"/>
                <w:lang w:val="en-US"/>
              </w:rPr>
              <w:tab/>
            </w:r>
            <w:r w:rsidRPr="009C04CD">
              <w:rPr>
                <w:sz w:val="24"/>
                <w:szCs w:val="24"/>
              </w:rPr>
              <w:t>кабинет</w:t>
            </w:r>
            <w:hyperlink r:id="rId1049" w:history="1">
              <w:r w:rsidRPr="009C04CD">
                <w:rPr>
                  <w:rStyle w:val="a7"/>
                  <w:color w:val="0066CC"/>
                  <w:sz w:val="24"/>
                  <w:szCs w:val="24"/>
                  <w:lang w:val="en-US"/>
                </w:rPr>
                <w:t>http</w:t>
              </w:r>
              <w:r w:rsidRPr="00163E75">
                <w:rPr>
                  <w:rStyle w:val="a7"/>
                  <w:color w:val="0066CC"/>
                  <w:sz w:val="24"/>
                  <w:szCs w:val="24"/>
                  <w:lang w:val="en-US"/>
                </w:rPr>
                <w:t>://</w:t>
              </w:r>
              <w:r w:rsidRPr="009C04CD">
                <w:rPr>
                  <w:rStyle w:val="a7"/>
                  <w:color w:val="0066CC"/>
                  <w:sz w:val="24"/>
                  <w:szCs w:val="24"/>
                  <w:lang w:val="en-US"/>
                </w:rPr>
                <w:t>www</w:t>
              </w:r>
              <w:r w:rsidRPr="00163E75">
                <w:rPr>
                  <w:rStyle w:val="a7"/>
                  <w:color w:val="0066CC"/>
                  <w:sz w:val="24"/>
                  <w:szCs w:val="24"/>
                  <w:lang w:val="en-US"/>
                </w:rPr>
                <w:t>.</w:t>
              </w:r>
              <w:r w:rsidRPr="009C04CD">
                <w:rPr>
                  <w:rStyle w:val="a7"/>
                  <w:color w:val="0066CC"/>
                  <w:sz w:val="24"/>
                  <w:szCs w:val="24"/>
                  <w:lang w:val="en-US"/>
                </w:rPr>
                <w:t>metodkabinet</w:t>
              </w:r>
              <w:r w:rsidRPr="00163E75">
                <w:rPr>
                  <w:rStyle w:val="a7"/>
                  <w:color w:val="0066CC"/>
                  <w:sz w:val="24"/>
                  <w:szCs w:val="24"/>
                  <w:lang w:val="en-US"/>
                </w:rPr>
                <w:t>.</w:t>
              </w:r>
              <w:r w:rsidRPr="009C04CD">
                <w:rPr>
                  <w:rStyle w:val="a7"/>
                  <w:color w:val="0066CC"/>
                  <w:sz w:val="24"/>
                  <w:szCs w:val="24"/>
                  <w:lang w:val="en-US"/>
                </w:rPr>
                <w:t>eu</w:t>
              </w:r>
              <w:r w:rsidRPr="00163E75">
                <w:rPr>
                  <w:rStyle w:val="a7"/>
                  <w:color w:val="0066CC"/>
                  <w:sz w:val="24"/>
                  <w:szCs w:val="24"/>
                  <w:lang w:val="en-US"/>
                </w:rPr>
                <w:t>/</w:t>
              </w:r>
            </w:hyperlink>
          </w:p>
        </w:tc>
      </w:tr>
      <w:tr w:rsidR="00B73C32" w:rsidRPr="009C04CD" w:rsidTr="00B73C32">
        <w:trPr>
          <w:trHeight w:val="254"/>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4" w:lineRule="exact"/>
              <w:ind w:left="5512" w:right="5505"/>
              <w:jc w:val="center"/>
              <w:rPr>
                <w:b/>
                <w:i/>
                <w:sz w:val="24"/>
                <w:szCs w:val="24"/>
                <w:lang w:val="en-US"/>
              </w:rPr>
            </w:pPr>
            <w:r w:rsidRPr="009C04CD">
              <w:rPr>
                <w:b/>
                <w:i/>
                <w:sz w:val="24"/>
                <w:szCs w:val="24"/>
                <w:lang w:val="en-US"/>
              </w:rPr>
              <w:t>Блок«Математическаяграмотность»</w:t>
            </w:r>
          </w:p>
        </w:tc>
      </w:tr>
      <w:tr w:rsidR="00E5218B" w:rsidRPr="00163E75" w:rsidTr="00E5218B">
        <w:trPr>
          <w:trHeight w:val="2582"/>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9</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ПрокурочкуРябу,</w:t>
            </w:r>
          </w:p>
          <w:p w:rsidR="00E5218B" w:rsidRPr="009C04CD" w:rsidRDefault="00E5218B">
            <w:pPr>
              <w:pStyle w:val="TableParagraph"/>
              <w:ind w:right="256"/>
              <w:rPr>
                <w:sz w:val="24"/>
                <w:szCs w:val="24"/>
              </w:rPr>
            </w:pPr>
            <w:r w:rsidRPr="009C04CD">
              <w:rPr>
                <w:sz w:val="24"/>
                <w:szCs w:val="24"/>
              </w:rPr>
              <w:t>золотые и простыеяйца</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05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51"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spacing w:before="1"/>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4"/>
                <w:tab w:val="left" w:pos="2865"/>
              </w:tabs>
              <w:spacing w:before="2"/>
              <w:ind w:left="110" w:right="91"/>
              <w:rPr>
                <w:color w:val="0066CC"/>
                <w:spacing w:val="1"/>
                <w:sz w:val="24"/>
                <w:szCs w:val="24"/>
              </w:rPr>
            </w:pPr>
            <w:hyperlink r:id="rId105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4"/>
                <w:tab w:val="left" w:pos="2865"/>
              </w:tabs>
              <w:spacing w:before="2"/>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z w:val="24"/>
                <w:szCs w:val="24"/>
              </w:rPr>
              <w:tab/>
              <w:t>кабинет</w:t>
            </w:r>
            <w:hyperlink r:id="rId10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E5218B">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10</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Прокозу,козляти</w:t>
            </w:r>
          </w:p>
          <w:p w:rsidR="00E5218B" w:rsidRPr="009C04CD" w:rsidRDefault="00E5218B">
            <w:pPr>
              <w:pStyle w:val="TableParagraph"/>
              <w:spacing w:before="3"/>
              <w:rPr>
                <w:sz w:val="24"/>
                <w:szCs w:val="24"/>
              </w:rPr>
            </w:pPr>
            <w:r w:rsidRPr="009C04CD">
              <w:rPr>
                <w:sz w:val="24"/>
                <w:szCs w:val="24"/>
              </w:rPr>
              <w:t>капусту</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7"/>
              <w:jc w:val="both"/>
              <w:rPr>
                <w:sz w:val="24"/>
                <w:szCs w:val="24"/>
              </w:rPr>
            </w:pPr>
            <w:hyperlink r:id="rId105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55"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sz w:val="24"/>
                <w:szCs w:val="24"/>
              </w:rPr>
            </w:pPr>
            <w:hyperlink r:id="rId105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E5218B" w:rsidRPr="009C04CD" w:rsidRDefault="00D00A05">
            <w:pPr>
              <w:pStyle w:val="TableParagraph"/>
              <w:spacing w:line="244" w:lineRule="exact"/>
              <w:ind w:left="110"/>
              <w:rPr>
                <w:sz w:val="24"/>
                <w:szCs w:val="24"/>
              </w:rPr>
            </w:pPr>
            <w:hyperlink r:id="rId1057"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E5218B">
        <w:trPr>
          <w:trHeight w:val="502"/>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0" w:lineRule="exact"/>
              <w:ind w:left="106"/>
              <w:rPr>
                <w:sz w:val="24"/>
                <w:szCs w:val="24"/>
                <w:lang w:val="en-US"/>
              </w:rPr>
            </w:pPr>
            <w:r w:rsidRPr="009C04CD">
              <w:rPr>
                <w:sz w:val="24"/>
                <w:szCs w:val="24"/>
                <w:lang w:val="en-US"/>
              </w:rPr>
              <w:t>11</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0" w:lineRule="exact"/>
              <w:rPr>
                <w:sz w:val="24"/>
                <w:szCs w:val="24"/>
                <w:lang w:val="en-US"/>
              </w:rPr>
            </w:pPr>
            <w:r w:rsidRPr="009C04CD">
              <w:rPr>
                <w:sz w:val="24"/>
                <w:szCs w:val="24"/>
                <w:lang w:val="en-US"/>
              </w:rPr>
              <w:t>Пропетушкаи</w:t>
            </w:r>
          </w:p>
          <w:p w:rsidR="00E5218B" w:rsidRPr="009C04CD" w:rsidRDefault="00E5218B">
            <w:pPr>
              <w:pStyle w:val="TableParagraph"/>
              <w:spacing w:before="3" w:line="240" w:lineRule="exact"/>
              <w:rPr>
                <w:sz w:val="24"/>
                <w:szCs w:val="24"/>
                <w:lang w:val="en-US"/>
              </w:rPr>
            </w:pPr>
            <w:r w:rsidRPr="009C04CD">
              <w:rPr>
                <w:sz w:val="24"/>
                <w:szCs w:val="24"/>
                <w:lang w:val="en-US"/>
              </w:rPr>
              <w:t>жерновцы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40"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286"/>
                <w:tab w:val="left" w:pos="2653"/>
              </w:tabs>
              <w:spacing w:line="240" w:lineRule="exact"/>
              <w:ind w:left="11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E5218B" w:rsidRPr="009C04CD" w:rsidRDefault="00E5218B">
            <w:pPr>
              <w:pStyle w:val="TableParagraph"/>
              <w:spacing w:before="3" w:line="240" w:lineRule="exact"/>
              <w:ind w:left="110"/>
              <w:rPr>
                <w:sz w:val="24"/>
                <w:szCs w:val="24"/>
              </w:rPr>
            </w:pPr>
            <w:r w:rsidRPr="009C04CD">
              <w:rPr>
                <w:sz w:val="24"/>
                <w:szCs w:val="24"/>
              </w:rPr>
              <w:t>образовательныхресурсов»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142"/>
        <w:gridCol w:w="2126"/>
        <w:gridCol w:w="8567"/>
      </w:tblGrid>
      <w:tr w:rsidR="00E5218B" w:rsidRPr="00163E75" w:rsidTr="00E5218B">
        <w:trPr>
          <w:trHeight w:val="2022"/>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8" w:lineRule="exact"/>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D00A05">
            <w:pPr>
              <w:pStyle w:val="TableParagraph"/>
              <w:spacing w:line="238" w:lineRule="exact"/>
              <w:ind w:left="110"/>
              <w:rPr>
                <w:sz w:val="24"/>
                <w:szCs w:val="24"/>
              </w:rPr>
            </w:pPr>
            <w:hyperlink r:id="rId105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p>
          <w:p w:rsidR="00E5218B" w:rsidRPr="009C04CD" w:rsidRDefault="00D00A05">
            <w:pPr>
              <w:pStyle w:val="TableParagraph"/>
              <w:spacing w:line="252" w:lineRule="exact"/>
              <w:ind w:left="110"/>
              <w:rPr>
                <w:sz w:val="24"/>
                <w:szCs w:val="24"/>
              </w:rPr>
            </w:pPr>
            <w:hyperlink r:id="rId1059"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spacing w:before="3"/>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s>
              <w:ind w:left="110" w:right="91"/>
              <w:rPr>
                <w:color w:val="0066CC"/>
                <w:spacing w:val="1"/>
                <w:sz w:val="24"/>
                <w:szCs w:val="24"/>
              </w:rPr>
            </w:pPr>
            <w:hyperlink r:id="rId106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52"/>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D00A05">
            <w:pPr>
              <w:pStyle w:val="TableParagraph"/>
              <w:tabs>
                <w:tab w:val="left" w:pos="2865"/>
              </w:tabs>
              <w:spacing w:line="252" w:lineRule="exact"/>
              <w:ind w:left="110" w:right="94"/>
              <w:rPr>
                <w:sz w:val="24"/>
                <w:szCs w:val="24"/>
              </w:rPr>
            </w:pPr>
            <w:hyperlink r:id="rId1061"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E5218B">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12</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545"/>
              <w:rPr>
                <w:sz w:val="24"/>
                <w:szCs w:val="24"/>
              </w:rPr>
            </w:pPr>
            <w:r w:rsidRPr="009C04CD">
              <w:rPr>
                <w:sz w:val="24"/>
                <w:szCs w:val="24"/>
              </w:rPr>
              <w:t>Как петушок и</w:t>
            </w:r>
            <w:r w:rsidRPr="009C04CD">
              <w:rPr>
                <w:spacing w:val="-1"/>
                <w:sz w:val="24"/>
                <w:szCs w:val="24"/>
              </w:rPr>
              <w:t>курочки</w:t>
            </w:r>
            <w:r w:rsidRPr="009C04CD">
              <w:rPr>
                <w:sz w:val="24"/>
                <w:szCs w:val="24"/>
              </w:rPr>
              <w:t>делили</w:t>
            </w:r>
          </w:p>
          <w:p w:rsidR="00E5218B" w:rsidRPr="009C04CD" w:rsidRDefault="00E5218B">
            <w:pPr>
              <w:pStyle w:val="TableParagraph"/>
              <w:spacing w:line="251" w:lineRule="exact"/>
              <w:rPr>
                <w:sz w:val="24"/>
                <w:szCs w:val="24"/>
              </w:rPr>
            </w:pPr>
            <w:r w:rsidRPr="009C04CD">
              <w:rPr>
                <w:sz w:val="24"/>
                <w:szCs w:val="24"/>
              </w:rPr>
              <w:t>бобовыезѐрнышки</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6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63"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06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E5218B" w:rsidRPr="009C04CD" w:rsidRDefault="00D00A05">
            <w:pPr>
              <w:pStyle w:val="TableParagraph"/>
              <w:spacing w:line="244" w:lineRule="exact"/>
              <w:ind w:left="110"/>
              <w:rPr>
                <w:sz w:val="24"/>
                <w:szCs w:val="24"/>
              </w:rPr>
            </w:pPr>
            <w:hyperlink r:id="rId1065"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E5218B">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13</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687"/>
              <w:rPr>
                <w:sz w:val="24"/>
                <w:szCs w:val="24"/>
                <w:lang w:val="en-US"/>
              </w:rPr>
            </w:pPr>
            <w:r w:rsidRPr="009C04CD">
              <w:rPr>
                <w:spacing w:val="-1"/>
                <w:sz w:val="24"/>
                <w:szCs w:val="24"/>
                <w:lang w:val="en-US"/>
              </w:rPr>
              <w:t>Про наливные</w:t>
            </w:r>
            <w:r w:rsidRPr="009C04CD">
              <w:rPr>
                <w:sz w:val="24"/>
                <w:szCs w:val="24"/>
                <w:lang w:val="en-US"/>
              </w:rPr>
              <w:t>яблочки</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6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67"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sz w:val="24"/>
                <w:szCs w:val="24"/>
              </w:rPr>
            </w:pPr>
            <w:hyperlink r:id="rId106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6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E5218B">
        <w:trPr>
          <w:trHeight w:val="177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14.</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ПроМашуитрѐх</w:t>
            </w:r>
          </w:p>
          <w:p w:rsidR="00E5218B" w:rsidRPr="009C04CD" w:rsidRDefault="00E5218B">
            <w:pPr>
              <w:pStyle w:val="TableParagraph"/>
              <w:spacing w:before="3"/>
              <w:rPr>
                <w:sz w:val="24"/>
                <w:szCs w:val="24"/>
              </w:rPr>
            </w:pPr>
            <w:r w:rsidRPr="009C04CD">
              <w:rPr>
                <w:sz w:val="24"/>
                <w:szCs w:val="24"/>
              </w:rPr>
              <w:t>медведей</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7"/>
              <w:jc w:val="both"/>
              <w:rPr>
                <w:sz w:val="24"/>
                <w:szCs w:val="24"/>
              </w:rPr>
            </w:pPr>
            <w:hyperlink r:id="rId107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71"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D00A05">
            <w:pPr>
              <w:pStyle w:val="TableParagraph"/>
              <w:spacing w:line="241" w:lineRule="exact"/>
              <w:ind w:left="110"/>
              <w:rPr>
                <w:sz w:val="24"/>
                <w:szCs w:val="24"/>
              </w:rPr>
            </w:pPr>
            <w:hyperlink r:id="rId107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000"/>
        <w:gridCol w:w="2268"/>
        <w:gridCol w:w="8567"/>
      </w:tblGrid>
      <w:tr w:rsidR="00E5218B" w:rsidRPr="00163E75" w:rsidTr="001015C7">
        <w:trPr>
          <w:trHeight w:val="757"/>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013"/>
              </w:tabs>
              <w:spacing w:line="238" w:lineRule="exact"/>
              <w:ind w:left="11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1015C7" w:rsidRPr="009C04CD" w:rsidRDefault="00E5218B">
            <w:pPr>
              <w:pStyle w:val="TableParagraph"/>
              <w:tabs>
                <w:tab w:val="left" w:pos="2865"/>
              </w:tabs>
              <w:spacing w:line="256"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D00A05">
            <w:pPr>
              <w:pStyle w:val="TableParagraph"/>
              <w:tabs>
                <w:tab w:val="left" w:pos="2865"/>
              </w:tabs>
              <w:spacing w:line="256" w:lineRule="exact"/>
              <w:ind w:left="110" w:right="94"/>
              <w:rPr>
                <w:sz w:val="24"/>
                <w:szCs w:val="24"/>
              </w:rPr>
            </w:pPr>
            <w:hyperlink r:id="rId1073"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303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15</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Простарика,</w:t>
            </w:r>
          </w:p>
          <w:p w:rsidR="00E5218B" w:rsidRPr="009C04CD" w:rsidRDefault="00E5218B">
            <w:pPr>
              <w:pStyle w:val="TableParagraph"/>
              <w:spacing w:before="3"/>
              <w:ind w:right="493"/>
              <w:rPr>
                <w:sz w:val="24"/>
                <w:szCs w:val="24"/>
              </w:rPr>
            </w:pPr>
            <w:r w:rsidRPr="009C04CD">
              <w:rPr>
                <w:sz w:val="24"/>
                <w:szCs w:val="24"/>
              </w:rPr>
              <w:t>старуху,волкаилисичку</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7"/>
              <w:jc w:val="both"/>
              <w:rPr>
                <w:sz w:val="24"/>
                <w:szCs w:val="24"/>
              </w:rPr>
            </w:pPr>
            <w:hyperlink r:id="rId107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75"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sz w:val="24"/>
                <w:szCs w:val="24"/>
              </w:rPr>
            </w:pPr>
            <w:hyperlink r:id="rId107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7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16</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122"/>
              <w:rPr>
                <w:sz w:val="24"/>
                <w:szCs w:val="24"/>
              </w:rPr>
            </w:pPr>
            <w:r w:rsidRPr="009C04CD">
              <w:rPr>
                <w:sz w:val="24"/>
                <w:szCs w:val="24"/>
              </w:rPr>
              <w:t>Промедведя,лисуимишкинмѐд</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7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79"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s>
              <w:ind w:left="110" w:right="91"/>
              <w:rPr>
                <w:color w:val="0066CC"/>
                <w:spacing w:val="1"/>
                <w:sz w:val="24"/>
                <w:szCs w:val="24"/>
              </w:rPr>
            </w:pPr>
            <w:hyperlink r:id="rId108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D00A05">
            <w:pPr>
              <w:pStyle w:val="TableParagraph"/>
              <w:tabs>
                <w:tab w:val="left" w:pos="2865"/>
              </w:tabs>
              <w:spacing w:line="252" w:lineRule="exact"/>
              <w:ind w:left="110" w:right="94"/>
              <w:rPr>
                <w:sz w:val="24"/>
                <w:szCs w:val="24"/>
              </w:rPr>
            </w:pPr>
            <w:hyperlink r:id="rId1081"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B73C32" w:rsidRPr="009C04CD" w:rsidTr="00B73C32">
        <w:trPr>
          <w:trHeight w:val="251"/>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2" w:lineRule="exact"/>
              <w:ind w:left="5516" w:right="5505"/>
              <w:jc w:val="center"/>
              <w:rPr>
                <w:b/>
                <w:i/>
                <w:sz w:val="24"/>
                <w:szCs w:val="24"/>
                <w:lang w:val="en-US"/>
              </w:rPr>
            </w:pPr>
            <w:r w:rsidRPr="009C04CD">
              <w:rPr>
                <w:b/>
                <w:i/>
                <w:sz w:val="24"/>
                <w:szCs w:val="24"/>
                <w:lang w:val="en-US"/>
              </w:rPr>
              <w:t>Блок«Финансоваяграмотность»</w:t>
            </w:r>
          </w:p>
        </w:tc>
      </w:tr>
      <w:tr w:rsidR="00E5218B" w:rsidRPr="00163E75" w:rsidTr="001015C7">
        <w:trPr>
          <w:trHeight w:val="202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17</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rPr>
                <w:sz w:val="24"/>
                <w:szCs w:val="24"/>
                <w:lang w:val="en-US"/>
              </w:rPr>
            </w:pPr>
            <w:r w:rsidRPr="009C04CD">
              <w:rPr>
                <w:sz w:val="24"/>
                <w:szCs w:val="24"/>
                <w:lang w:val="en-US"/>
              </w:rPr>
              <w:t>Запокупками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8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83"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D00A05">
            <w:pPr>
              <w:pStyle w:val="TableParagraph"/>
              <w:spacing w:line="252" w:lineRule="exact"/>
              <w:ind w:left="110" w:right="93"/>
              <w:rPr>
                <w:sz w:val="24"/>
                <w:szCs w:val="24"/>
              </w:rPr>
            </w:pPr>
            <w:hyperlink r:id="rId1084" w:history="1">
              <w:r w:rsidR="00E5218B" w:rsidRPr="009C04CD">
                <w:rPr>
                  <w:rStyle w:val="a7"/>
                  <w:color w:val="0066CC"/>
                  <w:spacing w:val="-1"/>
                  <w:sz w:val="24"/>
                  <w:szCs w:val="24"/>
                  <w:lang w:val="en-US"/>
                </w:rPr>
                <w:t>http</w:t>
              </w:r>
              <w:r w:rsidR="00E5218B" w:rsidRPr="009C04CD">
                <w:rPr>
                  <w:rStyle w:val="a7"/>
                  <w:color w:val="0066CC"/>
                  <w:spacing w:val="-1"/>
                  <w:sz w:val="24"/>
                  <w:szCs w:val="24"/>
                </w:rPr>
                <w:t>://</w:t>
              </w:r>
              <w:r w:rsidR="00E5218B" w:rsidRPr="009C04CD">
                <w:rPr>
                  <w:rStyle w:val="a7"/>
                  <w:color w:val="0066CC"/>
                  <w:spacing w:val="-1"/>
                  <w:sz w:val="24"/>
                  <w:szCs w:val="24"/>
                  <w:lang w:val="en-US"/>
                </w:rPr>
                <w:t>www</w:t>
              </w:r>
              <w:r w:rsidR="00E5218B" w:rsidRPr="009C04CD">
                <w:rPr>
                  <w:rStyle w:val="a7"/>
                  <w:color w:val="0066CC"/>
                  <w:spacing w:val="-1"/>
                  <w:sz w:val="24"/>
                  <w:szCs w:val="24"/>
                </w:rPr>
                <w:t>.</w:t>
              </w:r>
              <w:r w:rsidR="00E5218B" w:rsidRPr="009C04CD">
                <w:rPr>
                  <w:rStyle w:val="a7"/>
                  <w:color w:val="0066CC"/>
                  <w:spacing w:val="-1"/>
                  <w:sz w:val="24"/>
                  <w:szCs w:val="24"/>
                  <w:lang w:val="en-US"/>
                </w:rPr>
                <w:t>nachalka</w:t>
              </w:r>
              <w:r w:rsidR="00E5218B" w:rsidRPr="009C04CD">
                <w:rPr>
                  <w:rStyle w:val="a7"/>
                  <w:color w:val="0066CC"/>
                  <w:spacing w:val="-1"/>
                  <w:sz w:val="24"/>
                  <w:szCs w:val="24"/>
                </w:rPr>
                <w:t>.</w:t>
              </w:r>
              <w:r w:rsidR="00E5218B" w:rsidRPr="009C04CD">
                <w:rPr>
                  <w:rStyle w:val="a7"/>
                  <w:color w:val="0066CC"/>
                  <w:spacing w:val="-1"/>
                  <w:sz w:val="24"/>
                  <w:szCs w:val="24"/>
                  <w:lang w:val="en-US"/>
                </w:rPr>
                <w:t>com</w:t>
              </w:r>
              <w:r w:rsidR="00E5218B" w:rsidRPr="009C04CD">
                <w:rPr>
                  <w:rStyle w:val="a7"/>
                  <w:color w:val="0066CC"/>
                  <w:spacing w:val="-1"/>
                  <w:sz w:val="24"/>
                  <w:szCs w:val="24"/>
                </w:rPr>
                <w:t>/</w:t>
              </w:r>
              <w:r w:rsidR="00E5218B" w:rsidRPr="009C04CD">
                <w:rPr>
                  <w:rStyle w:val="a7"/>
                  <w:color w:val="0066CC"/>
                  <w:spacing w:val="-1"/>
                  <w:sz w:val="24"/>
                  <w:szCs w:val="24"/>
                  <w:lang w:val="en-US"/>
                </w:rPr>
                <w:t>biblioteka</w:t>
              </w:r>
            </w:hyperlink>
            <w:hyperlink r:id="rId1085"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101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18</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Находчивый</w:t>
            </w:r>
          </w:p>
          <w:p w:rsidR="00E5218B" w:rsidRPr="009C04CD" w:rsidRDefault="00E5218B">
            <w:pPr>
              <w:pStyle w:val="TableParagraph"/>
              <w:spacing w:line="252" w:lineRule="exact"/>
              <w:rPr>
                <w:sz w:val="24"/>
                <w:szCs w:val="24"/>
                <w:lang w:val="en-US"/>
              </w:rPr>
            </w:pPr>
            <w:r w:rsidRPr="009C04CD">
              <w:rPr>
                <w:sz w:val="24"/>
                <w:szCs w:val="24"/>
                <w:lang w:val="en-US"/>
              </w:rPr>
              <w:t>Колобок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286"/>
                <w:tab w:val="left" w:pos="2653"/>
              </w:tabs>
              <w:spacing w:line="239" w:lineRule="exact"/>
              <w:ind w:left="11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E5218B" w:rsidRPr="009C04CD" w:rsidRDefault="00E5218B">
            <w:pPr>
              <w:pStyle w:val="TableParagraph"/>
              <w:spacing w:line="252" w:lineRule="exact"/>
              <w:ind w:left="110"/>
              <w:rPr>
                <w:sz w:val="24"/>
                <w:szCs w:val="24"/>
              </w:rPr>
            </w:pPr>
            <w:r w:rsidRPr="009C04CD">
              <w:rPr>
                <w:sz w:val="24"/>
                <w:szCs w:val="24"/>
              </w:rPr>
              <w:t>образовательныхресурсов»</w:t>
            </w:r>
          </w:p>
          <w:p w:rsidR="00E5218B" w:rsidRPr="009C04CD" w:rsidRDefault="00D00A05">
            <w:pPr>
              <w:pStyle w:val="TableParagraph"/>
              <w:spacing w:line="252" w:lineRule="exact"/>
              <w:ind w:left="110" w:right="93"/>
              <w:rPr>
                <w:sz w:val="24"/>
                <w:szCs w:val="24"/>
              </w:rPr>
            </w:pPr>
            <w:hyperlink r:id="rId108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8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000"/>
        <w:gridCol w:w="2268"/>
        <w:gridCol w:w="8567"/>
      </w:tblGrid>
      <w:tr w:rsidR="00E5218B" w:rsidRPr="00163E75" w:rsidTr="001015C7">
        <w:trPr>
          <w:trHeight w:val="1518"/>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spacing w:line="238" w:lineRule="exact"/>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701"/>
                <w:tab w:val="left" w:pos="3288"/>
              </w:tabs>
              <w:spacing w:line="238" w:lineRule="exact"/>
              <w:ind w:left="110"/>
              <w:rPr>
                <w:sz w:val="24"/>
                <w:szCs w:val="24"/>
              </w:rPr>
            </w:pPr>
            <w:r w:rsidRPr="009C04CD">
              <w:rPr>
                <w:sz w:val="24"/>
                <w:szCs w:val="24"/>
              </w:rPr>
              <w:t>Библиотека</w:t>
            </w:r>
            <w:r w:rsidRPr="009C04CD">
              <w:rPr>
                <w:sz w:val="24"/>
                <w:szCs w:val="24"/>
              </w:rPr>
              <w:tab/>
              <w:t>материалов</w:t>
            </w:r>
            <w:r w:rsidRPr="009C04CD">
              <w:rPr>
                <w:sz w:val="24"/>
                <w:szCs w:val="24"/>
              </w:rPr>
              <w:tab/>
              <w:t>для</w:t>
            </w:r>
          </w:p>
          <w:p w:rsidR="00E5218B" w:rsidRPr="009C04CD" w:rsidRDefault="00E5218B">
            <w:pPr>
              <w:pStyle w:val="TableParagraph"/>
              <w:tabs>
                <w:tab w:val="left" w:pos="2970"/>
              </w:tabs>
              <w:spacing w:line="252" w:lineRule="exact"/>
              <w:ind w:left="110"/>
              <w:rPr>
                <w:sz w:val="24"/>
                <w:szCs w:val="24"/>
              </w:rPr>
            </w:pPr>
            <w:r w:rsidRPr="009C04CD">
              <w:rPr>
                <w:sz w:val="24"/>
                <w:szCs w:val="24"/>
              </w:rPr>
              <w:t>начальной</w:t>
            </w:r>
            <w:r w:rsidRPr="009C04CD">
              <w:rPr>
                <w:sz w:val="24"/>
                <w:szCs w:val="24"/>
              </w:rPr>
              <w:tab/>
              <w:t>школы</w:t>
            </w:r>
          </w:p>
          <w:p w:rsidR="001015C7" w:rsidRPr="009C04CD" w:rsidRDefault="00D00A05">
            <w:pPr>
              <w:pStyle w:val="TableParagraph"/>
              <w:tabs>
                <w:tab w:val="left" w:pos="2013"/>
                <w:tab w:val="left" w:pos="2865"/>
              </w:tabs>
              <w:spacing w:before="3"/>
              <w:ind w:left="110" w:right="91"/>
              <w:rPr>
                <w:color w:val="0066CC"/>
                <w:spacing w:val="1"/>
                <w:sz w:val="24"/>
                <w:szCs w:val="24"/>
              </w:rPr>
            </w:pPr>
            <w:hyperlink r:id="rId108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before="3"/>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E5218B" w:rsidRPr="009C04CD" w:rsidRDefault="00D00A05">
            <w:pPr>
              <w:pStyle w:val="TableParagraph"/>
              <w:spacing w:line="245" w:lineRule="exact"/>
              <w:ind w:left="110"/>
              <w:rPr>
                <w:sz w:val="24"/>
                <w:szCs w:val="24"/>
              </w:rPr>
            </w:pPr>
            <w:hyperlink r:id="rId1089"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19</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Деньрождения</w:t>
            </w:r>
          </w:p>
          <w:p w:rsidR="00E5218B" w:rsidRPr="009C04CD" w:rsidRDefault="00E5218B">
            <w:pPr>
              <w:pStyle w:val="TableParagraph"/>
              <w:spacing w:line="252" w:lineRule="exact"/>
              <w:rPr>
                <w:sz w:val="24"/>
                <w:szCs w:val="24"/>
                <w:lang w:val="en-US"/>
              </w:rPr>
            </w:pPr>
            <w:r w:rsidRPr="009C04CD">
              <w:rPr>
                <w:sz w:val="24"/>
                <w:szCs w:val="24"/>
                <w:lang w:val="en-US"/>
              </w:rPr>
              <w:t>Мухи-Цокотухи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09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91"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spacing w:line="252" w:lineRule="exact"/>
              <w:ind w:left="110" w:right="91"/>
              <w:rPr>
                <w:color w:val="0066CC"/>
                <w:spacing w:val="1"/>
                <w:sz w:val="24"/>
                <w:szCs w:val="24"/>
              </w:rPr>
            </w:pPr>
            <w:hyperlink r:id="rId109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line="252" w:lineRule="exact"/>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9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3034"/>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20</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«Буратинои</w:t>
            </w:r>
          </w:p>
          <w:p w:rsidR="00E5218B" w:rsidRPr="009C04CD" w:rsidRDefault="00E5218B">
            <w:pPr>
              <w:pStyle w:val="TableParagraph"/>
              <w:rPr>
                <w:sz w:val="24"/>
                <w:szCs w:val="24"/>
                <w:lang w:val="en-US"/>
              </w:rPr>
            </w:pPr>
            <w:r w:rsidRPr="009C04CD">
              <w:rPr>
                <w:sz w:val="24"/>
                <w:szCs w:val="24"/>
                <w:lang w:val="en-US"/>
              </w:rPr>
              <w:t>карманныеденьги»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4"/>
              <w:jc w:val="both"/>
              <w:rPr>
                <w:sz w:val="24"/>
                <w:szCs w:val="24"/>
              </w:rPr>
            </w:pPr>
            <w:r w:rsidRPr="009C04CD">
              <w:rPr>
                <w:sz w:val="24"/>
                <w:szCs w:val="24"/>
              </w:rPr>
              <w:t>образовательных ресурсов»</w:t>
            </w:r>
          </w:p>
          <w:p w:rsidR="00E5218B" w:rsidRPr="009C04CD" w:rsidRDefault="00D00A05">
            <w:pPr>
              <w:pStyle w:val="TableParagraph"/>
              <w:ind w:left="110" w:right="854"/>
              <w:jc w:val="both"/>
              <w:rPr>
                <w:sz w:val="24"/>
                <w:szCs w:val="24"/>
              </w:rPr>
            </w:pPr>
            <w:hyperlink r:id="rId109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95"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spacing w:before="1"/>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spacing w:before="2"/>
              <w:ind w:left="110" w:right="91"/>
              <w:rPr>
                <w:color w:val="0066CC"/>
                <w:spacing w:val="1"/>
                <w:sz w:val="24"/>
                <w:szCs w:val="24"/>
              </w:rPr>
            </w:pPr>
            <w:hyperlink r:id="rId109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before="2"/>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0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21</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440"/>
              <w:rPr>
                <w:sz w:val="24"/>
                <w:szCs w:val="24"/>
                <w:lang w:val="en-US"/>
              </w:rPr>
            </w:pPr>
            <w:r w:rsidRPr="009C04CD">
              <w:rPr>
                <w:sz w:val="24"/>
                <w:szCs w:val="24"/>
                <w:lang w:val="en-US"/>
              </w:rPr>
              <w:t>«Кот Василийпродаѐтмолоко»</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09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099"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10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E5218B" w:rsidRPr="009C04CD" w:rsidRDefault="00D00A05">
            <w:pPr>
              <w:pStyle w:val="TableParagraph"/>
              <w:spacing w:line="238" w:lineRule="exact"/>
              <w:ind w:left="110"/>
              <w:rPr>
                <w:sz w:val="24"/>
                <w:szCs w:val="24"/>
              </w:rPr>
            </w:pPr>
            <w:hyperlink r:id="rId1101"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000"/>
        <w:gridCol w:w="2268"/>
        <w:gridCol w:w="8567"/>
      </w:tblGrid>
      <w:tr w:rsidR="00E5218B" w:rsidRPr="00163E75"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lastRenderedPageBreak/>
              <w:t>22</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«Леснойбанк»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8"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8"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pacing w:val="1"/>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10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03"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spacing w:line="252" w:lineRule="exact"/>
              <w:ind w:left="110" w:right="91"/>
              <w:rPr>
                <w:sz w:val="24"/>
                <w:szCs w:val="24"/>
              </w:rPr>
            </w:pPr>
            <w:hyperlink r:id="rId110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line="252" w:lineRule="exact"/>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23</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«Какмужик и</w:t>
            </w:r>
          </w:p>
          <w:p w:rsidR="00E5218B" w:rsidRPr="009C04CD" w:rsidRDefault="00E5218B">
            <w:pPr>
              <w:pStyle w:val="TableParagraph"/>
              <w:ind w:right="394"/>
              <w:rPr>
                <w:sz w:val="24"/>
                <w:szCs w:val="24"/>
              </w:rPr>
            </w:pPr>
            <w:r w:rsidRPr="009C04CD">
              <w:rPr>
                <w:spacing w:val="-1"/>
                <w:sz w:val="24"/>
                <w:szCs w:val="24"/>
              </w:rPr>
              <w:t xml:space="preserve">медведь </w:t>
            </w:r>
            <w:r w:rsidRPr="009C04CD">
              <w:rPr>
                <w:sz w:val="24"/>
                <w:szCs w:val="24"/>
              </w:rPr>
              <w:t>прибыльделили»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10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0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s>
              <w:spacing w:before="3"/>
              <w:ind w:left="110" w:right="91"/>
              <w:rPr>
                <w:color w:val="0066CC"/>
                <w:spacing w:val="1"/>
                <w:sz w:val="24"/>
                <w:szCs w:val="24"/>
              </w:rPr>
            </w:pPr>
            <w:hyperlink r:id="rId110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s>
              <w:spacing w:before="3"/>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D00A05">
            <w:pPr>
              <w:pStyle w:val="TableParagraph"/>
              <w:tabs>
                <w:tab w:val="left" w:pos="2865"/>
              </w:tabs>
              <w:spacing w:line="252" w:lineRule="exact"/>
              <w:ind w:left="110" w:right="94"/>
              <w:rPr>
                <w:sz w:val="24"/>
                <w:szCs w:val="24"/>
              </w:rPr>
            </w:pPr>
            <w:hyperlink r:id="rId1109"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24</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«Какмужикзолото</w:t>
            </w:r>
          </w:p>
          <w:p w:rsidR="00E5218B" w:rsidRPr="009C04CD" w:rsidRDefault="00E5218B">
            <w:pPr>
              <w:pStyle w:val="TableParagraph"/>
              <w:spacing w:line="252" w:lineRule="exact"/>
              <w:rPr>
                <w:sz w:val="24"/>
                <w:szCs w:val="24"/>
                <w:lang w:val="en-US"/>
              </w:rPr>
            </w:pPr>
            <w:r w:rsidRPr="009C04CD">
              <w:rPr>
                <w:sz w:val="24"/>
                <w:szCs w:val="24"/>
                <w:lang w:val="en-US"/>
              </w:rPr>
              <w:t>менял»</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11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11"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spacing w:before="1"/>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spacing w:line="252" w:lineRule="exact"/>
              <w:ind w:left="110" w:right="91"/>
              <w:rPr>
                <w:color w:val="0066CC"/>
                <w:spacing w:val="1"/>
                <w:sz w:val="24"/>
                <w:szCs w:val="24"/>
              </w:rPr>
            </w:pPr>
            <w:hyperlink r:id="rId111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line="252" w:lineRule="exact"/>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1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B73C32" w:rsidRPr="009C04CD" w:rsidTr="00B73C32">
        <w:trPr>
          <w:trHeight w:val="250"/>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1" w:lineRule="exact"/>
              <w:ind w:left="5518" w:right="5505"/>
              <w:jc w:val="center"/>
              <w:rPr>
                <w:b/>
                <w:i/>
                <w:sz w:val="24"/>
                <w:szCs w:val="24"/>
                <w:lang w:val="en-US"/>
              </w:rPr>
            </w:pPr>
            <w:r w:rsidRPr="009C04CD">
              <w:rPr>
                <w:b/>
                <w:i/>
                <w:sz w:val="24"/>
                <w:szCs w:val="24"/>
                <w:lang w:val="en-US"/>
              </w:rPr>
              <w:t>Блок«Естественно-научнаяграмотность»</w:t>
            </w:r>
          </w:p>
        </w:tc>
      </w:tr>
      <w:tr w:rsidR="00E5218B" w:rsidRPr="00163E75" w:rsidTr="001015C7">
        <w:trPr>
          <w:trHeight w:val="1774"/>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25</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545"/>
              <w:rPr>
                <w:sz w:val="24"/>
                <w:szCs w:val="24"/>
              </w:rPr>
            </w:pPr>
            <w:r w:rsidRPr="009C04CD">
              <w:rPr>
                <w:spacing w:val="-1"/>
                <w:sz w:val="24"/>
                <w:szCs w:val="24"/>
              </w:rPr>
              <w:t xml:space="preserve">«Как </w:t>
            </w:r>
            <w:r w:rsidRPr="009C04CD">
              <w:rPr>
                <w:sz w:val="24"/>
                <w:szCs w:val="24"/>
              </w:rPr>
              <w:t>Иванушкахотел попитьводицы»</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11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15"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D00A05">
            <w:pPr>
              <w:pStyle w:val="TableParagraph"/>
              <w:spacing w:line="246" w:lineRule="exact"/>
              <w:ind w:left="110"/>
              <w:rPr>
                <w:sz w:val="24"/>
                <w:szCs w:val="24"/>
              </w:rPr>
            </w:pPr>
            <w:hyperlink r:id="rId111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000"/>
        <w:gridCol w:w="2268"/>
        <w:gridCol w:w="8567"/>
      </w:tblGrid>
      <w:tr w:rsidR="00E5218B" w:rsidRPr="00163E75" w:rsidTr="001015C7">
        <w:trPr>
          <w:trHeight w:val="2022"/>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013"/>
              </w:tabs>
              <w:spacing w:line="238" w:lineRule="exact"/>
              <w:ind w:left="11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1015C7" w:rsidRPr="009C04CD" w:rsidRDefault="00E5218B">
            <w:pPr>
              <w:pStyle w:val="TableParagraph"/>
              <w:tabs>
                <w:tab w:val="left" w:pos="2865"/>
              </w:tabs>
              <w:ind w:left="110" w:right="94"/>
              <w:rPr>
                <w:spacing w:val="-52"/>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D00A05">
            <w:pPr>
              <w:pStyle w:val="TableParagraph"/>
              <w:tabs>
                <w:tab w:val="left" w:pos="2865"/>
              </w:tabs>
              <w:ind w:left="110" w:right="94"/>
              <w:rPr>
                <w:sz w:val="24"/>
                <w:szCs w:val="24"/>
              </w:rPr>
            </w:pPr>
            <w:hyperlink r:id="rId1117"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26</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347"/>
              <w:jc w:val="both"/>
              <w:rPr>
                <w:sz w:val="24"/>
                <w:szCs w:val="24"/>
              </w:rPr>
            </w:pPr>
            <w:r w:rsidRPr="009C04CD">
              <w:rPr>
                <w:spacing w:val="-1"/>
                <w:sz w:val="24"/>
                <w:szCs w:val="24"/>
              </w:rPr>
              <w:t xml:space="preserve">«Пятачок, </w:t>
            </w:r>
            <w:r w:rsidRPr="009C04CD">
              <w:rPr>
                <w:sz w:val="24"/>
                <w:szCs w:val="24"/>
              </w:rPr>
              <w:t>Винни-Пух и воздушныйшарик»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11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19"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12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303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27</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«Прорепкуи</w:t>
            </w:r>
          </w:p>
          <w:p w:rsidR="00E5218B" w:rsidRPr="009C04CD" w:rsidRDefault="00E5218B">
            <w:pPr>
              <w:pStyle w:val="TableParagraph"/>
              <w:spacing w:before="3"/>
              <w:ind w:right="780"/>
              <w:rPr>
                <w:sz w:val="24"/>
                <w:szCs w:val="24"/>
              </w:rPr>
            </w:pPr>
            <w:r w:rsidRPr="009C04CD">
              <w:rPr>
                <w:sz w:val="24"/>
                <w:szCs w:val="24"/>
              </w:rPr>
              <w:t>другие</w:t>
            </w:r>
            <w:r w:rsidRPr="009C04CD">
              <w:rPr>
                <w:spacing w:val="-1"/>
                <w:sz w:val="24"/>
                <w:szCs w:val="24"/>
              </w:rPr>
              <w:t>корнеплоды»</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tabs>
                <w:tab w:val="left" w:pos="277"/>
              </w:tabs>
              <w:spacing w:line="239" w:lineRule="exact"/>
              <w:ind w:left="276"/>
              <w:jc w:val="center"/>
              <w:rPr>
                <w:sz w:val="24"/>
                <w:szCs w:val="24"/>
              </w:rPr>
            </w:pPr>
            <w:r w:rsidRPr="009C04CD">
              <w:rPr>
                <w:sz w:val="24"/>
                <w:szCs w:val="24"/>
              </w:rPr>
              <w:t>1</w:t>
            </w:r>
          </w:p>
          <w:p w:rsidR="00E5218B" w:rsidRPr="009C04CD" w:rsidRDefault="00E5218B">
            <w:pPr>
              <w:pStyle w:val="TableParagraph"/>
              <w:spacing w:line="239" w:lineRule="exact"/>
              <w:ind w:left="0"/>
              <w:rPr>
                <w:sz w:val="24"/>
                <w:szCs w:val="24"/>
                <w:lang w:val="en-US"/>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7"/>
              <w:jc w:val="both"/>
              <w:rPr>
                <w:sz w:val="24"/>
                <w:szCs w:val="24"/>
              </w:rPr>
            </w:pPr>
            <w:hyperlink r:id="rId112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23"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12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126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28</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420"/>
              <w:rPr>
                <w:sz w:val="24"/>
                <w:szCs w:val="24"/>
                <w:lang w:val="en-US"/>
              </w:rPr>
            </w:pPr>
            <w:r w:rsidRPr="009C04CD">
              <w:rPr>
                <w:spacing w:val="-1"/>
                <w:sz w:val="24"/>
                <w:szCs w:val="24"/>
                <w:lang w:val="en-US"/>
              </w:rPr>
              <w:t xml:space="preserve">«Плывѐт, </w:t>
            </w:r>
            <w:r w:rsidRPr="009C04CD">
              <w:rPr>
                <w:sz w:val="24"/>
                <w:szCs w:val="24"/>
                <w:lang w:val="en-US"/>
              </w:rPr>
              <w:t>плывѐткораблик»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rsidP="00E5218B">
            <w:pPr>
              <w:pStyle w:val="TableParagraph"/>
              <w:tabs>
                <w:tab w:val="left" w:pos="277"/>
              </w:tabs>
              <w:ind w:left="0" w:right="563"/>
              <w:rPr>
                <w:sz w:val="24"/>
                <w:szCs w:val="24"/>
              </w:rPr>
            </w:pPr>
          </w:p>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12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27"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3288"/>
              </w:tabs>
              <w:spacing w:line="244" w:lineRule="exact"/>
              <w:ind w:left="110"/>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000"/>
        <w:gridCol w:w="2126"/>
        <w:gridCol w:w="8709"/>
      </w:tblGrid>
      <w:tr w:rsidR="00E5218B" w:rsidRPr="009C04CD" w:rsidTr="001015C7">
        <w:trPr>
          <w:trHeight w:val="1261"/>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spacing w:line="239" w:lineRule="exact"/>
              <w:ind w:left="0"/>
              <w:rPr>
                <w:sz w:val="24"/>
                <w:szCs w:val="24"/>
                <w:lang w:val="en-US"/>
              </w:rPr>
            </w:pPr>
          </w:p>
        </w:tc>
        <w:tc>
          <w:tcPr>
            <w:tcW w:w="8709"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970"/>
              </w:tabs>
              <w:spacing w:line="238" w:lineRule="exact"/>
              <w:ind w:left="110"/>
              <w:rPr>
                <w:sz w:val="24"/>
                <w:szCs w:val="24"/>
                <w:lang w:val="en-US"/>
              </w:rPr>
            </w:pPr>
            <w:r w:rsidRPr="009C04CD">
              <w:rPr>
                <w:sz w:val="24"/>
                <w:szCs w:val="24"/>
                <w:lang w:val="en-US"/>
              </w:rPr>
              <w:t>начальной</w:t>
            </w:r>
            <w:r w:rsidRPr="009C04CD">
              <w:rPr>
                <w:sz w:val="24"/>
                <w:szCs w:val="24"/>
                <w:lang w:val="en-US"/>
              </w:rPr>
              <w:tab/>
              <w:t>школы</w:t>
            </w:r>
          </w:p>
          <w:p w:rsidR="001015C7" w:rsidRPr="009C04CD" w:rsidRDefault="00D00A05">
            <w:pPr>
              <w:pStyle w:val="TableParagraph"/>
              <w:tabs>
                <w:tab w:val="left" w:pos="2013"/>
              </w:tabs>
              <w:ind w:left="110" w:right="91"/>
              <w:rPr>
                <w:color w:val="0066CC"/>
                <w:spacing w:val="1"/>
                <w:sz w:val="24"/>
                <w:szCs w:val="24"/>
                <w:lang w:val="en-US"/>
              </w:rPr>
            </w:pPr>
            <w:hyperlink r:id="rId1128" w:history="1">
              <w:r w:rsidR="00E5218B" w:rsidRPr="009C04CD">
                <w:rPr>
                  <w:rStyle w:val="a7"/>
                  <w:color w:val="0066CC"/>
                  <w:sz w:val="24"/>
                  <w:szCs w:val="24"/>
                  <w:lang w:val="en-US"/>
                </w:rPr>
                <w:t>http://www.nachalka.com/biblioteka</w:t>
              </w:r>
            </w:hyperlink>
          </w:p>
          <w:p w:rsidR="00E5218B" w:rsidRPr="00163E75" w:rsidRDefault="00E5218B">
            <w:pPr>
              <w:pStyle w:val="TableParagraph"/>
              <w:tabs>
                <w:tab w:val="left" w:pos="2013"/>
              </w:tabs>
              <w:ind w:left="110" w:right="91"/>
              <w:rPr>
                <w:sz w:val="24"/>
                <w:szCs w:val="24"/>
                <w:lang w:val="en-US"/>
              </w:rPr>
            </w:pPr>
            <w:r w:rsidRPr="009C04CD">
              <w:rPr>
                <w:sz w:val="24"/>
                <w:szCs w:val="24"/>
                <w:lang w:val="en-US"/>
              </w:rPr>
              <w:t>M</w:t>
            </w:r>
            <w:r w:rsidRPr="009C04CD">
              <w:rPr>
                <w:sz w:val="24"/>
                <w:szCs w:val="24"/>
              </w:rPr>
              <w:t>е</w:t>
            </w:r>
            <w:r w:rsidRPr="009C04CD">
              <w:rPr>
                <w:sz w:val="24"/>
                <w:szCs w:val="24"/>
                <w:lang w:val="en-US"/>
              </w:rPr>
              <w:t>todkabinet</w:t>
            </w:r>
            <w:r w:rsidRPr="00163E75">
              <w:rPr>
                <w:sz w:val="24"/>
                <w:szCs w:val="24"/>
                <w:lang w:val="en-US"/>
              </w:rPr>
              <w:t>.</w:t>
            </w:r>
            <w:r w:rsidRPr="009C04CD">
              <w:rPr>
                <w:sz w:val="24"/>
                <w:szCs w:val="24"/>
                <w:lang w:val="en-US"/>
              </w:rPr>
              <w:t>eu</w:t>
            </w:r>
            <w:r w:rsidRPr="00163E75">
              <w:rPr>
                <w:sz w:val="24"/>
                <w:szCs w:val="24"/>
                <w:lang w:val="en-US"/>
              </w:rPr>
              <w:t>:</w:t>
            </w:r>
            <w:r w:rsidRPr="00163E75">
              <w:rPr>
                <w:sz w:val="24"/>
                <w:szCs w:val="24"/>
                <w:lang w:val="en-US"/>
              </w:rPr>
              <w:tab/>
            </w:r>
            <w:r w:rsidRPr="009C04CD">
              <w:rPr>
                <w:spacing w:val="-1"/>
                <w:sz w:val="24"/>
                <w:szCs w:val="24"/>
              </w:rPr>
              <w:t>информационно</w:t>
            </w:r>
            <w:r w:rsidRPr="00163E75">
              <w:rPr>
                <w:spacing w:val="-1"/>
                <w:sz w:val="24"/>
                <w:szCs w:val="24"/>
                <w:lang w:val="en-US"/>
              </w:rPr>
              <w:t>-</w:t>
            </w:r>
          </w:p>
          <w:p w:rsidR="001015C7" w:rsidRPr="00163E75" w:rsidRDefault="00E5218B">
            <w:pPr>
              <w:pStyle w:val="TableParagraph"/>
              <w:tabs>
                <w:tab w:val="left" w:pos="2865"/>
              </w:tabs>
              <w:spacing w:line="252" w:lineRule="exact"/>
              <w:ind w:left="110" w:right="94"/>
              <w:rPr>
                <w:spacing w:val="-1"/>
                <w:sz w:val="24"/>
                <w:szCs w:val="24"/>
                <w:lang w:val="en-US"/>
              </w:rPr>
            </w:pPr>
            <w:r w:rsidRPr="009C04CD">
              <w:rPr>
                <w:sz w:val="24"/>
                <w:szCs w:val="24"/>
              </w:rPr>
              <w:t>методический</w:t>
            </w:r>
            <w:r w:rsidRPr="00163E75">
              <w:rPr>
                <w:sz w:val="24"/>
                <w:szCs w:val="24"/>
                <w:lang w:val="en-US"/>
              </w:rPr>
              <w:tab/>
            </w:r>
            <w:r w:rsidRPr="009C04CD">
              <w:rPr>
                <w:spacing w:val="-1"/>
                <w:sz w:val="24"/>
                <w:szCs w:val="24"/>
              </w:rPr>
              <w:t>кабинет</w:t>
            </w:r>
          </w:p>
          <w:p w:rsidR="00E5218B" w:rsidRPr="00163E75" w:rsidRDefault="00D00A05">
            <w:pPr>
              <w:pStyle w:val="TableParagraph"/>
              <w:tabs>
                <w:tab w:val="left" w:pos="2865"/>
              </w:tabs>
              <w:spacing w:line="252" w:lineRule="exact"/>
              <w:ind w:left="110" w:right="94"/>
              <w:rPr>
                <w:sz w:val="24"/>
                <w:szCs w:val="24"/>
                <w:lang w:val="en-US"/>
              </w:rPr>
            </w:pPr>
            <w:hyperlink r:id="rId1129" w:history="1">
              <w:r w:rsidR="00E5218B" w:rsidRPr="009C04CD">
                <w:rPr>
                  <w:rStyle w:val="a7"/>
                  <w:color w:val="0066CC"/>
                  <w:sz w:val="24"/>
                  <w:szCs w:val="24"/>
                  <w:lang w:val="en-US"/>
                </w:rPr>
                <w:t>http</w:t>
              </w:r>
              <w:r w:rsidR="00E5218B" w:rsidRPr="00163E75">
                <w:rPr>
                  <w:rStyle w:val="a7"/>
                  <w:color w:val="0066CC"/>
                  <w:sz w:val="24"/>
                  <w:szCs w:val="24"/>
                  <w:lang w:val="en-US"/>
                </w:rPr>
                <w:t>://</w:t>
              </w:r>
              <w:r w:rsidR="00E5218B" w:rsidRPr="009C04CD">
                <w:rPr>
                  <w:rStyle w:val="a7"/>
                  <w:color w:val="0066CC"/>
                  <w:sz w:val="24"/>
                  <w:szCs w:val="24"/>
                  <w:lang w:val="en-US"/>
                </w:rPr>
                <w:t>www</w:t>
              </w:r>
              <w:r w:rsidR="00E5218B" w:rsidRPr="00163E75">
                <w:rPr>
                  <w:rStyle w:val="a7"/>
                  <w:color w:val="0066CC"/>
                  <w:sz w:val="24"/>
                  <w:szCs w:val="24"/>
                  <w:lang w:val="en-US"/>
                </w:rPr>
                <w:t>.</w:t>
              </w:r>
              <w:r w:rsidR="00E5218B" w:rsidRPr="009C04CD">
                <w:rPr>
                  <w:rStyle w:val="a7"/>
                  <w:color w:val="0066CC"/>
                  <w:sz w:val="24"/>
                  <w:szCs w:val="24"/>
                  <w:lang w:val="en-US"/>
                </w:rPr>
                <w:t>metodkabinet</w:t>
              </w:r>
              <w:r w:rsidR="00E5218B" w:rsidRPr="00163E75">
                <w:rPr>
                  <w:rStyle w:val="a7"/>
                  <w:color w:val="0066CC"/>
                  <w:sz w:val="24"/>
                  <w:szCs w:val="24"/>
                  <w:lang w:val="en-US"/>
                </w:rPr>
                <w:t>.</w:t>
              </w:r>
              <w:r w:rsidR="00E5218B" w:rsidRPr="009C04CD">
                <w:rPr>
                  <w:rStyle w:val="a7"/>
                  <w:color w:val="0066CC"/>
                  <w:sz w:val="24"/>
                  <w:szCs w:val="24"/>
                  <w:lang w:val="en-US"/>
                </w:rPr>
                <w:t>eu</w:t>
              </w:r>
              <w:r w:rsidR="00E5218B" w:rsidRPr="00163E75">
                <w:rPr>
                  <w:rStyle w:val="a7"/>
                  <w:color w:val="0066CC"/>
                  <w:sz w:val="24"/>
                  <w:szCs w:val="24"/>
                  <w:lang w:val="en-US"/>
                </w:rPr>
                <w:t>/</w:t>
              </w:r>
            </w:hyperlink>
          </w:p>
        </w:tc>
      </w:tr>
      <w:tr w:rsidR="00E5218B" w:rsidRPr="00163E75" w:rsidTr="001015C7">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4" w:lineRule="exact"/>
              <w:ind w:left="106"/>
              <w:rPr>
                <w:sz w:val="24"/>
                <w:szCs w:val="24"/>
                <w:lang w:val="en-US"/>
              </w:rPr>
            </w:pPr>
            <w:r w:rsidRPr="009C04CD">
              <w:rPr>
                <w:sz w:val="24"/>
                <w:szCs w:val="24"/>
                <w:lang w:val="en-US"/>
              </w:rPr>
              <w:t>29</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149"/>
              <w:rPr>
                <w:sz w:val="24"/>
                <w:szCs w:val="24"/>
              </w:rPr>
            </w:pPr>
            <w:r w:rsidRPr="009C04CD">
              <w:rPr>
                <w:sz w:val="24"/>
                <w:szCs w:val="24"/>
              </w:rPr>
              <w:t>«Про Снегурочку ипревращенияводы»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709"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E5218B" w:rsidRPr="009C04CD" w:rsidRDefault="00D00A05">
            <w:pPr>
              <w:pStyle w:val="TableParagraph"/>
              <w:tabs>
                <w:tab w:val="left" w:pos="1286"/>
                <w:tab w:val="left" w:pos="2653"/>
              </w:tabs>
              <w:ind w:left="110" w:right="93"/>
              <w:rPr>
                <w:sz w:val="24"/>
                <w:szCs w:val="24"/>
              </w:rPr>
            </w:pPr>
            <w:hyperlink r:id="rId113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31"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13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30</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843"/>
              <w:rPr>
                <w:sz w:val="24"/>
                <w:szCs w:val="24"/>
                <w:lang w:val="en-US"/>
              </w:rPr>
            </w:pPr>
            <w:r w:rsidRPr="009C04CD">
              <w:rPr>
                <w:spacing w:val="-1"/>
                <w:sz w:val="24"/>
                <w:szCs w:val="24"/>
                <w:lang w:val="en-US"/>
              </w:rPr>
              <w:t xml:space="preserve">«Как </w:t>
            </w:r>
            <w:r w:rsidRPr="009C04CD">
              <w:rPr>
                <w:sz w:val="24"/>
                <w:szCs w:val="24"/>
                <w:lang w:val="en-US"/>
              </w:rPr>
              <w:t>делилиапельсин»</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709"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1015C7" w:rsidRPr="009C04CD" w:rsidRDefault="001015C7">
            <w:pPr>
              <w:pStyle w:val="TableParagraph"/>
              <w:tabs>
                <w:tab w:val="left" w:pos="1286"/>
                <w:tab w:val="left" w:pos="2653"/>
              </w:tabs>
              <w:ind w:left="110" w:right="93"/>
              <w:rPr>
                <w:sz w:val="24"/>
                <w:szCs w:val="24"/>
              </w:rPr>
            </w:pPr>
          </w:p>
          <w:p w:rsidR="00E5218B" w:rsidRPr="009C04CD" w:rsidRDefault="00D00A05">
            <w:pPr>
              <w:pStyle w:val="TableParagraph"/>
              <w:tabs>
                <w:tab w:val="left" w:pos="1286"/>
                <w:tab w:val="left" w:pos="2653"/>
              </w:tabs>
              <w:ind w:left="110" w:right="93"/>
              <w:rPr>
                <w:sz w:val="24"/>
                <w:szCs w:val="24"/>
              </w:rPr>
            </w:pPr>
            <w:hyperlink r:id="rId113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35"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13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1015C7"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E5218B" w:rsidRPr="009C04CD" w:rsidRDefault="00D00A05">
            <w:pPr>
              <w:pStyle w:val="TableParagraph"/>
              <w:tabs>
                <w:tab w:val="left" w:pos="2013"/>
                <w:tab w:val="left" w:pos="2865"/>
              </w:tabs>
              <w:ind w:left="110" w:right="91"/>
              <w:rPr>
                <w:sz w:val="24"/>
                <w:szCs w:val="24"/>
              </w:rPr>
            </w:pPr>
            <w:hyperlink r:id="rId1137"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177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31</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«КрошкаЕнот и</w:t>
            </w:r>
          </w:p>
          <w:p w:rsidR="00E5218B" w:rsidRPr="009C04CD" w:rsidRDefault="00E5218B">
            <w:pPr>
              <w:pStyle w:val="TableParagraph"/>
              <w:spacing w:before="3"/>
              <w:ind w:right="500"/>
              <w:rPr>
                <w:sz w:val="24"/>
                <w:szCs w:val="24"/>
              </w:rPr>
            </w:pPr>
            <w:r w:rsidRPr="009C04CD">
              <w:rPr>
                <w:sz w:val="24"/>
                <w:szCs w:val="24"/>
              </w:rPr>
              <w:t>Тот, кто сидит впруду»</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rsidP="00E5218B">
            <w:pPr>
              <w:pStyle w:val="TableParagraph"/>
              <w:spacing w:line="239" w:lineRule="exact"/>
              <w:ind w:left="108"/>
              <w:rPr>
                <w:sz w:val="24"/>
                <w:szCs w:val="24"/>
              </w:rPr>
            </w:pPr>
          </w:p>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709"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D00A05">
            <w:pPr>
              <w:pStyle w:val="TableParagraph"/>
              <w:spacing w:before="3"/>
              <w:ind w:left="110" w:right="857"/>
              <w:jc w:val="both"/>
              <w:rPr>
                <w:sz w:val="24"/>
                <w:szCs w:val="24"/>
              </w:rPr>
            </w:pPr>
            <w:hyperlink r:id="rId113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39"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D00A05">
            <w:pPr>
              <w:pStyle w:val="TableParagraph"/>
              <w:spacing w:line="241" w:lineRule="exact"/>
              <w:ind w:left="110"/>
              <w:rPr>
                <w:sz w:val="24"/>
                <w:szCs w:val="24"/>
              </w:rPr>
            </w:pPr>
            <w:hyperlink r:id="rId114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4142"/>
        <w:gridCol w:w="2126"/>
        <w:gridCol w:w="8567"/>
      </w:tblGrid>
      <w:tr w:rsidR="00E5218B" w:rsidRPr="00163E75" w:rsidTr="001015C7">
        <w:trPr>
          <w:trHeight w:val="1261"/>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013"/>
              </w:tabs>
              <w:spacing w:line="238" w:lineRule="exact"/>
              <w:ind w:left="11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1015C7" w:rsidRPr="009C04CD" w:rsidRDefault="00E5218B">
            <w:pPr>
              <w:pStyle w:val="TableParagraph"/>
              <w:tabs>
                <w:tab w:val="left" w:pos="2865"/>
              </w:tabs>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D00A05">
            <w:pPr>
              <w:pStyle w:val="TableParagraph"/>
              <w:tabs>
                <w:tab w:val="left" w:pos="2865"/>
              </w:tabs>
              <w:ind w:left="110" w:right="94"/>
              <w:rPr>
                <w:sz w:val="24"/>
                <w:szCs w:val="24"/>
              </w:rPr>
            </w:pPr>
            <w:hyperlink r:id="rId1141"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163E75" w:rsidTr="001015C7">
        <w:trPr>
          <w:trHeight w:val="455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4" w:lineRule="exact"/>
              <w:ind w:left="106"/>
              <w:rPr>
                <w:sz w:val="24"/>
                <w:szCs w:val="24"/>
                <w:lang w:val="en-US"/>
              </w:rPr>
            </w:pPr>
            <w:r w:rsidRPr="009C04CD">
              <w:rPr>
                <w:sz w:val="24"/>
                <w:szCs w:val="24"/>
                <w:lang w:val="en-US"/>
              </w:rPr>
              <w:t>32</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4" w:lineRule="exact"/>
              <w:rPr>
                <w:sz w:val="24"/>
                <w:szCs w:val="24"/>
                <w:lang w:val="en-US"/>
              </w:rPr>
            </w:pPr>
            <w:r w:rsidRPr="009C04CD">
              <w:rPr>
                <w:sz w:val="24"/>
                <w:szCs w:val="24"/>
                <w:lang w:val="en-US"/>
              </w:rPr>
              <w:t>«Ивановасоль»</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1015C7" w:rsidRPr="009C04CD" w:rsidRDefault="001015C7">
            <w:pPr>
              <w:pStyle w:val="TableParagraph"/>
              <w:tabs>
                <w:tab w:val="left" w:pos="1286"/>
                <w:tab w:val="left" w:pos="2653"/>
              </w:tabs>
              <w:ind w:left="110" w:right="93"/>
              <w:rPr>
                <w:sz w:val="24"/>
                <w:szCs w:val="24"/>
              </w:rPr>
            </w:pPr>
          </w:p>
          <w:p w:rsidR="00E5218B" w:rsidRPr="009C04CD" w:rsidRDefault="00D00A05">
            <w:pPr>
              <w:pStyle w:val="TableParagraph"/>
              <w:tabs>
                <w:tab w:val="left" w:pos="1286"/>
                <w:tab w:val="left" w:pos="2653"/>
              </w:tabs>
              <w:ind w:left="110" w:right="93"/>
              <w:rPr>
                <w:sz w:val="24"/>
                <w:szCs w:val="24"/>
              </w:rPr>
            </w:pPr>
            <w:hyperlink r:id="rId114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43"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sz w:val="24"/>
                <w:szCs w:val="24"/>
              </w:rPr>
            </w:pPr>
            <w:hyperlink r:id="rId114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4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163E75" w:rsidTr="001015C7">
        <w:trPr>
          <w:trHeight w:val="3788"/>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6" w:lineRule="exact"/>
              <w:ind w:left="106"/>
              <w:rPr>
                <w:sz w:val="24"/>
                <w:szCs w:val="24"/>
                <w:lang w:val="en-US"/>
              </w:rPr>
            </w:pPr>
            <w:r w:rsidRPr="009C04CD">
              <w:rPr>
                <w:sz w:val="24"/>
                <w:szCs w:val="24"/>
                <w:lang w:val="en-US"/>
              </w:rPr>
              <w:t>33</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6" w:lineRule="exact"/>
              <w:rPr>
                <w:sz w:val="24"/>
                <w:szCs w:val="24"/>
                <w:lang w:val="en-US"/>
              </w:rPr>
            </w:pPr>
            <w:r w:rsidRPr="009C04CD">
              <w:rPr>
                <w:sz w:val="24"/>
                <w:szCs w:val="24"/>
                <w:lang w:val="en-US"/>
              </w:rPr>
              <w:t>ВладимирСутеев.</w:t>
            </w:r>
          </w:p>
          <w:p w:rsidR="00E5218B" w:rsidRPr="009C04CD" w:rsidRDefault="00E5218B">
            <w:pPr>
              <w:pStyle w:val="TableParagraph"/>
              <w:spacing w:line="253" w:lineRule="exact"/>
              <w:rPr>
                <w:sz w:val="24"/>
                <w:szCs w:val="24"/>
                <w:lang w:val="en-US"/>
              </w:rPr>
            </w:pPr>
            <w:r w:rsidRPr="009C04CD">
              <w:rPr>
                <w:sz w:val="24"/>
                <w:szCs w:val="24"/>
                <w:lang w:val="en-US"/>
              </w:rPr>
              <w:t>«Яблоко»</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6"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6" w:lineRule="exact"/>
              <w:ind w:left="110"/>
              <w:jc w:val="both"/>
              <w:rPr>
                <w:sz w:val="24"/>
                <w:szCs w:val="24"/>
              </w:rPr>
            </w:pPr>
            <w:r w:rsidRPr="009C04CD">
              <w:rPr>
                <w:sz w:val="24"/>
                <w:szCs w:val="24"/>
              </w:rPr>
              <w:t>«Единая    коллекция     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D00A05">
            <w:pPr>
              <w:pStyle w:val="TableParagraph"/>
              <w:ind w:left="110" w:right="857"/>
              <w:jc w:val="both"/>
              <w:rPr>
                <w:sz w:val="24"/>
                <w:szCs w:val="24"/>
              </w:rPr>
            </w:pPr>
            <w:hyperlink r:id="rId114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hyperlink r:id="rId114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D00A05">
            <w:pPr>
              <w:pStyle w:val="TableParagraph"/>
              <w:tabs>
                <w:tab w:val="left" w:pos="2013"/>
                <w:tab w:val="left" w:pos="2865"/>
              </w:tabs>
              <w:ind w:left="110" w:right="91"/>
              <w:rPr>
                <w:color w:val="0066CC"/>
                <w:spacing w:val="1"/>
                <w:sz w:val="24"/>
                <w:szCs w:val="24"/>
              </w:rPr>
            </w:pPr>
            <w:hyperlink r:id="rId114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4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bl>
    <w:p w:rsidR="00B73C32" w:rsidRPr="00B73C32" w:rsidRDefault="00B73C32" w:rsidP="00B73C32">
      <w:pPr>
        <w:rPr>
          <w:lang w:val="ru-RU"/>
        </w:rPr>
        <w:sectPr w:rsidR="00B73C32" w:rsidRPr="00B73C32">
          <w:pgSz w:w="16840" w:h="11910" w:orient="landscape"/>
          <w:pgMar w:top="1080" w:right="620" w:bottom="820" w:left="600" w:header="0" w:footer="635" w:gutter="0"/>
          <w:cols w:space="720"/>
        </w:sectPr>
      </w:pPr>
    </w:p>
    <w:p w:rsidR="008F0FB7" w:rsidRPr="009C04CD" w:rsidRDefault="00B73C32" w:rsidP="00B73C32">
      <w:pPr>
        <w:spacing w:before="68"/>
        <w:ind w:left="5444" w:right="5500"/>
        <w:jc w:val="center"/>
        <w:rPr>
          <w:rFonts w:ascii="Times New Roman" w:hAnsi="Times New Roman" w:cs="Times New Roman"/>
          <w:b/>
          <w:spacing w:val="-3"/>
          <w:sz w:val="24"/>
          <w:szCs w:val="24"/>
        </w:rPr>
      </w:pPr>
      <w:r w:rsidRPr="009C04CD">
        <w:rPr>
          <w:rFonts w:ascii="Times New Roman" w:hAnsi="Times New Roman" w:cs="Times New Roman"/>
          <w:b/>
          <w:sz w:val="24"/>
          <w:szCs w:val="24"/>
        </w:rPr>
        <w:lastRenderedPageBreak/>
        <w:t>ТЕМАТИЧЕСКОЕПЛАНИРОВАНИЕ</w:t>
      </w:r>
    </w:p>
    <w:p w:rsidR="00B73C32" w:rsidRPr="009C04CD" w:rsidRDefault="00B73C32" w:rsidP="00B73C32">
      <w:pPr>
        <w:spacing w:before="68"/>
        <w:ind w:left="5444" w:right="5500"/>
        <w:jc w:val="center"/>
        <w:rPr>
          <w:rFonts w:ascii="Times New Roman" w:eastAsia="Times New Roman" w:hAnsi="Times New Roman" w:cs="Times New Roman"/>
          <w:b/>
          <w:sz w:val="24"/>
          <w:szCs w:val="24"/>
          <w:lang w:val="ru-RU"/>
        </w:rPr>
      </w:pPr>
      <w:r w:rsidRPr="009C04CD">
        <w:rPr>
          <w:rFonts w:ascii="Times New Roman" w:hAnsi="Times New Roman" w:cs="Times New Roman"/>
          <w:b/>
          <w:sz w:val="24"/>
          <w:szCs w:val="24"/>
        </w:rPr>
        <w:t>2КЛАСС</w:t>
      </w:r>
    </w:p>
    <w:p w:rsidR="00B73C32" w:rsidRPr="009C04CD" w:rsidRDefault="00B73C32" w:rsidP="00B73C32">
      <w:pPr>
        <w:pStyle w:val="af7"/>
        <w:spacing w:before="3"/>
        <w:rPr>
          <w:b/>
        </w:r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4092"/>
        <w:gridCol w:w="2126"/>
        <w:gridCol w:w="8434"/>
      </w:tblGrid>
      <w:tr w:rsidR="001015C7" w:rsidRPr="009C04CD" w:rsidTr="00604F65">
        <w:trPr>
          <w:trHeight w:val="506"/>
        </w:trPr>
        <w:tc>
          <w:tcPr>
            <w:tcW w:w="533"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51" w:lineRule="exact"/>
              <w:ind w:left="155"/>
              <w:rPr>
                <w:b/>
                <w:sz w:val="24"/>
                <w:szCs w:val="24"/>
                <w:lang w:val="en-US"/>
              </w:rPr>
            </w:pPr>
            <w:r w:rsidRPr="009C04CD">
              <w:rPr>
                <w:b/>
                <w:sz w:val="24"/>
                <w:szCs w:val="24"/>
                <w:lang w:val="en-US"/>
              </w:rPr>
              <w:t>№</w:t>
            </w:r>
          </w:p>
          <w:p w:rsidR="001015C7" w:rsidRPr="009C04CD" w:rsidRDefault="001015C7">
            <w:pPr>
              <w:pStyle w:val="TableParagraph"/>
              <w:spacing w:before="3" w:line="232" w:lineRule="exact"/>
              <w:rPr>
                <w:b/>
                <w:sz w:val="24"/>
                <w:szCs w:val="24"/>
                <w:lang w:val="en-US"/>
              </w:rPr>
            </w:pPr>
            <w:r w:rsidRPr="009C04CD">
              <w:rPr>
                <w:b/>
                <w:sz w:val="24"/>
                <w:szCs w:val="24"/>
                <w:lang w:val="en-US"/>
              </w:rPr>
              <w:t>п/п</w:t>
            </w:r>
          </w:p>
        </w:tc>
        <w:tc>
          <w:tcPr>
            <w:tcW w:w="4092"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51" w:lineRule="exact"/>
              <w:ind w:left="382"/>
              <w:rPr>
                <w:b/>
                <w:sz w:val="24"/>
                <w:szCs w:val="24"/>
              </w:rPr>
            </w:pPr>
            <w:r w:rsidRPr="009C04CD">
              <w:rPr>
                <w:b/>
                <w:bCs/>
                <w:color w:val="000000"/>
                <w:sz w:val="24"/>
                <w:szCs w:val="24"/>
                <w:lang w:eastAsia="ru-RU" w:bidi="ru-RU"/>
              </w:rPr>
              <w:t>Наименование разделов и тем</w:t>
            </w:r>
            <w:r w:rsidRPr="009C04CD">
              <w:rPr>
                <w:b/>
                <w:bCs/>
                <w:color w:val="000000"/>
                <w:sz w:val="24"/>
                <w:szCs w:val="24"/>
                <w:lang w:eastAsia="ru-RU" w:bidi="ru-RU"/>
              </w:rPr>
              <w:br/>
              <w:t>программы</w:t>
            </w:r>
          </w:p>
        </w:tc>
        <w:tc>
          <w:tcPr>
            <w:tcW w:w="2126" w:type="dxa"/>
            <w:tcBorders>
              <w:top w:val="single" w:sz="4" w:space="0" w:color="000000"/>
              <w:left w:val="single" w:sz="4" w:space="0" w:color="000000"/>
              <w:bottom w:val="single" w:sz="4" w:space="0" w:color="000000"/>
              <w:right w:val="single" w:sz="4" w:space="0" w:color="000000"/>
            </w:tcBorders>
            <w:hideMark/>
          </w:tcPr>
          <w:p w:rsidR="001015C7" w:rsidRPr="009C04CD" w:rsidRDefault="00604F65">
            <w:pPr>
              <w:pStyle w:val="TableParagraph"/>
              <w:spacing w:line="251" w:lineRule="exact"/>
              <w:ind w:left="382" w:right="389"/>
              <w:jc w:val="center"/>
              <w:rPr>
                <w:b/>
                <w:sz w:val="24"/>
                <w:szCs w:val="24"/>
              </w:rPr>
            </w:pPr>
            <w:r w:rsidRPr="009C04CD">
              <w:rPr>
                <w:b/>
                <w:sz w:val="24"/>
                <w:szCs w:val="24"/>
              </w:rPr>
              <w:t>Количество часов</w:t>
            </w:r>
          </w:p>
        </w:tc>
        <w:tc>
          <w:tcPr>
            <w:tcW w:w="8434"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51" w:lineRule="exact"/>
              <w:ind w:left="1581" w:right="1578"/>
              <w:jc w:val="center"/>
              <w:rPr>
                <w:b/>
                <w:sz w:val="24"/>
                <w:szCs w:val="24"/>
                <w:lang w:val="en-US"/>
              </w:rPr>
            </w:pPr>
            <w:r w:rsidRPr="009C04CD">
              <w:rPr>
                <w:b/>
                <w:sz w:val="24"/>
                <w:szCs w:val="24"/>
                <w:lang w:val="en-US"/>
              </w:rPr>
              <w:t>ЭОР</w:t>
            </w:r>
          </w:p>
        </w:tc>
      </w:tr>
      <w:tr w:rsidR="00B73C32" w:rsidRPr="009C04CD" w:rsidTr="00B73C32">
        <w:trPr>
          <w:trHeight w:val="254"/>
        </w:trPr>
        <w:tc>
          <w:tcPr>
            <w:tcW w:w="15185" w:type="dxa"/>
            <w:gridSpan w:val="4"/>
            <w:tcBorders>
              <w:top w:val="single" w:sz="4" w:space="0" w:color="000000"/>
              <w:left w:val="single" w:sz="4" w:space="0" w:color="000000"/>
              <w:bottom w:val="single" w:sz="4" w:space="0" w:color="000000"/>
              <w:right w:val="single" w:sz="4" w:space="0" w:color="000000"/>
            </w:tcBorders>
          </w:tcPr>
          <w:p w:rsidR="00B73C32" w:rsidRPr="009C04CD" w:rsidRDefault="00B73C32">
            <w:pPr>
              <w:pStyle w:val="TableParagraph"/>
              <w:ind w:left="0"/>
              <w:rPr>
                <w:sz w:val="24"/>
                <w:szCs w:val="24"/>
                <w:lang w:val="en-US"/>
              </w:rPr>
            </w:pPr>
          </w:p>
        </w:tc>
      </w:tr>
      <w:tr w:rsidR="001015C7" w:rsidRPr="009C04CD" w:rsidTr="00604F65">
        <w:trPr>
          <w:trHeight w:val="251"/>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rPr>
                <w:sz w:val="24"/>
                <w:szCs w:val="24"/>
                <w:lang w:val="en-US"/>
              </w:rPr>
            </w:pPr>
            <w:r w:rsidRPr="009C04CD">
              <w:rPr>
                <w:sz w:val="24"/>
                <w:szCs w:val="24"/>
                <w:lang w:val="en-US"/>
              </w:rPr>
              <w:t>1.</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ind w:left="106"/>
              <w:rPr>
                <w:sz w:val="24"/>
                <w:szCs w:val="24"/>
                <w:lang w:val="en-US"/>
              </w:rPr>
            </w:pPr>
            <w:r w:rsidRPr="009C04CD">
              <w:rPr>
                <w:sz w:val="24"/>
                <w:szCs w:val="24"/>
                <w:lang w:val="en-US"/>
              </w:rPr>
              <w:t>МихаилПришвин.</w:t>
            </w:r>
          </w:p>
        </w:tc>
        <w:tc>
          <w:tcPr>
            <w:tcW w:w="2126" w:type="dxa"/>
            <w:tcBorders>
              <w:top w:val="single" w:sz="4" w:space="0" w:color="000000"/>
              <w:left w:val="single" w:sz="4" w:space="0" w:color="000000"/>
              <w:bottom w:val="nil"/>
              <w:right w:val="single" w:sz="4" w:space="0" w:color="000000"/>
            </w:tcBorders>
            <w:hideMark/>
          </w:tcPr>
          <w:p w:rsidR="001015C7" w:rsidRPr="009C04CD" w:rsidRDefault="004B6DF8" w:rsidP="004B6DF8">
            <w:pPr>
              <w:pStyle w:val="TableParagraph"/>
              <w:spacing w:line="231"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nil"/>
              <w:right w:val="single" w:sz="4" w:space="0" w:color="000000"/>
            </w:tcBorders>
            <w:hideMark/>
          </w:tcPr>
          <w:p w:rsidR="001015C7" w:rsidRPr="009C04CD" w:rsidRDefault="001015C7" w:rsidP="002F265E">
            <w:pPr>
              <w:pStyle w:val="TableParagraph"/>
              <w:tabs>
                <w:tab w:val="left" w:pos="1253"/>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Беличья</w:t>
            </w:r>
          </w:p>
        </w:tc>
        <w:tc>
          <w:tcPr>
            <w:tcW w:w="2126"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rPr>
                <w:sz w:val="24"/>
                <w:szCs w:val="24"/>
                <w:lang w:val="en-US"/>
              </w:rPr>
            </w:pPr>
            <w:r w:rsidRPr="009C04CD">
              <w:rPr>
                <w:sz w:val="24"/>
                <w:szCs w:val="24"/>
                <w:lang w:val="en-US"/>
              </w:rPr>
              <w:t>образовательныхресурсов»</w:t>
            </w:r>
          </w:p>
        </w:tc>
      </w:tr>
      <w:tr w:rsidR="001015C7" w:rsidRPr="009C04CD" w:rsidTr="00604F65">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память</w:t>
            </w: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50" w:history="1">
              <w:r w:rsidR="001015C7" w:rsidRPr="009C04CD">
                <w:rPr>
                  <w:rStyle w:val="a7"/>
                  <w:color w:val="0066CC"/>
                  <w:sz w:val="24"/>
                  <w:szCs w:val="24"/>
                  <w:lang w:val="en-US"/>
                </w:rPr>
                <w:t>http://school-collektion.edu/ru</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2" w:lineRule="exact"/>
              <w:rPr>
                <w:sz w:val="24"/>
                <w:szCs w:val="24"/>
                <w:lang w:val="en-US"/>
              </w:rPr>
            </w:pPr>
            <w:hyperlink r:id="rId1151" w:history="1">
              <w:r w:rsidR="001015C7" w:rsidRPr="009C04CD">
                <w:rPr>
                  <w:rStyle w:val="a7"/>
                  <w:color w:val="0066CC"/>
                  <w:sz w:val="24"/>
                  <w:szCs w:val="24"/>
                  <w:lang w:val="en-US"/>
                </w:rPr>
                <w:t>https://uchi.ru/teachers/lk/main</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rsidP="002F265E">
            <w:pPr>
              <w:pStyle w:val="TableParagraph"/>
              <w:tabs>
                <w:tab w:val="left" w:pos="1672"/>
                <w:tab w:val="left" w:pos="3231"/>
              </w:tabs>
              <w:spacing w:line="232" w:lineRule="exact"/>
              <w:ind w:left="6661" w:hanging="6554"/>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52" w:history="1">
              <w:r w:rsidR="001015C7" w:rsidRPr="009C04CD">
                <w:rPr>
                  <w:rStyle w:val="a7"/>
                  <w:color w:val="0066CC"/>
                  <w:sz w:val="24"/>
                  <w:szCs w:val="24"/>
                  <w:lang w:val="en-US"/>
                </w:rPr>
                <w:t>http://www.nachalka.com/biblioteka</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804"/>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1015C7" w:rsidRPr="009C04CD" w:rsidTr="00604F65">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53" w:history="1">
              <w:r w:rsidR="001015C7" w:rsidRPr="009C04CD">
                <w:rPr>
                  <w:rStyle w:val="a7"/>
                  <w:color w:val="0066CC"/>
                  <w:sz w:val="24"/>
                  <w:szCs w:val="24"/>
                  <w:lang w:val="en-US"/>
                </w:rPr>
                <w:t>http://www.metodkabinet.eu/</w:t>
              </w:r>
            </w:hyperlink>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8434"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10560" w:type="dxa"/>
            <w:gridSpan w:val="2"/>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r>
      <w:tr w:rsidR="001015C7" w:rsidRPr="009C04CD" w:rsidTr="00604F65">
        <w:trPr>
          <w:trHeight w:val="255"/>
        </w:trPr>
        <w:tc>
          <w:tcPr>
            <w:tcW w:w="533"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rPr>
            </w:pPr>
          </w:p>
        </w:tc>
        <w:tc>
          <w:tcPr>
            <w:tcW w:w="4092"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rPr>
            </w:pPr>
          </w:p>
        </w:tc>
        <w:tc>
          <w:tcPr>
            <w:tcW w:w="10560" w:type="dxa"/>
            <w:gridSpan w:val="2"/>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r>
      <w:tr w:rsidR="001015C7" w:rsidRPr="009C04CD" w:rsidTr="00604F65">
        <w:trPr>
          <w:trHeight w:val="250"/>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rPr>
                <w:sz w:val="24"/>
                <w:szCs w:val="24"/>
                <w:lang w:val="en-US"/>
              </w:rPr>
            </w:pPr>
            <w:r w:rsidRPr="009C04CD">
              <w:rPr>
                <w:sz w:val="24"/>
                <w:szCs w:val="24"/>
                <w:lang w:val="en-US"/>
              </w:rPr>
              <w:t>2.</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ind w:left="106"/>
              <w:rPr>
                <w:sz w:val="24"/>
                <w:szCs w:val="24"/>
                <w:lang w:val="en-US"/>
              </w:rPr>
            </w:pPr>
            <w:r w:rsidRPr="009C04CD">
              <w:rPr>
                <w:sz w:val="24"/>
                <w:szCs w:val="24"/>
                <w:lang w:val="en-US"/>
              </w:rPr>
              <w:t>Пробеличьизапасы</w:t>
            </w:r>
          </w:p>
        </w:tc>
        <w:tc>
          <w:tcPr>
            <w:tcW w:w="2126" w:type="dxa"/>
            <w:tcBorders>
              <w:top w:val="single" w:sz="4" w:space="0" w:color="000000"/>
              <w:left w:val="single" w:sz="4" w:space="0" w:color="000000"/>
              <w:bottom w:val="nil"/>
              <w:right w:val="single" w:sz="4" w:space="0" w:color="000000"/>
            </w:tcBorders>
            <w:hideMark/>
          </w:tcPr>
          <w:p w:rsidR="001015C7" w:rsidRPr="009C04CD" w:rsidRDefault="004B6DF8" w:rsidP="004B6DF8">
            <w:pPr>
              <w:pStyle w:val="TableParagraph"/>
              <w:spacing w:line="231"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tabs>
                <w:tab w:val="left" w:pos="1253"/>
                <w:tab w:val="left" w:pos="2591"/>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rPr>
                <w:sz w:val="24"/>
                <w:szCs w:val="24"/>
                <w:lang w:val="en-US"/>
              </w:rPr>
            </w:pPr>
            <w:r w:rsidRPr="009C04CD">
              <w:rPr>
                <w:sz w:val="24"/>
                <w:szCs w:val="24"/>
                <w:lang w:val="en-US"/>
              </w:rPr>
              <w:t>образовательныхресурсов»</w:t>
            </w:r>
          </w:p>
        </w:tc>
      </w:tr>
      <w:tr w:rsidR="001015C7" w:rsidRPr="009C04CD" w:rsidTr="00604F65">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54" w:history="1">
              <w:r w:rsidR="001015C7" w:rsidRPr="009C04CD">
                <w:rPr>
                  <w:rStyle w:val="a7"/>
                  <w:color w:val="0066CC"/>
                  <w:sz w:val="24"/>
                  <w:szCs w:val="24"/>
                  <w:lang w:val="en-US"/>
                </w:rPr>
                <w:t>http://school-collektion.edu/ru</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2" w:lineRule="exact"/>
              <w:rPr>
                <w:sz w:val="24"/>
                <w:szCs w:val="24"/>
                <w:lang w:val="en-US"/>
              </w:rPr>
            </w:pPr>
            <w:hyperlink r:id="rId1155" w:history="1">
              <w:r w:rsidR="001015C7" w:rsidRPr="009C04CD">
                <w:rPr>
                  <w:rStyle w:val="a7"/>
                  <w:color w:val="0066CC"/>
                  <w:sz w:val="24"/>
                  <w:szCs w:val="24"/>
                  <w:lang w:val="en-US"/>
                </w:rPr>
                <w:t>https://uchi.ru/teachers/lk/main</w:t>
              </w:r>
            </w:hyperlink>
          </w:p>
        </w:tc>
      </w:tr>
      <w:tr w:rsidR="001015C7" w:rsidRPr="009C04CD" w:rsidTr="00604F65">
        <w:trPr>
          <w:trHeight w:val="16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672"/>
                <w:tab w:val="left" w:pos="3231"/>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56" w:history="1">
              <w:r w:rsidR="001015C7" w:rsidRPr="009C04CD">
                <w:rPr>
                  <w:rStyle w:val="a7"/>
                  <w:color w:val="0066CC"/>
                  <w:sz w:val="24"/>
                  <w:szCs w:val="24"/>
                  <w:lang w:val="en-US"/>
                </w:rPr>
                <w:t>http://www.nachalka.com/biblioteka</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805"/>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1015C7" w:rsidRPr="009C04CD" w:rsidTr="00604F65">
        <w:trPr>
          <w:trHeight w:val="255"/>
        </w:trPr>
        <w:tc>
          <w:tcPr>
            <w:tcW w:w="533"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single" w:sz="4" w:space="0" w:color="000000"/>
              <w:right w:val="single" w:sz="4" w:space="0" w:color="000000"/>
            </w:tcBorders>
            <w:hideMark/>
          </w:tcPr>
          <w:p w:rsidR="001015C7" w:rsidRPr="009C04CD" w:rsidRDefault="00D00A05">
            <w:pPr>
              <w:pStyle w:val="TableParagraph"/>
              <w:spacing w:line="235" w:lineRule="exact"/>
              <w:rPr>
                <w:sz w:val="24"/>
                <w:szCs w:val="24"/>
                <w:lang w:val="en-US"/>
              </w:rPr>
            </w:pPr>
            <w:hyperlink r:id="rId1157" w:history="1">
              <w:r w:rsidR="001015C7" w:rsidRPr="009C04CD">
                <w:rPr>
                  <w:rStyle w:val="a7"/>
                  <w:color w:val="0066CC"/>
                  <w:sz w:val="24"/>
                  <w:szCs w:val="24"/>
                  <w:lang w:val="en-US"/>
                </w:rPr>
                <w:t>http://www.metodkabinet.eu/</w:t>
              </w:r>
            </w:hyperlink>
          </w:p>
        </w:tc>
      </w:tr>
      <w:tr w:rsidR="001015C7" w:rsidRPr="009C04CD" w:rsidTr="00604F65">
        <w:trPr>
          <w:trHeight w:val="251"/>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rPr>
                <w:sz w:val="24"/>
                <w:szCs w:val="24"/>
                <w:lang w:val="en-US"/>
              </w:rPr>
            </w:pPr>
            <w:r w:rsidRPr="009C04CD">
              <w:rPr>
                <w:sz w:val="24"/>
                <w:szCs w:val="24"/>
                <w:lang w:val="en-US"/>
              </w:rPr>
              <w:t>3.</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ind w:left="106"/>
              <w:rPr>
                <w:sz w:val="24"/>
                <w:szCs w:val="24"/>
                <w:lang w:val="en-US"/>
              </w:rPr>
            </w:pPr>
            <w:r w:rsidRPr="009C04CD">
              <w:rPr>
                <w:sz w:val="24"/>
                <w:szCs w:val="24"/>
                <w:lang w:val="en-US"/>
              </w:rPr>
              <w:t>Беличьи</w:t>
            </w:r>
          </w:p>
        </w:tc>
        <w:tc>
          <w:tcPr>
            <w:tcW w:w="2126" w:type="dxa"/>
            <w:tcBorders>
              <w:top w:val="single" w:sz="4" w:space="0" w:color="000000"/>
              <w:left w:val="single" w:sz="4" w:space="0" w:color="000000"/>
              <w:bottom w:val="nil"/>
              <w:right w:val="single" w:sz="4" w:space="0" w:color="000000"/>
            </w:tcBorders>
            <w:hideMark/>
          </w:tcPr>
          <w:p w:rsidR="001015C7" w:rsidRPr="009C04CD" w:rsidRDefault="001015C7" w:rsidP="00604F65">
            <w:pPr>
              <w:pStyle w:val="TableParagraph"/>
              <w:spacing w:line="231" w:lineRule="exact"/>
              <w:ind w:left="0"/>
              <w:rPr>
                <w:sz w:val="24"/>
                <w:szCs w:val="24"/>
                <w:lang w:val="en-US"/>
              </w:rPr>
            </w:pPr>
          </w:p>
        </w:tc>
        <w:tc>
          <w:tcPr>
            <w:tcW w:w="8434"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tabs>
                <w:tab w:val="left" w:pos="1253"/>
                <w:tab w:val="left" w:pos="2591"/>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деньги</w:t>
            </w:r>
          </w:p>
        </w:tc>
        <w:tc>
          <w:tcPr>
            <w:tcW w:w="2126" w:type="dxa"/>
            <w:tcBorders>
              <w:top w:val="nil"/>
              <w:left w:val="single" w:sz="4" w:space="0" w:color="000000"/>
              <w:bottom w:val="nil"/>
              <w:right w:val="single" w:sz="4" w:space="0" w:color="000000"/>
            </w:tcBorders>
            <w:hideMark/>
          </w:tcPr>
          <w:p w:rsidR="001015C7" w:rsidRPr="009C04CD" w:rsidRDefault="004B6DF8" w:rsidP="004B6DF8">
            <w:pPr>
              <w:pStyle w:val="TableParagraph"/>
              <w:spacing w:line="234" w:lineRule="exact"/>
              <w:ind w:left="0"/>
              <w:jc w:val="center"/>
              <w:rPr>
                <w:sz w:val="24"/>
                <w:szCs w:val="24"/>
              </w:rPr>
            </w:pPr>
            <w:r w:rsidRPr="009C04CD">
              <w:rPr>
                <w:sz w:val="24"/>
                <w:szCs w:val="24"/>
              </w:rPr>
              <w:t>1</w:t>
            </w: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rPr>
                <w:sz w:val="24"/>
                <w:szCs w:val="24"/>
                <w:lang w:val="en-US"/>
              </w:rPr>
            </w:pPr>
            <w:r w:rsidRPr="009C04CD">
              <w:rPr>
                <w:sz w:val="24"/>
                <w:szCs w:val="24"/>
                <w:lang w:val="en-US"/>
              </w:rPr>
              <w:t>образовательныхресурсов»</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58" w:history="1">
              <w:r w:rsidR="001015C7" w:rsidRPr="009C04CD">
                <w:rPr>
                  <w:rStyle w:val="a7"/>
                  <w:color w:val="0066CC"/>
                  <w:sz w:val="24"/>
                  <w:szCs w:val="24"/>
                  <w:lang w:val="en-US"/>
                </w:rPr>
                <w:t>http://school-collektion.edu/ru</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2" w:lineRule="exact"/>
              <w:rPr>
                <w:sz w:val="24"/>
                <w:szCs w:val="24"/>
                <w:lang w:val="en-US"/>
              </w:rPr>
            </w:pPr>
            <w:hyperlink r:id="rId1159" w:history="1">
              <w:r w:rsidR="001015C7" w:rsidRPr="009C04CD">
                <w:rPr>
                  <w:rStyle w:val="a7"/>
                  <w:color w:val="0066CC"/>
                  <w:sz w:val="24"/>
                  <w:szCs w:val="24"/>
                  <w:lang w:val="en-US"/>
                </w:rPr>
                <w:t>https://uchi.ru/teachers/lk/main</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672"/>
                <w:tab w:val="left" w:pos="3231"/>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60" w:history="1">
              <w:r w:rsidR="001015C7" w:rsidRPr="009C04CD">
                <w:rPr>
                  <w:rStyle w:val="a7"/>
                  <w:color w:val="0066CC"/>
                  <w:sz w:val="24"/>
                  <w:szCs w:val="24"/>
                  <w:lang w:val="en-US"/>
                </w:rPr>
                <w:t>http://www.nachalka.com/biblioteka</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1015C7" w:rsidRPr="009C04CD" w:rsidTr="00604F65">
        <w:trPr>
          <w:trHeight w:val="251"/>
        </w:trPr>
        <w:tc>
          <w:tcPr>
            <w:tcW w:w="533"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single" w:sz="4" w:space="0" w:color="000000"/>
              <w:right w:val="single" w:sz="4" w:space="0" w:color="000000"/>
            </w:tcBorders>
            <w:hideMark/>
          </w:tcPr>
          <w:p w:rsidR="001015C7" w:rsidRPr="009C04CD" w:rsidRDefault="001015C7">
            <w:pPr>
              <w:pStyle w:val="TableParagraph"/>
              <w:tabs>
                <w:tab w:val="left" w:pos="2804"/>
              </w:tabs>
              <w:spacing w:line="231"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0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4092"/>
        <w:gridCol w:w="2268"/>
        <w:gridCol w:w="8292"/>
      </w:tblGrid>
      <w:tr w:rsidR="001015C7" w:rsidRPr="009C04CD" w:rsidTr="004B6DF8">
        <w:trPr>
          <w:trHeight w:val="250"/>
        </w:trPr>
        <w:tc>
          <w:tcPr>
            <w:tcW w:w="533" w:type="dxa"/>
            <w:tcBorders>
              <w:top w:val="single" w:sz="4" w:space="0" w:color="000000"/>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4092" w:type="dxa"/>
            <w:tcBorders>
              <w:top w:val="single" w:sz="4" w:space="0" w:color="000000"/>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8292" w:type="dxa"/>
            <w:tcBorders>
              <w:top w:val="single" w:sz="4" w:space="0" w:color="000000"/>
              <w:left w:val="single" w:sz="4" w:space="0" w:color="000000"/>
              <w:bottom w:val="single" w:sz="4" w:space="0" w:color="000000"/>
              <w:right w:val="single" w:sz="4" w:space="0" w:color="000000"/>
            </w:tcBorders>
            <w:hideMark/>
          </w:tcPr>
          <w:p w:rsidR="001015C7" w:rsidRPr="009C04CD" w:rsidRDefault="00D00A05">
            <w:pPr>
              <w:pStyle w:val="TableParagraph"/>
              <w:spacing w:line="230" w:lineRule="exact"/>
              <w:rPr>
                <w:sz w:val="24"/>
                <w:szCs w:val="24"/>
                <w:lang w:val="en-US"/>
              </w:rPr>
            </w:pPr>
            <w:hyperlink r:id="rId1161" w:history="1">
              <w:r w:rsidR="001015C7" w:rsidRPr="009C04CD">
                <w:rPr>
                  <w:rStyle w:val="a7"/>
                  <w:color w:val="0066CC"/>
                  <w:sz w:val="24"/>
                  <w:szCs w:val="24"/>
                  <w:lang w:val="en-US"/>
                </w:rPr>
                <w:t>http://www.metodkabinet.eu/</w:t>
              </w:r>
            </w:hyperlink>
          </w:p>
        </w:tc>
      </w:tr>
      <w:tr w:rsidR="001015C7" w:rsidRPr="00163E75"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43" w:lineRule="exact"/>
              <w:rPr>
                <w:sz w:val="24"/>
                <w:szCs w:val="24"/>
                <w:lang w:val="en-US"/>
              </w:rPr>
            </w:pPr>
            <w:r w:rsidRPr="009C04CD">
              <w:rPr>
                <w:sz w:val="24"/>
                <w:szCs w:val="24"/>
                <w:lang w:val="en-US"/>
              </w:rPr>
              <w:t>4</w:t>
            </w:r>
          </w:p>
        </w:tc>
        <w:tc>
          <w:tcPr>
            <w:tcW w:w="4092"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ind w:left="106" w:right="685"/>
              <w:rPr>
                <w:sz w:val="24"/>
                <w:szCs w:val="24"/>
                <w:lang w:val="en-US"/>
              </w:rPr>
            </w:pPr>
            <w:r w:rsidRPr="009C04CD">
              <w:rPr>
                <w:sz w:val="24"/>
                <w:szCs w:val="24"/>
                <w:lang w:val="en-US"/>
              </w:rPr>
              <w:t>Про белочку ипогоду</w:t>
            </w:r>
          </w:p>
        </w:tc>
        <w:tc>
          <w:tcPr>
            <w:tcW w:w="2268" w:type="dxa"/>
            <w:tcBorders>
              <w:top w:val="single" w:sz="4" w:space="0" w:color="000000"/>
              <w:left w:val="single" w:sz="4" w:space="0" w:color="000000"/>
              <w:bottom w:val="single" w:sz="4" w:space="0" w:color="000000"/>
              <w:right w:val="single" w:sz="4" w:space="0" w:color="000000"/>
            </w:tcBorders>
            <w:hideMark/>
          </w:tcPr>
          <w:p w:rsidR="001015C7" w:rsidRPr="009C04CD" w:rsidRDefault="004B6DF8" w:rsidP="004B6DF8">
            <w:pPr>
              <w:pStyle w:val="TableParagraph"/>
              <w:ind w:left="0" w:right="752"/>
              <w:jc w:val="center"/>
              <w:rPr>
                <w:sz w:val="24"/>
                <w:szCs w:val="24"/>
              </w:rPr>
            </w:pPr>
            <w:r w:rsidRPr="009C04CD">
              <w:rPr>
                <w:sz w:val="24"/>
                <w:szCs w:val="24"/>
              </w:rPr>
              <w:t>1</w:t>
            </w:r>
          </w:p>
          <w:p w:rsidR="001015C7" w:rsidRPr="009C04CD" w:rsidRDefault="001015C7" w:rsidP="00604F65">
            <w:pPr>
              <w:pStyle w:val="TableParagraph"/>
              <w:tabs>
                <w:tab w:val="left" w:pos="274"/>
              </w:tabs>
              <w:ind w:left="105" w:right="264"/>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1015C7">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1015C7" w:rsidRPr="009C04CD" w:rsidRDefault="00D00A05">
            <w:pPr>
              <w:pStyle w:val="TableParagraph"/>
              <w:tabs>
                <w:tab w:val="left" w:pos="1253"/>
                <w:tab w:val="left" w:pos="2591"/>
              </w:tabs>
              <w:ind w:right="96"/>
              <w:rPr>
                <w:sz w:val="24"/>
                <w:szCs w:val="24"/>
              </w:rPr>
            </w:pPr>
            <w:hyperlink r:id="rId1162" w:history="1">
              <w:r w:rsidR="001015C7" w:rsidRPr="009C04CD">
                <w:rPr>
                  <w:rStyle w:val="a7"/>
                  <w:color w:val="0066CC"/>
                  <w:sz w:val="24"/>
                  <w:szCs w:val="24"/>
                  <w:lang w:val="en-US"/>
                </w:rPr>
                <w:t>http</w:t>
              </w:r>
              <w:r w:rsidR="001015C7" w:rsidRPr="009C04CD">
                <w:rPr>
                  <w:rStyle w:val="a7"/>
                  <w:color w:val="0066CC"/>
                  <w:sz w:val="24"/>
                  <w:szCs w:val="24"/>
                </w:rPr>
                <w:t>://</w:t>
              </w:r>
              <w:r w:rsidR="001015C7" w:rsidRPr="009C04CD">
                <w:rPr>
                  <w:rStyle w:val="a7"/>
                  <w:color w:val="0066CC"/>
                  <w:sz w:val="24"/>
                  <w:szCs w:val="24"/>
                  <w:lang w:val="en-US"/>
                </w:rPr>
                <w:t>school</w:t>
              </w:r>
              <w:r w:rsidR="001015C7" w:rsidRPr="009C04CD">
                <w:rPr>
                  <w:rStyle w:val="a7"/>
                  <w:color w:val="0066CC"/>
                  <w:sz w:val="24"/>
                  <w:szCs w:val="24"/>
                </w:rPr>
                <w:t>-</w:t>
              </w:r>
              <w:r w:rsidR="001015C7" w:rsidRPr="009C04CD">
                <w:rPr>
                  <w:rStyle w:val="a7"/>
                  <w:color w:val="0066CC"/>
                  <w:sz w:val="24"/>
                  <w:szCs w:val="24"/>
                  <w:lang w:val="en-US"/>
                </w:rPr>
                <w:t>collektion</w:t>
              </w:r>
              <w:r w:rsidR="001015C7" w:rsidRPr="009C04CD">
                <w:rPr>
                  <w:rStyle w:val="a7"/>
                  <w:color w:val="0066CC"/>
                  <w:sz w:val="24"/>
                  <w:szCs w:val="24"/>
                </w:rPr>
                <w:t>.</w:t>
              </w:r>
              <w:r w:rsidR="001015C7" w:rsidRPr="009C04CD">
                <w:rPr>
                  <w:rStyle w:val="a7"/>
                  <w:color w:val="0066CC"/>
                  <w:sz w:val="24"/>
                  <w:szCs w:val="24"/>
                  <w:lang w:val="en-US"/>
                </w:rPr>
                <w:t>edu</w:t>
              </w:r>
              <w:r w:rsidR="001015C7" w:rsidRPr="009C04CD">
                <w:rPr>
                  <w:rStyle w:val="a7"/>
                  <w:color w:val="0066CC"/>
                  <w:sz w:val="24"/>
                  <w:szCs w:val="24"/>
                </w:rPr>
                <w:t>/</w:t>
              </w:r>
              <w:r w:rsidR="001015C7" w:rsidRPr="009C04CD">
                <w:rPr>
                  <w:rStyle w:val="a7"/>
                  <w:color w:val="0066CC"/>
                  <w:sz w:val="24"/>
                  <w:szCs w:val="24"/>
                  <w:lang w:val="en-US"/>
                </w:rPr>
                <w:t>ru</w:t>
              </w:r>
            </w:hyperlink>
            <w:hyperlink r:id="rId1163" w:history="1">
              <w:r w:rsidR="001015C7" w:rsidRPr="009C04CD">
                <w:rPr>
                  <w:rStyle w:val="a7"/>
                  <w:color w:val="0066CC"/>
                  <w:sz w:val="24"/>
                  <w:szCs w:val="24"/>
                  <w:lang w:val="en-US"/>
                </w:rPr>
                <w:t>https</w:t>
              </w:r>
              <w:r w:rsidR="001015C7" w:rsidRPr="009C04CD">
                <w:rPr>
                  <w:rStyle w:val="a7"/>
                  <w:color w:val="0066CC"/>
                  <w:sz w:val="24"/>
                  <w:szCs w:val="24"/>
                </w:rPr>
                <w:t>://</w:t>
              </w:r>
              <w:r w:rsidR="001015C7" w:rsidRPr="009C04CD">
                <w:rPr>
                  <w:rStyle w:val="a7"/>
                  <w:color w:val="0066CC"/>
                  <w:sz w:val="24"/>
                  <w:szCs w:val="24"/>
                  <w:lang w:val="en-US"/>
                </w:rPr>
                <w:t>uchi</w:t>
              </w:r>
              <w:r w:rsidR="001015C7" w:rsidRPr="009C04CD">
                <w:rPr>
                  <w:rStyle w:val="a7"/>
                  <w:color w:val="0066CC"/>
                  <w:sz w:val="24"/>
                  <w:szCs w:val="24"/>
                </w:rPr>
                <w:t>.</w:t>
              </w:r>
              <w:r w:rsidR="001015C7" w:rsidRPr="009C04CD">
                <w:rPr>
                  <w:rStyle w:val="a7"/>
                  <w:color w:val="0066CC"/>
                  <w:sz w:val="24"/>
                  <w:szCs w:val="24"/>
                  <w:lang w:val="en-US"/>
                </w:rPr>
                <w:t>ru</w:t>
              </w:r>
              <w:r w:rsidR="001015C7" w:rsidRPr="009C04CD">
                <w:rPr>
                  <w:rStyle w:val="a7"/>
                  <w:color w:val="0066CC"/>
                  <w:sz w:val="24"/>
                  <w:szCs w:val="24"/>
                </w:rPr>
                <w:t>/</w:t>
              </w:r>
              <w:r w:rsidR="001015C7" w:rsidRPr="009C04CD">
                <w:rPr>
                  <w:rStyle w:val="a7"/>
                  <w:color w:val="0066CC"/>
                  <w:sz w:val="24"/>
                  <w:szCs w:val="24"/>
                  <w:lang w:val="en-US"/>
                </w:rPr>
                <w:t>teachers</w:t>
              </w:r>
              <w:r w:rsidR="001015C7" w:rsidRPr="009C04CD">
                <w:rPr>
                  <w:rStyle w:val="a7"/>
                  <w:color w:val="0066CC"/>
                  <w:sz w:val="24"/>
                  <w:szCs w:val="24"/>
                </w:rPr>
                <w:t>/</w:t>
              </w:r>
              <w:r w:rsidR="001015C7" w:rsidRPr="009C04CD">
                <w:rPr>
                  <w:rStyle w:val="a7"/>
                  <w:color w:val="0066CC"/>
                  <w:sz w:val="24"/>
                  <w:szCs w:val="24"/>
                  <w:lang w:val="en-US"/>
                </w:rPr>
                <w:t>lk</w:t>
              </w:r>
              <w:r w:rsidR="001015C7" w:rsidRPr="009C04CD">
                <w:rPr>
                  <w:rStyle w:val="a7"/>
                  <w:color w:val="0066CC"/>
                  <w:sz w:val="24"/>
                  <w:szCs w:val="24"/>
                </w:rPr>
                <w:t>/</w:t>
              </w:r>
              <w:r w:rsidR="001015C7" w:rsidRPr="009C04CD">
                <w:rPr>
                  <w:rStyle w:val="a7"/>
                  <w:color w:val="0066CC"/>
                  <w:sz w:val="24"/>
                  <w:szCs w:val="24"/>
                  <w:lang w:val="en-US"/>
                </w:rPr>
                <w:t>main</w:t>
              </w:r>
            </w:hyperlink>
          </w:p>
          <w:p w:rsidR="001015C7" w:rsidRPr="009C04CD" w:rsidRDefault="001015C7">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sz w:val="24"/>
                <w:szCs w:val="24"/>
              </w:rPr>
            </w:pPr>
            <w:hyperlink r:id="rId1164" w:history="1">
              <w:r w:rsidR="001015C7" w:rsidRPr="009C04CD">
                <w:rPr>
                  <w:rStyle w:val="a7"/>
                  <w:color w:val="0066CC"/>
                  <w:sz w:val="24"/>
                  <w:szCs w:val="24"/>
                  <w:lang w:val="en-US"/>
                </w:rPr>
                <w:t>http</w:t>
              </w:r>
              <w:r w:rsidR="001015C7" w:rsidRPr="009C04CD">
                <w:rPr>
                  <w:rStyle w:val="a7"/>
                  <w:color w:val="0066CC"/>
                  <w:sz w:val="24"/>
                  <w:szCs w:val="24"/>
                </w:rPr>
                <w:t>://</w:t>
              </w:r>
              <w:r w:rsidR="001015C7" w:rsidRPr="009C04CD">
                <w:rPr>
                  <w:rStyle w:val="a7"/>
                  <w:color w:val="0066CC"/>
                  <w:sz w:val="24"/>
                  <w:szCs w:val="24"/>
                  <w:lang w:val="en-US"/>
                </w:rPr>
                <w:t>www</w:t>
              </w:r>
              <w:r w:rsidR="001015C7" w:rsidRPr="009C04CD">
                <w:rPr>
                  <w:rStyle w:val="a7"/>
                  <w:color w:val="0066CC"/>
                  <w:sz w:val="24"/>
                  <w:szCs w:val="24"/>
                </w:rPr>
                <w:t>.</w:t>
              </w:r>
              <w:r w:rsidR="001015C7" w:rsidRPr="009C04CD">
                <w:rPr>
                  <w:rStyle w:val="a7"/>
                  <w:color w:val="0066CC"/>
                  <w:sz w:val="24"/>
                  <w:szCs w:val="24"/>
                  <w:lang w:val="en-US"/>
                </w:rPr>
                <w:t>nachalka</w:t>
              </w:r>
              <w:r w:rsidR="001015C7" w:rsidRPr="009C04CD">
                <w:rPr>
                  <w:rStyle w:val="a7"/>
                  <w:color w:val="0066CC"/>
                  <w:sz w:val="24"/>
                  <w:szCs w:val="24"/>
                </w:rPr>
                <w:t>.</w:t>
              </w:r>
              <w:r w:rsidR="001015C7" w:rsidRPr="009C04CD">
                <w:rPr>
                  <w:rStyle w:val="a7"/>
                  <w:color w:val="0066CC"/>
                  <w:sz w:val="24"/>
                  <w:szCs w:val="24"/>
                  <w:lang w:val="en-US"/>
                </w:rPr>
                <w:t>com</w:t>
              </w:r>
              <w:r w:rsidR="001015C7" w:rsidRPr="009C04CD">
                <w:rPr>
                  <w:rStyle w:val="a7"/>
                  <w:color w:val="0066CC"/>
                  <w:sz w:val="24"/>
                  <w:szCs w:val="24"/>
                </w:rPr>
                <w:t>/</w:t>
              </w:r>
              <w:r w:rsidR="001015C7" w:rsidRPr="009C04CD">
                <w:rPr>
                  <w:rStyle w:val="a7"/>
                  <w:color w:val="0066CC"/>
                  <w:sz w:val="24"/>
                  <w:szCs w:val="24"/>
                  <w:lang w:val="en-US"/>
                </w:rPr>
                <w:t>biblioteka</w:t>
              </w:r>
            </w:hyperlink>
          </w:p>
          <w:p w:rsidR="001015C7" w:rsidRPr="009C04CD" w:rsidRDefault="001015C7">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1015C7">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1015C7" w:rsidRPr="009C04CD" w:rsidRDefault="00D00A05">
            <w:pPr>
              <w:pStyle w:val="TableParagraph"/>
              <w:tabs>
                <w:tab w:val="left" w:pos="2804"/>
              </w:tabs>
              <w:spacing w:line="252" w:lineRule="exact"/>
              <w:ind w:right="101"/>
              <w:rPr>
                <w:sz w:val="24"/>
                <w:szCs w:val="24"/>
              </w:rPr>
            </w:pPr>
            <w:hyperlink r:id="rId1165" w:history="1">
              <w:r w:rsidR="001015C7" w:rsidRPr="009C04CD">
                <w:rPr>
                  <w:rStyle w:val="a7"/>
                  <w:color w:val="0066CC"/>
                  <w:sz w:val="24"/>
                  <w:szCs w:val="24"/>
                  <w:lang w:val="en-US"/>
                </w:rPr>
                <w:t>http</w:t>
              </w:r>
              <w:r w:rsidR="001015C7" w:rsidRPr="009C04CD">
                <w:rPr>
                  <w:rStyle w:val="a7"/>
                  <w:color w:val="0066CC"/>
                  <w:sz w:val="24"/>
                  <w:szCs w:val="24"/>
                </w:rPr>
                <w:t>://</w:t>
              </w:r>
              <w:r w:rsidR="001015C7" w:rsidRPr="009C04CD">
                <w:rPr>
                  <w:rStyle w:val="a7"/>
                  <w:color w:val="0066CC"/>
                  <w:sz w:val="24"/>
                  <w:szCs w:val="24"/>
                  <w:lang w:val="en-US"/>
                </w:rPr>
                <w:t>www</w:t>
              </w:r>
              <w:r w:rsidR="001015C7" w:rsidRPr="009C04CD">
                <w:rPr>
                  <w:rStyle w:val="a7"/>
                  <w:color w:val="0066CC"/>
                  <w:sz w:val="24"/>
                  <w:szCs w:val="24"/>
                </w:rPr>
                <w:t>.</w:t>
              </w:r>
              <w:r w:rsidR="001015C7" w:rsidRPr="009C04CD">
                <w:rPr>
                  <w:rStyle w:val="a7"/>
                  <w:color w:val="0066CC"/>
                  <w:sz w:val="24"/>
                  <w:szCs w:val="24"/>
                  <w:lang w:val="en-US"/>
                </w:rPr>
                <w:t>metodkabinet</w:t>
              </w:r>
              <w:r w:rsidR="001015C7" w:rsidRPr="009C04CD">
                <w:rPr>
                  <w:rStyle w:val="a7"/>
                  <w:color w:val="0066CC"/>
                  <w:sz w:val="24"/>
                  <w:szCs w:val="24"/>
                </w:rPr>
                <w:t>.</w:t>
              </w:r>
              <w:r w:rsidR="001015C7" w:rsidRPr="009C04CD">
                <w:rPr>
                  <w:rStyle w:val="a7"/>
                  <w:color w:val="0066CC"/>
                  <w:sz w:val="24"/>
                  <w:szCs w:val="24"/>
                  <w:lang w:val="en-US"/>
                </w:rPr>
                <w:t>eu</w:t>
              </w:r>
              <w:r w:rsidR="001015C7" w:rsidRPr="009C04CD">
                <w:rPr>
                  <w:rStyle w:val="a7"/>
                  <w:color w:val="0066CC"/>
                  <w:sz w:val="24"/>
                  <w:szCs w:val="24"/>
                </w:rPr>
                <w:t>/</w:t>
              </w:r>
            </w:hyperlink>
          </w:p>
        </w:tc>
      </w:tr>
      <w:tr w:rsidR="001015C7" w:rsidRPr="009C04CD" w:rsidTr="004B6DF8">
        <w:trPr>
          <w:trHeight w:val="253"/>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3" w:lineRule="exact"/>
              <w:rPr>
                <w:sz w:val="24"/>
                <w:szCs w:val="24"/>
                <w:lang w:val="en-US"/>
              </w:rPr>
            </w:pPr>
            <w:r w:rsidRPr="009C04CD">
              <w:rPr>
                <w:sz w:val="24"/>
                <w:szCs w:val="24"/>
                <w:lang w:val="en-US"/>
              </w:rPr>
              <w:t>5.</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3" w:lineRule="exact"/>
              <w:ind w:left="106"/>
              <w:rPr>
                <w:sz w:val="24"/>
                <w:szCs w:val="24"/>
                <w:lang w:val="en-US"/>
              </w:rPr>
            </w:pPr>
            <w:r w:rsidRPr="009C04CD">
              <w:rPr>
                <w:sz w:val="24"/>
                <w:szCs w:val="24"/>
                <w:lang w:val="en-US"/>
              </w:rPr>
              <w:t>И. Соколов-</w:t>
            </w:r>
          </w:p>
        </w:tc>
        <w:tc>
          <w:tcPr>
            <w:tcW w:w="2268" w:type="dxa"/>
            <w:tcBorders>
              <w:top w:val="single" w:sz="4" w:space="0" w:color="000000"/>
              <w:left w:val="single" w:sz="4" w:space="0" w:color="000000"/>
              <w:bottom w:val="nil"/>
              <w:right w:val="single" w:sz="4" w:space="0" w:color="000000"/>
            </w:tcBorders>
            <w:hideMark/>
          </w:tcPr>
          <w:p w:rsidR="001015C7" w:rsidRPr="009C04CD" w:rsidRDefault="001015C7" w:rsidP="00604F65">
            <w:pPr>
              <w:pStyle w:val="TableParagraph"/>
              <w:spacing w:line="233" w:lineRule="exact"/>
              <w:ind w:left="0"/>
              <w:rPr>
                <w:sz w:val="24"/>
                <w:szCs w:val="24"/>
                <w:lang w:val="en-US"/>
              </w:rPr>
            </w:pPr>
          </w:p>
        </w:tc>
        <w:tc>
          <w:tcPr>
            <w:tcW w:w="82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tabs>
                <w:tab w:val="left" w:pos="1253"/>
                <w:tab w:val="left" w:pos="2591"/>
              </w:tabs>
              <w:spacing w:line="233"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4B6DF8">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2" w:lineRule="exact"/>
              <w:ind w:left="106"/>
              <w:rPr>
                <w:sz w:val="24"/>
                <w:szCs w:val="24"/>
                <w:lang w:val="en-US"/>
              </w:rPr>
            </w:pPr>
            <w:r w:rsidRPr="009C04CD">
              <w:rPr>
                <w:sz w:val="24"/>
                <w:szCs w:val="24"/>
                <w:lang w:val="en-US"/>
              </w:rPr>
              <w:t>Микитов.</w:t>
            </w:r>
          </w:p>
        </w:tc>
        <w:tc>
          <w:tcPr>
            <w:tcW w:w="2268" w:type="dxa"/>
            <w:tcBorders>
              <w:top w:val="nil"/>
              <w:left w:val="single" w:sz="4" w:space="0" w:color="000000"/>
              <w:bottom w:val="nil"/>
              <w:right w:val="single" w:sz="4" w:space="0" w:color="000000"/>
            </w:tcBorders>
            <w:hideMark/>
          </w:tcPr>
          <w:p w:rsidR="001015C7" w:rsidRPr="009C04CD" w:rsidRDefault="004B6DF8" w:rsidP="004B6DF8">
            <w:pPr>
              <w:pStyle w:val="TableParagraph"/>
              <w:spacing w:line="232" w:lineRule="exact"/>
              <w:ind w:left="0"/>
              <w:jc w:val="center"/>
              <w:rPr>
                <w:sz w:val="24"/>
                <w:szCs w:val="24"/>
              </w:rPr>
            </w:pPr>
            <w:r w:rsidRPr="009C04CD">
              <w:rPr>
                <w:sz w:val="24"/>
                <w:szCs w:val="24"/>
              </w:rPr>
              <w:t>1</w:t>
            </w:r>
          </w:p>
        </w:tc>
        <w:tc>
          <w:tcPr>
            <w:tcW w:w="8292" w:type="dxa"/>
            <w:tcBorders>
              <w:top w:val="nil"/>
              <w:left w:val="single" w:sz="4" w:space="0" w:color="000000"/>
              <w:bottom w:val="nil"/>
              <w:right w:val="single" w:sz="4" w:space="0" w:color="000000"/>
            </w:tcBorders>
            <w:hideMark/>
          </w:tcPr>
          <w:p w:rsidR="001015C7" w:rsidRPr="009C04CD" w:rsidRDefault="001015C7">
            <w:pPr>
              <w:pStyle w:val="TableParagraph"/>
              <w:spacing w:line="232" w:lineRule="exact"/>
              <w:rPr>
                <w:sz w:val="24"/>
                <w:szCs w:val="24"/>
                <w:lang w:val="en-US"/>
              </w:rPr>
            </w:pPr>
            <w:r w:rsidRPr="009C04CD">
              <w:rPr>
                <w:sz w:val="24"/>
                <w:szCs w:val="24"/>
                <w:lang w:val="en-US"/>
              </w:rPr>
              <w:t>образовательныхресурсов»</w:t>
            </w:r>
          </w:p>
        </w:tc>
      </w:tr>
      <w:tr w:rsidR="001015C7" w:rsidRPr="009C04CD" w:rsidTr="004B6DF8">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В берлоге</w:t>
            </w:r>
          </w:p>
        </w:tc>
        <w:tc>
          <w:tcPr>
            <w:tcW w:w="2268"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66" w:history="1">
              <w:r w:rsidR="001015C7" w:rsidRPr="009C04CD">
                <w:rPr>
                  <w:rStyle w:val="a7"/>
                  <w:color w:val="0066CC"/>
                  <w:sz w:val="24"/>
                  <w:szCs w:val="24"/>
                  <w:lang w:val="en-US"/>
                </w:rPr>
                <w:t>http://school-collektion.edu/ru</w:t>
              </w:r>
            </w:hyperlink>
          </w:p>
        </w:tc>
      </w:tr>
      <w:tr w:rsidR="001015C7" w:rsidRPr="009C04CD" w:rsidTr="004B6DF8">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1015C7" w:rsidRPr="009C04CD" w:rsidRDefault="00D00A05">
            <w:pPr>
              <w:pStyle w:val="TableParagraph"/>
              <w:spacing w:line="234" w:lineRule="exact"/>
              <w:rPr>
                <w:sz w:val="24"/>
                <w:szCs w:val="24"/>
                <w:lang w:val="en-US"/>
              </w:rPr>
            </w:pPr>
            <w:hyperlink r:id="rId1167" w:history="1">
              <w:r w:rsidR="001015C7" w:rsidRPr="009C04CD">
                <w:rPr>
                  <w:rStyle w:val="a7"/>
                  <w:color w:val="0066CC"/>
                  <w:sz w:val="24"/>
                  <w:szCs w:val="24"/>
                  <w:lang w:val="en-US"/>
                </w:rPr>
                <w:t>https://uchi.ru/teachers/lk/main</w:t>
              </w:r>
            </w:hyperlink>
          </w:p>
        </w:tc>
      </w:tr>
      <w:tr w:rsidR="001015C7" w:rsidRPr="009C04CD" w:rsidTr="004B6DF8">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1015C7" w:rsidRPr="009C04CD" w:rsidRDefault="001015C7">
            <w:pPr>
              <w:pStyle w:val="TableParagraph"/>
              <w:tabs>
                <w:tab w:val="left" w:pos="1672"/>
                <w:tab w:val="left" w:pos="3234"/>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2"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163E75"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rPr>
            </w:pPr>
            <w:hyperlink r:id="rId116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4"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69" w:history="1">
              <w:r w:rsidR="00604F65" w:rsidRPr="009C04CD">
                <w:rPr>
                  <w:rStyle w:val="a7"/>
                  <w:color w:val="0066CC"/>
                  <w:sz w:val="24"/>
                  <w:szCs w:val="24"/>
                  <w:lang w:val="en-US"/>
                </w:rPr>
                <w:t>http://www.metodkabinet.eu/</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3"/>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2"/>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rPr>
                <w:sz w:val="24"/>
                <w:szCs w:val="24"/>
                <w:lang w:val="en-US"/>
              </w:rPr>
            </w:pPr>
            <w:r w:rsidRPr="009C04CD">
              <w:rPr>
                <w:sz w:val="24"/>
                <w:szCs w:val="24"/>
                <w:lang w:val="en-US"/>
              </w:rPr>
              <w:t>6</w:t>
            </w:r>
          </w:p>
        </w:tc>
        <w:tc>
          <w:tcPr>
            <w:tcW w:w="4092"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ind w:left="106"/>
              <w:rPr>
                <w:sz w:val="24"/>
                <w:szCs w:val="24"/>
                <w:lang w:val="en-US"/>
              </w:rPr>
            </w:pPr>
            <w:r w:rsidRPr="009C04CD">
              <w:rPr>
                <w:sz w:val="24"/>
                <w:szCs w:val="24"/>
                <w:lang w:val="en-US"/>
              </w:rPr>
              <w:t>Медвежье</w:t>
            </w:r>
          </w:p>
        </w:tc>
        <w:tc>
          <w:tcPr>
            <w:tcW w:w="2268" w:type="dxa"/>
            <w:tcBorders>
              <w:top w:val="single" w:sz="4" w:space="0" w:color="000000"/>
              <w:left w:val="single" w:sz="4" w:space="0" w:color="000000"/>
              <w:bottom w:val="nil"/>
              <w:right w:val="single" w:sz="4" w:space="0" w:color="000000"/>
            </w:tcBorders>
            <w:hideMark/>
          </w:tcPr>
          <w:p w:rsidR="00604F65" w:rsidRPr="009C04CD" w:rsidRDefault="004B6DF8" w:rsidP="004B6DF8">
            <w:pPr>
              <w:pStyle w:val="TableParagraph"/>
              <w:spacing w:line="233"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3"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потомство</w:t>
            </w:r>
          </w:p>
        </w:tc>
        <w:tc>
          <w:tcPr>
            <w:tcW w:w="2268"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образовательныхресурсов»</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70" w:history="1">
              <w:r w:rsidR="00604F65" w:rsidRPr="009C04CD">
                <w:rPr>
                  <w:rStyle w:val="a7"/>
                  <w:color w:val="0066CC"/>
                  <w:sz w:val="24"/>
                  <w:szCs w:val="24"/>
                  <w:lang w:val="en-US"/>
                </w:rPr>
                <w:t>http://school-collektion.edu/ru</w:t>
              </w:r>
            </w:hyperlink>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71" w:history="1">
              <w:r w:rsidR="00604F65" w:rsidRPr="009C04CD">
                <w:rPr>
                  <w:rStyle w:val="a7"/>
                  <w:color w:val="0066CC"/>
                  <w:sz w:val="24"/>
                  <w:szCs w:val="24"/>
                  <w:lang w:val="en-US"/>
                </w:rPr>
                <w:t>https://uchi.ru/teachers/lk/main</w:t>
              </w:r>
            </w:hyperlink>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1672"/>
                <w:tab w:val="left" w:pos="3231"/>
              </w:tabs>
              <w:spacing w:line="23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72" w:history="1">
              <w:r w:rsidR="00604F65" w:rsidRPr="009C04CD">
                <w:rPr>
                  <w:rStyle w:val="a7"/>
                  <w:color w:val="0066CC"/>
                  <w:sz w:val="24"/>
                  <w:szCs w:val="24"/>
                  <w:lang w:val="en-US"/>
                </w:rPr>
                <w:t>http://www.nachalka.com/biblioteka</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4"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lang w:val="en-US"/>
              </w:rPr>
            </w:pPr>
            <w:hyperlink r:id="rId1173" w:history="1">
              <w:r w:rsidR="00604F65" w:rsidRPr="009C04CD">
                <w:rPr>
                  <w:rStyle w:val="a7"/>
                  <w:color w:val="0066CC"/>
                  <w:sz w:val="24"/>
                  <w:szCs w:val="24"/>
                  <w:lang w:val="en-US"/>
                </w:rPr>
                <w:t>http://www.metodkabinet.eu/</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1"/>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950"/>
        <w:gridCol w:w="2410"/>
        <w:gridCol w:w="25"/>
        <w:gridCol w:w="8277"/>
      </w:tblGrid>
      <w:tr w:rsidR="00604F65" w:rsidRPr="009C04CD" w:rsidTr="004B6DF8">
        <w:trPr>
          <w:trHeight w:val="505"/>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950"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604F65" w:rsidRPr="009C04CD" w:rsidRDefault="00604F65" w:rsidP="00604F65">
            <w:pPr>
              <w:pStyle w:val="TableParagraph"/>
              <w:spacing w:line="238" w:lineRule="exact"/>
              <w:ind w:left="0"/>
              <w:rPr>
                <w:sz w:val="24"/>
                <w:szCs w:val="24"/>
              </w:rPr>
            </w:pPr>
          </w:p>
        </w:tc>
        <w:tc>
          <w:tcPr>
            <w:tcW w:w="8297" w:type="dxa"/>
            <w:gridSpan w:val="2"/>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0"/>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1" w:lineRule="exact"/>
              <w:rPr>
                <w:sz w:val="24"/>
                <w:szCs w:val="24"/>
                <w:lang w:val="en-US"/>
              </w:rPr>
            </w:pPr>
            <w:r w:rsidRPr="009C04CD">
              <w:rPr>
                <w:sz w:val="24"/>
                <w:szCs w:val="24"/>
                <w:lang w:val="en-US"/>
              </w:rPr>
              <w:t>7</w:t>
            </w:r>
          </w:p>
        </w:tc>
        <w:tc>
          <w:tcPr>
            <w:tcW w:w="3950"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1" w:lineRule="exact"/>
              <w:ind w:left="106"/>
              <w:rPr>
                <w:sz w:val="24"/>
                <w:szCs w:val="24"/>
                <w:lang w:val="en-US"/>
              </w:rPr>
            </w:pPr>
            <w:r w:rsidRPr="009C04CD">
              <w:rPr>
                <w:sz w:val="24"/>
                <w:szCs w:val="24"/>
                <w:lang w:val="en-US"/>
              </w:rPr>
              <w:t>Повреждѐнныеи</w:t>
            </w:r>
          </w:p>
        </w:tc>
        <w:tc>
          <w:tcPr>
            <w:tcW w:w="2410" w:type="dxa"/>
            <w:tcBorders>
              <w:top w:val="single" w:sz="4" w:space="0" w:color="000000"/>
              <w:left w:val="single" w:sz="4" w:space="0" w:color="000000"/>
              <w:bottom w:val="nil"/>
              <w:right w:val="single" w:sz="4" w:space="0" w:color="000000"/>
            </w:tcBorders>
            <w:hideMark/>
          </w:tcPr>
          <w:p w:rsidR="00604F65" w:rsidRPr="009C04CD" w:rsidRDefault="00604F65" w:rsidP="00604F65">
            <w:pPr>
              <w:pStyle w:val="TableParagraph"/>
              <w:spacing w:line="231" w:lineRule="exact"/>
              <w:ind w:left="0"/>
              <w:rPr>
                <w:sz w:val="24"/>
                <w:szCs w:val="24"/>
                <w:lang w:val="en-US"/>
              </w:rPr>
            </w:pPr>
          </w:p>
        </w:tc>
        <w:tc>
          <w:tcPr>
            <w:tcW w:w="8297" w:type="dxa"/>
            <w:gridSpan w:val="2"/>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фальшивыеденьги</w:t>
            </w:r>
          </w:p>
        </w:tc>
        <w:tc>
          <w:tcPr>
            <w:tcW w:w="2410" w:type="dxa"/>
            <w:tcBorders>
              <w:top w:val="nil"/>
              <w:left w:val="single" w:sz="4" w:space="0" w:color="000000"/>
              <w:bottom w:val="nil"/>
              <w:right w:val="single" w:sz="4" w:space="0" w:color="000000"/>
            </w:tcBorders>
            <w:hideMark/>
          </w:tcPr>
          <w:p w:rsidR="00604F65" w:rsidRPr="009C04CD" w:rsidRDefault="004B6DF8" w:rsidP="004B6DF8">
            <w:pPr>
              <w:pStyle w:val="TableParagraph"/>
              <w:spacing w:line="234" w:lineRule="exact"/>
              <w:ind w:left="0"/>
              <w:jc w:val="center"/>
              <w:rPr>
                <w:sz w:val="24"/>
                <w:szCs w:val="24"/>
              </w:rPr>
            </w:pPr>
            <w:r w:rsidRPr="009C04CD">
              <w:rPr>
                <w:sz w:val="24"/>
                <w:szCs w:val="24"/>
              </w:rPr>
              <w:t>1</w:t>
            </w: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образовательныхресурсов»</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lang w:val="en-US"/>
              </w:rPr>
            </w:pPr>
            <w:hyperlink r:id="rId1174" w:history="1">
              <w:r w:rsidR="00604F65" w:rsidRPr="009C04CD">
                <w:rPr>
                  <w:rStyle w:val="a7"/>
                  <w:color w:val="0066CC"/>
                  <w:sz w:val="24"/>
                  <w:szCs w:val="24"/>
                  <w:lang w:val="en-US"/>
                </w:rPr>
                <w:t>http://school-collektion.edu/ru</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75" w:history="1">
              <w:r w:rsidR="00604F65" w:rsidRPr="009C04CD">
                <w:rPr>
                  <w:rStyle w:val="a7"/>
                  <w:color w:val="0066CC"/>
                  <w:sz w:val="24"/>
                  <w:szCs w:val="24"/>
                  <w:lang w:val="en-US"/>
                </w:rPr>
                <w:t>https://uchi.ru/teachers/lk/main</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673"/>
                <w:tab w:val="left" w:pos="3231"/>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lang w:val="en-US"/>
              </w:rPr>
            </w:pPr>
            <w:hyperlink r:id="rId1176" w:history="1">
              <w:r w:rsidR="00604F65" w:rsidRPr="009C04CD">
                <w:rPr>
                  <w:rStyle w:val="a7"/>
                  <w:color w:val="0066CC"/>
                  <w:sz w:val="24"/>
                  <w:szCs w:val="24"/>
                  <w:lang w:val="en-US"/>
                </w:rPr>
                <w:t>http://www.nachalka.com/biblioteka</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lang w:val="en-US"/>
              </w:rPr>
            </w:pPr>
            <w:hyperlink r:id="rId1177" w:history="1">
              <w:r w:rsidR="00604F65" w:rsidRPr="009C04CD">
                <w:rPr>
                  <w:rStyle w:val="a7"/>
                  <w:color w:val="0066CC"/>
                  <w:sz w:val="24"/>
                  <w:szCs w:val="24"/>
                  <w:lang w:val="en-US"/>
                </w:rPr>
                <w:t>http://www.metodkabinet.eu/</w:t>
              </w:r>
            </w:hyperlink>
          </w:p>
        </w:tc>
      </w:tr>
      <w:tr w:rsidR="00604F65" w:rsidRPr="009C04CD" w:rsidTr="004B6DF8">
        <w:trPr>
          <w:trHeight w:val="253"/>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2"/>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rPr>
                <w:sz w:val="24"/>
                <w:szCs w:val="24"/>
                <w:lang w:val="en-US"/>
              </w:rPr>
            </w:pPr>
            <w:r w:rsidRPr="009C04CD">
              <w:rPr>
                <w:sz w:val="24"/>
                <w:szCs w:val="24"/>
                <w:lang w:val="en-US"/>
              </w:rPr>
              <w:t>8</w:t>
            </w:r>
          </w:p>
        </w:tc>
        <w:tc>
          <w:tcPr>
            <w:tcW w:w="3950"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ind w:left="106"/>
              <w:rPr>
                <w:sz w:val="24"/>
                <w:szCs w:val="24"/>
                <w:lang w:val="en-US"/>
              </w:rPr>
            </w:pPr>
            <w:r w:rsidRPr="009C04CD">
              <w:rPr>
                <w:sz w:val="24"/>
                <w:szCs w:val="24"/>
                <w:lang w:val="en-US"/>
              </w:rPr>
              <w:t>Лесныесладкоежки</w:t>
            </w:r>
          </w:p>
        </w:tc>
        <w:tc>
          <w:tcPr>
            <w:tcW w:w="2410" w:type="dxa"/>
            <w:tcBorders>
              <w:top w:val="single" w:sz="4" w:space="0" w:color="000000"/>
              <w:left w:val="single" w:sz="4" w:space="0" w:color="000000"/>
              <w:bottom w:val="nil"/>
              <w:right w:val="single" w:sz="4" w:space="0" w:color="000000"/>
            </w:tcBorders>
            <w:hideMark/>
          </w:tcPr>
          <w:p w:rsidR="00604F65" w:rsidRPr="009C04CD" w:rsidRDefault="004B6DF8" w:rsidP="004B6DF8">
            <w:pPr>
              <w:pStyle w:val="TableParagraph"/>
              <w:spacing w:line="233" w:lineRule="exact"/>
              <w:ind w:left="0"/>
              <w:jc w:val="center"/>
              <w:rPr>
                <w:sz w:val="24"/>
                <w:szCs w:val="24"/>
              </w:rPr>
            </w:pPr>
            <w:r w:rsidRPr="009C04CD">
              <w:rPr>
                <w:sz w:val="24"/>
                <w:szCs w:val="24"/>
              </w:rPr>
              <w:t>1</w:t>
            </w:r>
          </w:p>
        </w:tc>
        <w:tc>
          <w:tcPr>
            <w:tcW w:w="8297" w:type="dxa"/>
            <w:gridSpan w:val="2"/>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3"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образовательныхресурсов»</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78" w:history="1">
              <w:r w:rsidR="00604F65" w:rsidRPr="009C04CD">
                <w:rPr>
                  <w:rStyle w:val="a7"/>
                  <w:color w:val="0066CC"/>
                  <w:sz w:val="24"/>
                  <w:szCs w:val="24"/>
                  <w:lang w:val="en-US"/>
                </w:rPr>
                <w:t>http://school-collektion.edu/ru</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79" w:history="1">
              <w:r w:rsidR="00604F65" w:rsidRPr="009C04CD">
                <w:rPr>
                  <w:rStyle w:val="a7"/>
                  <w:color w:val="0066CC"/>
                  <w:sz w:val="24"/>
                  <w:szCs w:val="24"/>
                  <w:lang w:val="en-US"/>
                </w:rPr>
                <w:t>https://uchi.ru/teachers/lk/main</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672"/>
                <w:tab w:val="left" w:pos="3231"/>
              </w:tabs>
              <w:spacing w:line="23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80" w:history="1">
              <w:r w:rsidR="00604F65" w:rsidRPr="009C04CD">
                <w:rPr>
                  <w:rStyle w:val="a7"/>
                  <w:color w:val="0066CC"/>
                  <w:sz w:val="24"/>
                  <w:szCs w:val="24"/>
                  <w:lang w:val="en-US"/>
                </w:rPr>
                <w:t>http://www.nachalka.com/biblioteka</w:t>
              </w:r>
            </w:hyperlink>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4"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lang w:val="en-US"/>
              </w:rPr>
            </w:pPr>
            <w:hyperlink r:id="rId1181" w:history="1">
              <w:r w:rsidR="00604F65" w:rsidRPr="009C04CD">
                <w:rPr>
                  <w:rStyle w:val="a7"/>
                  <w:color w:val="0066CC"/>
                  <w:sz w:val="24"/>
                  <w:szCs w:val="24"/>
                  <w:lang w:val="en-US"/>
                </w:rPr>
                <w:t>http://www.metodkabinet.eu/</w:t>
              </w:r>
            </w:hyperlink>
          </w:p>
        </w:tc>
      </w:tr>
      <w:tr w:rsidR="00604F65" w:rsidRPr="009C04CD" w:rsidTr="004B6DF8">
        <w:trPr>
          <w:trHeight w:val="251"/>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4"/>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5" w:lineRule="exact"/>
              <w:rPr>
                <w:sz w:val="24"/>
                <w:szCs w:val="24"/>
                <w:lang w:val="en-US"/>
              </w:rPr>
            </w:pPr>
            <w:r w:rsidRPr="009C04CD">
              <w:rPr>
                <w:sz w:val="24"/>
                <w:szCs w:val="24"/>
                <w:lang w:val="en-US"/>
              </w:rPr>
              <w:t>9</w:t>
            </w:r>
          </w:p>
        </w:tc>
        <w:tc>
          <w:tcPr>
            <w:tcW w:w="3950"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5" w:lineRule="exact"/>
              <w:ind w:left="106"/>
              <w:rPr>
                <w:sz w:val="24"/>
                <w:szCs w:val="24"/>
                <w:lang w:val="en-US"/>
              </w:rPr>
            </w:pPr>
            <w:r w:rsidRPr="009C04CD">
              <w:rPr>
                <w:sz w:val="24"/>
                <w:szCs w:val="24"/>
                <w:lang w:val="en-US"/>
              </w:rPr>
              <w:t>ЛевТолстой.Зайцы</w:t>
            </w:r>
          </w:p>
        </w:tc>
        <w:tc>
          <w:tcPr>
            <w:tcW w:w="2410" w:type="dxa"/>
            <w:tcBorders>
              <w:top w:val="single" w:sz="4" w:space="0" w:color="000000"/>
              <w:left w:val="single" w:sz="4" w:space="0" w:color="000000"/>
              <w:bottom w:val="nil"/>
              <w:right w:val="single" w:sz="4" w:space="0" w:color="000000"/>
            </w:tcBorders>
            <w:hideMark/>
          </w:tcPr>
          <w:p w:rsidR="00604F65" w:rsidRPr="009C04CD" w:rsidRDefault="004B6DF8" w:rsidP="004B6DF8">
            <w:pPr>
              <w:pStyle w:val="TableParagraph"/>
              <w:spacing w:line="235" w:lineRule="exact"/>
              <w:ind w:left="0"/>
              <w:jc w:val="center"/>
              <w:rPr>
                <w:sz w:val="24"/>
                <w:szCs w:val="24"/>
              </w:rPr>
            </w:pPr>
            <w:r w:rsidRPr="009C04CD">
              <w:rPr>
                <w:sz w:val="24"/>
                <w:szCs w:val="24"/>
              </w:rPr>
              <w:t>1</w:t>
            </w:r>
          </w:p>
        </w:tc>
        <w:tc>
          <w:tcPr>
            <w:tcW w:w="8297" w:type="dxa"/>
            <w:gridSpan w:val="2"/>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5"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spacing w:line="232" w:lineRule="exact"/>
              <w:rPr>
                <w:sz w:val="24"/>
                <w:szCs w:val="24"/>
                <w:lang w:val="en-US"/>
              </w:rPr>
            </w:pPr>
            <w:r w:rsidRPr="009C04CD">
              <w:rPr>
                <w:sz w:val="24"/>
                <w:szCs w:val="24"/>
                <w:lang w:val="en-US"/>
              </w:rPr>
              <w:t>образовательныхресурсов»</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82" w:history="1">
              <w:r w:rsidR="00604F65" w:rsidRPr="009C04CD">
                <w:rPr>
                  <w:rStyle w:val="a7"/>
                  <w:color w:val="0066CC"/>
                  <w:sz w:val="24"/>
                  <w:szCs w:val="24"/>
                  <w:lang w:val="en-US"/>
                </w:rPr>
                <w:t>http://school-collektion.edu/ru</w:t>
              </w:r>
            </w:hyperlink>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nil"/>
            </w:tcBorders>
            <w:hideMark/>
          </w:tcPr>
          <w:p w:rsidR="00604F65" w:rsidRPr="009C04CD" w:rsidRDefault="00604F65" w:rsidP="00604F65">
            <w:pPr>
              <w:pStyle w:val="TableParagraph"/>
              <w:spacing w:line="234" w:lineRule="exact"/>
              <w:ind w:left="0"/>
              <w:rPr>
                <w:sz w:val="24"/>
                <w:szCs w:val="24"/>
                <w:lang w:val="en-US"/>
              </w:rPr>
            </w:pPr>
          </w:p>
        </w:tc>
        <w:tc>
          <w:tcPr>
            <w:tcW w:w="20" w:type="dxa"/>
            <w:vMerge w:val="restart"/>
            <w:tcBorders>
              <w:top w:val="nil"/>
              <w:left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77" w:type="dxa"/>
            <w:tcBorders>
              <w:top w:val="nil"/>
              <w:left w:val="single" w:sz="4" w:space="0" w:color="000000"/>
              <w:bottom w:val="nil"/>
              <w:right w:val="single" w:sz="4" w:space="0" w:color="000000"/>
            </w:tcBorders>
            <w:hideMark/>
          </w:tcPr>
          <w:p w:rsidR="00604F65" w:rsidRPr="009C04CD" w:rsidRDefault="00D00A05">
            <w:pPr>
              <w:pStyle w:val="TableParagraph"/>
              <w:spacing w:line="234" w:lineRule="exact"/>
              <w:rPr>
                <w:sz w:val="24"/>
                <w:szCs w:val="24"/>
                <w:lang w:val="en-US"/>
              </w:rPr>
            </w:pPr>
            <w:hyperlink r:id="rId1183" w:history="1">
              <w:r w:rsidR="00604F65" w:rsidRPr="009C04CD">
                <w:rPr>
                  <w:rStyle w:val="a7"/>
                  <w:color w:val="0066CC"/>
                  <w:sz w:val="24"/>
                  <w:szCs w:val="24"/>
                  <w:lang w:val="en-US"/>
                </w:rPr>
                <w:t>https://uchi.ru/teachers/lk/main</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nil"/>
            </w:tcBorders>
            <w:hideMark/>
          </w:tcPr>
          <w:p w:rsidR="00604F65" w:rsidRPr="009C04CD" w:rsidRDefault="00604F65" w:rsidP="00604F65">
            <w:pPr>
              <w:pStyle w:val="TableParagraph"/>
              <w:spacing w:line="234" w:lineRule="exact"/>
              <w:ind w:left="0"/>
              <w:rPr>
                <w:sz w:val="24"/>
                <w:szCs w:val="24"/>
                <w:lang w:val="en-US"/>
              </w:rPr>
            </w:pPr>
          </w:p>
        </w:tc>
        <w:tc>
          <w:tcPr>
            <w:tcW w:w="20" w:type="dxa"/>
            <w:vMerge/>
            <w:tcBorders>
              <w:left w:val="nil"/>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77" w:type="dxa"/>
            <w:tcBorders>
              <w:top w:val="nil"/>
              <w:left w:val="single" w:sz="4" w:space="0" w:color="000000"/>
              <w:bottom w:val="nil"/>
              <w:right w:val="single" w:sz="4" w:space="0" w:color="000000"/>
            </w:tcBorders>
            <w:hideMark/>
          </w:tcPr>
          <w:p w:rsidR="00604F65" w:rsidRPr="009C04CD" w:rsidRDefault="00604F65">
            <w:pPr>
              <w:pStyle w:val="TableParagraph"/>
              <w:tabs>
                <w:tab w:val="left" w:pos="1672"/>
                <w:tab w:val="left" w:pos="3231"/>
              </w:tabs>
              <w:spacing w:line="23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100"/>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2"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84" w:history="1">
              <w:r w:rsidR="00604F65" w:rsidRPr="009C04CD">
                <w:rPr>
                  <w:rStyle w:val="a7"/>
                  <w:color w:val="0066CC"/>
                  <w:sz w:val="24"/>
                  <w:szCs w:val="24"/>
                  <w:lang w:val="en-US"/>
                </w:rPr>
                <w:t>http://www.nachalka.com/biblioteka</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4"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805"/>
              </w:tabs>
              <w:spacing w:line="234"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D00A05">
            <w:pPr>
              <w:pStyle w:val="TableParagraph"/>
              <w:spacing w:line="232" w:lineRule="exact"/>
              <w:rPr>
                <w:sz w:val="24"/>
                <w:szCs w:val="24"/>
                <w:lang w:val="en-US"/>
              </w:rPr>
            </w:pPr>
            <w:hyperlink r:id="rId1185" w:history="1">
              <w:r w:rsidR="00604F65" w:rsidRPr="009C04CD">
                <w:rPr>
                  <w:rStyle w:val="a7"/>
                  <w:color w:val="0066CC"/>
                  <w:sz w:val="24"/>
                  <w:szCs w:val="24"/>
                  <w:lang w:val="en-US"/>
                </w:rPr>
                <w:t>http://www.metodkabinet.eu/</w:t>
              </w:r>
            </w:hyperlink>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7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1"/>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950"/>
        <w:gridCol w:w="2268"/>
        <w:gridCol w:w="8434"/>
      </w:tblGrid>
      <w:tr w:rsidR="00604F65" w:rsidRPr="009C04CD" w:rsidTr="004B6DF8">
        <w:trPr>
          <w:trHeight w:val="1009"/>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r>
      <w:tr w:rsidR="00604F65" w:rsidRPr="00163E75"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10</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851"/>
              <w:rPr>
                <w:sz w:val="24"/>
                <w:szCs w:val="24"/>
                <w:lang w:val="en-US"/>
              </w:rPr>
            </w:pPr>
            <w:r w:rsidRPr="009C04CD">
              <w:rPr>
                <w:sz w:val="24"/>
                <w:szCs w:val="24"/>
                <w:lang w:val="en-US"/>
              </w:rPr>
              <w:t>Прозайчатизайчиху</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18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187"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color w:val="0066CC"/>
                <w:spacing w:val="1"/>
                <w:sz w:val="24"/>
                <w:szCs w:val="24"/>
              </w:rPr>
            </w:pPr>
            <w:hyperlink r:id="rId118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D00A05">
            <w:pPr>
              <w:pStyle w:val="TableParagraph"/>
              <w:tabs>
                <w:tab w:val="left" w:pos="2804"/>
              </w:tabs>
              <w:spacing w:line="252" w:lineRule="exact"/>
              <w:ind w:right="101"/>
              <w:rPr>
                <w:sz w:val="24"/>
                <w:szCs w:val="24"/>
              </w:rPr>
            </w:pPr>
            <w:hyperlink r:id="rId1189"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2782"/>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11</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ind w:left="106"/>
              <w:rPr>
                <w:sz w:val="24"/>
                <w:szCs w:val="24"/>
                <w:lang w:val="en-US"/>
              </w:rPr>
            </w:pPr>
            <w:r w:rsidRPr="009C04CD">
              <w:rPr>
                <w:sz w:val="24"/>
                <w:szCs w:val="24"/>
                <w:lang w:val="en-US"/>
              </w:rPr>
              <w:t>Банковскаякарта</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19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191"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sz w:val="24"/>
                <w:szCs w:val="24"/>
              </w:rPr>
            </w:pPr>
            <w:hyperlink r:id="rId119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19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12</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520"/>
              <w:rPr>
                <w:sz w:val="24"/>
                <w:szCs w:val="24"/>
                <w:lang w:val="en-US"/>
              </w:rPr>
            </w:pPr>
            <w:r w:rsidRPr="009C04CD">
              <w:rPr>
                <w:sz w:val="24"/>
                <w:szCs w:val="24"/>
                <w:lang w:val="en-US"/>
              </w:rPr>
              <w:t>ПроЗайчишкуиовощи</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2"/>
              </w:tabs>
              <w:ind w:right="95"/>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2"/>
              </w:tabs>
              <w:ind w:right="95"/>
              <w:rPr>
                <w:sz w:val="24"/>
                <w:szCs w:val="24"/>
              </w:rPr>
            </w:pPr>
            <w:hyperlink r:id="rId119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195"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color w:val="0066CC"/>
                <w:spacing w:val="1"/>
                <w:sz w:val="24"/>
                <w:szCs w:val="24"/>
              </w:rPr>
            </w:pPr>
            <w:hyperlink r:id="rId119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D00A05">
            <w:pPr>
              <w:pStyle w:val="TableParagraph"/>
              <w:tabs>
                <w:tab w:val="left" w:pos="2804"/>
              </w:tabs>
              <w:spacing w:line="252" w:lineRule="exact"/>
              <w:ind w:right="101"/>
              <w:rPr>
                <w:sz w:val="24"/>
                <w:szCs w:val="24"/>
              </w:rPr>
            </w:pPr>
            <w:hyperlink r:id="rId1197"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756"/>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1" w:lineRule="exact"/>
              <w:rPr>
                <w:sz w:val="24"/>
                <w:szCs w:val="24"/>
                <w:lang w:val="en-US"/>
              </w:rPr>
            </w:pPr>
            <w:r w:rsidRPr="009C04CD">
              <w:rPr>
                <w:sz w:val="24"/>
                <w:szCs w:val="24"/>
                <w:lang w:val="en-US"/>
              </w:rPr>
              <w:t>13</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342"/>
              <w:rPr>
                <w:sz w:val="24"/>
                <w:szCs w:val="24"/>
                <w:lang w:val="en-US"/>
              </w:rPr>
            </w:pPr>
            <w:r w:rsidRPr="009C04CD">
              <w:rPr>
                <w:sz w:val="24"/>
                <w:szCs w:val="24"/>
                <w:lang w:val="en-US"/>
              </w:rPr>
              <w:t>НиколайСладков.Весѐлаяигра</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41"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41" w:lineRule="exact"/>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4B6DF8" w:rsidRPr="009C04CD" w:rsidRDefault="00604F65">
            <w:pPr>
              <w:pStyle w:val="TableParagraph"/>
              <w:spacing w:line="252" w:lineRule="exact"/>
              <w:ind w:right="878"/>
              <w:rPr>
                <w:sz w:val="24"/>
                <w:szCs w:val="24"/>
              </w:rPr>
            </w:pPr>
            <w:r w:rsidRPr="009C04CD">
              <w:rPr>
                <w:sz w:val="24"/>
                <w:szCs w:val="24"/>
              </w:rPr>
              <w:t>образовательных ресурсов»</w:t>
            </w:r>
          </w:p>
          <w:p w:rsidR="00604F65" w:rsidRPr="009C04CD" w:rsidRDefault="00D00A05">
            <w:pPr>
              <w:pStyle w:val="TableParagraph"/>
              <w:spacing w:line="252" w:lineRule="exact"/>
              <w:ind w:right="878"/>
              <w:rPr>
                <w:sz w:val="24"/>
                <w:szCs w:val="24"/>
              </w:rPr>
            </w:pPr>
            <w:hyperlink r:id="rId1198" w:history="1">
              <w:r w:rsidR="00604F65" w:rsidRPr="009C04CD">
                <w:rPr>
                  <w:rStyle w:val="a7"/>
                  <w:color w:val="0066CC"/>
                  <w:spacing w:val="-1"/>
                  <w:sz w:val="24"/>
                  <w:szCs w:val="24"/>
                  <w:lang w:val="en-US"/>
                </w:rPr>
                <w:t>http</w:t>
              </w:r>
              <w:r w:rsidR="00604F65" w:rsidRPr="009C04CD">
                <w:rPr>
                  <w:rStyle w:val="a7"/>
                  <w:color w:val="0066CC"/>
                  <w:spacing w:val="-1"/>
                  <w:sz w:val="24"/>
                  <w:szCs w:val="24"/>
                </w:rPr>
                <w:t>://</w:t>
              </w:r>
              <w:r w:rsidR="00604F65" w:rsidRPr="009C04CD">
                <w:rPr>
                  <w:rStyle w:val="a7"/>
                  <w:color w:val="0066CC"/>
                  <w:spacing w:val="-1"/>
                  <w:sz w:val="24"/>
                  <w:szCs w:val="24"/>
                  <w:lang w:val="en-US"/>
                </w:rPr>
                <w:t>school</w:t>
              </w:r>
              <w:r w:rsidR="00604F65" w:rsidRPr="009C04CD">
                <w:rPr>
                  <w:rStyle w:val="a7"/>
                  <w:color w:val="0066CC"/>
                  <w:spacing w:val="-1"/>
                  <w:sz w:val="24"/>
                  <w:szCs w:val="24"/>
                </w:rPr>
                <w:t>-</w:t>
              </w:r>
              <w:r w:rsidR="00604F65" w:rsidRPr="009C04CD">
                <w:rPr>
                  <w:rStyle w:val="a7"/>
                  <w:color w:val="0066CC"/>
                  <w:spacing w:val="-1"/>
                  <w:sz w:val="24"/>
                  <w:szCs w:val="24"/>
                  <w:lang w:val="en-US"/>
                </w:rPr>
                <w:t>collektion</w:t>
              </w:r>
              <w:r w:rsidR="00604F65" w:rsidRPr="009C04CD">
                <w:rPr>
                  <w:rStyle w:val="a7"/>
                  <w:color w:val="0066CC"/>
                  <w:spacing w:val="-1"/>
                  <w:sz w:val="24"/>
                  <w:szCs w:val="24"/>
                </w:rPr>
                <w:t>.</w:t>
              </w:r>
              <w:r w:rsidR="00604F65" w:rsidRPr="009C04CD">
                <w:rPr>
                  <w:rStyle w:val="a7"/>
                  <w:color w:val="0066CC"/>
                  <w:spacing w:val="-1"/>
                  <w:sz w:val="24"/>
                  <w:szCs w:val="24"/>
                  <w:lang w:val="en-US"/>
                </w:rPr>
                <w:t>edu</w:t>
              </w:r>
              <w:r w:rsidR="00604F65" w:rsidRPr="009C04CD">
                <w:rPr>
                  <w:rStyle w:val="a7"/>
                  <w:color w:val="0066CC"/>
                  <w:spacing w:val="-1"/>
                  <w:sz w:val="24"/>
                  <w:szCs w:val="24"/>
                </w:rPr>
                <w:t>/</w:t>
              </w:r>
              <w:r w:rsidR="00604F65"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808"/>
        <w:gridCol w:w="2552"/>
        <w:gridCol w:w="8292"/>
      </w:tblGrid>
      <w:tr w:rsidR="00604F65" w:rsidRPr="00163E75" w:rsidTr="004B6DF8">
        <w:trPr>
          <w:trHeight w:val="278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80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spacing w:line="238" w:lineRule="exact"/>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D00A05">
            <w:pPr>
              <w:pStyle w:val="TableParagraph"/>
              <w:spacing w:line="238" w:lineRule="exact"/>
              <w:rPr>
                <w:sz w:val="24"/>
                <w:szCs w:val="24"/>
              </w:rPr>
            </w:pPr>
            <w:hyperlink r:id="rId119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color w:val="0066CC"/>
                <w:spacing w:val="1"/>
                <w:sz w:val="24"/>
                <w:szCs w:val="24"/>
              </w:rPr>
            </w:pPr>
            <w:hyperlink r:id="rId120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0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4303"/>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rPr>
                <w:sz w:val="24"/>
                <w:szCs w:val="24"/>
                <w:lang w:val="en-US"/>
              </w:rPr>
            </w:pPr>
            <w:r w:rsidRPr="009C04CD">
              <w:rPr>
                <w:sz w:val="24"/>
                <w:szCs w:val="24"/>
                <w:lang w:val="en-US"/>
              </w:rPr>
              <w:t>14</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ind w:left="106"/>
              <w:rPr>
                <w:sz w:val="24"/>
                <w:szCs w:val="24"/>
                <w:lang w:val="en-US"/>
              </w:rPr>
            </w:pPr>
            <w:r w:rsidRPr="009C04CD">
              <w:rPr>
                <w:sz w:val="24"/>
                <w:szCs w:val="24"/>
                <w:lang w:val="en-US"/>
              </w:rPr>
              <w:t>Лисьизабавы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0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03"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color w:val="0066CC"/>
                <w:spacing w:val="1"/>
                <w:sz w:val="24"/>
                <w:szCs w:val="24"/>
              </w:rPr>
            </w:pPr>
            <w:hyperlink r:id="rId120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252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15</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rPr>
            </w:pPr>
            <w:r w:rsidRPr="009C04CD">
              <w:rPr>
                <w:sz w:val="24"/>
                <w:szCs w:val="24"/>
              </w:rPr>
              <w:t>Безопасность</w:t>
            </w:r>
          </w:p>
          <w:p w:rsidR="00604F65" w:rsidRPr="009C04CD" w:rsidRDefault="00604F65">
            <w:pPr>
              <w:pStyle w:val="TableParagraph"/>
              <w:spacing w:line="252" w:lineRule="exact"/>
              <w:ind w:left="106"/>
              <w:rPr>
                <w:sz w:val="24"/>
                <w:szCs w:val="24"/>
              </w:rPr>
            </w:pPr>
            <w:r w:rsidRPr="009C04CD">
              <w:rPr>
                <w:sz w:val="24"/>
                <w:szCs w:val="24"/>
              </w:rPr>
              <w:t>денегна</w:t>
            </w:r>
          </w:p>
          <w:p w:rsidR="00604F65" w:rsidRPr="009C04CD" w:rsidRDefault="00604F65">
            <w:pPr>
              <w:pStyle w:val="TableParagraph"/>
              <w:spacing w:before="3"/>
              <w:ind w:left="106"/>
              <w:rPr>
                <w:sz w:val="24"/>
                <w:szCs w:val="24"/>
              </w:rPr>
            </w:pPr>
            <w:r w:rsidRPr="009C04CD">
              <w:rPr>
                <w:sz w:val="24"/>
                <w:szCs w:val="24"/>
              </w:rPr>
              <w:t>банковскойкарте</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«Единая    коллекция     цифровых</w:t>
            </w:r>
          </w:p>
          <w:p w:rsidR="004B6DF8" w:rsidRPr="009C04CD" w:rsidRDefault="00604F65">
            <w:pPr>
              <w:pStyle w:val="TableParagraph"/>
              <w:ind w:right="807"/>
              <w:jc w:val="both"/>
              <w:rPr>
                <w:spacing w:val="1"/>
                <w:sz w:val="24"/>
                <w:szCs w:val="24"/>
              </w:rPr>
            </w:pPr>
            <w:r w:rsidRPr="009C04CD">
              <w:rPr>
                <w:sz w:val="24"/>
                <w:szCs w:val="24"/>
              </w:rPr>
              <w:t>образовательных ресурсов»</w:t>
            </w:r>
          </w:p>
          <w:p w:rsidR="00604F65" w:rsidRPr="009C04CD" w:rsidRDefault="00D00A05">
            <w:pPr>
              <w:pStyle w:val="TableParagraph"/>
              <w:ind w:right="807"/>
              <w:jc w:val="both"/>
              <w:rPr>
                <w:sz w:val="24"/>
                <w:szCs w:val="24"/>
              </w:rPr>
            </w:pPr>
            <w:hyperlink r:id="rId120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07"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sz w:val="24"/>
                <w:szCs w:val="24"/>
              </w:rPr>
            </w:pPr>
            <w:hyperlink r:id="rId120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604F65" w:rsidRPr="009C04CD" w:rsidRDefault="00D00A05">
            <w:pPr>
              <w:pStyle w:val="TableParagraph"/>
              <w:spacing w:line="241" w:lineRule="exact"/>
              <w:rPr>
                <w:sz w:val="24"/>
                <w:szCs w:val="24"/>
              </w:rPr>
            </w:pPr>
            <w:hyperlink r:id="rId1209"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808"/>
        <w:gridCol w:w="2552"/>
        <w:gridCol w:w="8292"/>
      </w:tblGrid>
      <w:tr w:rsidR="00604F65" w:rsidRPr="00163E75"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lastRenderedPageBreak/>
              <w:t>16</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Лисьиноры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spacing w:line="238" w:lineRule="exact"/>
              <w:rPr>
                <w:sz w:val="24"/>
                <w:szCs w:val="24"/>
              </w:rPr>
            </w:pPr>
          </w:p>
          <w:p w:rsidR="00604F65" w:rsidRPr="009C04CD" w:rsidRDefault="004B6DF8" w:rsidP="004B6DF8">
            <w:pPr>
              <w:pStyle w:val="TableParagraph"/>
              <w:spacing w:line="238"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jc w:val="both"/>
              <w:rPr>
                <w:sz w:val="24"/>
                <w:szCs w:val="24"/>
              </w:rPr>
            </w:pPr>
            <w:r w:rsidRPr="009C04CD">
              <w:rPr>
                <w:sz w:val="24"/>
                <w:szCs w:val="24"/>
              </w:rPr>
              <w:t>«Единая    коллекция     цифровых</w:t>
            </w:r>
          </w:p>
          <w:p w:rsidR="004B6DF8" w:rsidRPr="009C04CD" w:rsidRDefault="00604F65">
            <w:pPr>
              <w:pStyle w:val="TableParagraph"/>
              <w:ind w:right="807"/>
              <w:jc w:val="both"/>
              <w:rPr>
                <w:sz w:val="24"/>
                <w:szCs w:val="24"/>
              </w:rPr>
            </w:pPr>
            <w:r w:rsidRPr="009C04CD">
              <w:rPr>
                <w:sz w:val="24"/>
                <w:szCs w:val="24"/>
              </w:rPr>
              <w:t>образовательных ресурсов»</w:t>
            </w:r>
          </w:p>
          <w:p w:rsidR="00604F65" w:rsidRPr="009C04CD" w:rsidRDefault="00D00A05">
            <w:pPr>
              <w:pStyle w:val="TableParagraph"/>
              <w:ind w:right="807"/>
              <w:jc w:val="both"/>
              <w:rPr>
                <w:sz w:val="24"/>
                <w:szCs w:val="24"/>
              </w:rPr>
            </w:pPr>
            <w:hyperlink r:id="rId121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11"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2"/>
              </w:tabs>
              <w:ind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spacing w:line="252" w:lineRule="exact"/>
              <w:ind w:right="97"/>
              <w:rPr>
                <w:color w:val="0066CC"/>
                <w:spacing w:val="1"/>
                <w:sz w:val="24"/>
                <w:szCs w:val="24"/>
              </w:rPr>
            </w:pPr>
            <w:hyperlink r:id="rId121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spacing w:line="252" w:lineRule="exact"/>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1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404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17</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Обыкновенные</w:t>
            </w:r>
          </w:p>
          <w:p w:rsidR="00604F65" w:rsidRPr="009C04CD" w:rsidRDefault="00604F65">
            <w:pPr>
              <w:pStyle w:val="TableParagraph"/>
              <w:spacing w:line="253" w:lineRule="exact"/>
              <w:ind w:left="106"/>
              <w:rPr>
                <w:sz w:val="24"/>
                <w:szCs w:val="24"/>
                <w:lang w:val="en-US"/>
              </w:rPr>
            </w:pPr>
            <w:r w:rsidRPr="009C04CD">
              <w:rPr>
                <w:sz w:val="24"/>
                <w:szCs w:val="24"/>
                <w:lang w:val="en-US"/>
              </w:rPr>
              <w:t>кроты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«Единая    коллекция     цифровых</w:t>
            </w:r>
          </w:p>
          <w:p w:rsidR="004B6DF8" w:rsidRPr="009C04CD" w:rsidRDefault="00604F65">
            <w:pPr>
              <w:pStyle w:val="TableParagraph"/>
              <w:ind w:right="806"/>
              <w:jc w:val="both"/>
              <w:rPr>
                <w:spacing w:val="1"/>
                <w:sz w:val="24"/>
                <w:szCs w:val="24"/>
              </w:rPr>
            </w:pPr>
            <w:r w:rsidRPr="009C04CD">
              <w:rPr>
                <w:sz w:val="24"/>
                <w:szCs w:val="24"/>
              </w:rPr>
              <w:t>образовательных ресурсов»</w:t>
            </w:r>
          </w:p>
          <w:p w:rsidR="00604F65" w:rsidRPr="009C04CD" w:rsidRDefault="00D00A05">
            <w:pPr>
              <w:pStyle w:val="TableParagraph"/>
              <w:ind w:right="806"/>
              <w:jc w:val="both"/>
              <w:rPr>
                <w:sz w:val="24"/>
                <w:szCs w:val="24"/>
              </w:rPr>
            </w:pPr>
            <w:hyperlink r:id="rId121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15"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spacing w:before="3"/>
              <w:ind w:right="97"/>
              <w:rPr>
                <w:sz w:val="24"/>
                <w:szCs w:val="24"/>
              </w:rPr>
            </w:pPr>
            <w:hyperlink r:id="rId121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spacing w:before="3"/>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1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18</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ind w:left="106"/>
              <w:rPr>
                <w:sz w:val="24"/>
                <w:szCs w:val="24"/>
                <w:lang w:val="en-US"/>
              </w:rPr>
            </w:pPr>
            <w:r w:rsidRPr="009C04CD">
              <w:rPr>
                <w:sz w:val="24"/>
                <w:szCs w:val="24"/>
                <w:lang w:val="en-US"/>
              </w:rPr>
              <w:t>Прокрота</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ind w:right="175"/>
              <w:rPr>
                <w:sz w:val="24"/>
                <w:szCs w:val="24"/>
              </w:rPr>
            </w:pPr>
          </w:p>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1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1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sz w:val="24"/>
                <w:szCs w:val="24"/>
              </w:rPr>
            </w:pPr>
            <w:hyperlink r:id="rId122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w:t>
            </w:r>
          </w:p>
          <w:p w:rsidR="00604F65" w:rsidRPr="009C04CD" w:rsidRDefault="00604F65">
            <w:pPr>
              <w:pStyle w:val="TableParagraph"/>
              <w:tabs>
                <w:tab w:val="left" w:pos="2804"/>
              </w:tabs>
              <w:spacing w:line="252" w:lineRule="exact"/>
              <w:ind w:right="101"/>
              <w:rPr>
                <w:sz w:val="24"/>
                <w:szCs w:val="24"/>
              </w:rPr>
            </w:pPr>
            <w:r w:rsidRPr="009C04CD">
              <w:rPr>
                <w:spacing w:val="-1"/>
                <w:sz w:val="24"/>
                <w:szCs w:val="24"/>
              </w:rPr>
              <w:t>т</w:t>
            </w:r>
            <w:hyperlink r:id="rId12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506"/>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4" w:lineRule="exact"/>
              <w:rPr>
                <w:sz w:val="24"/>
                <w:szCs w:val="24"/>
                <w:lang w:val="en-US"/>
              </w:rPr>
            </w:pPr>
            <w:r w:rsidRPr="009C04CD">
              <w:rPr>
                <w:sz w:val="24"/>
                <w:szCs w:val="24"/>
                <w:lang w:val="en-US"/>
              </w:rPr>
              <w:t>19</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4" w:lineRule="exact"/>
              <w:ind w:left="106"/>
              <w:rPr>
                <w:sz w:val="24"/>
                <w:szCs w:val="24"/>
                <w:lang w:val="en-US"/>
              </w:rPr>
            </w:pPr>
            <w:r w:rsidRPr="009C04CD">
              <w:rPr>
                <w:sz w:val="24"/>
                <w:szCs w:val="24"/>
                <w:lang w:val="en-US"/>
              </w:rPr>
              <w:t>Прокредиты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43" w:lineRule="exact"/>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43" w:lineRule="exact"/>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604F65" w:rsidRPr="009C04CD" w:rsidRDefault="00604F65">
            <w:pPr>
              <w:pStyle w:val="TableParagraph"/>
              <w:spacing w:line="243" w:lineRule="exact"/>
              <w:rPr>
                <w:sz w:val="24"/>
                <w:szCs w:val="24"/>
              </w:rPr>
            </w:pPr>
            <w:r w:rsidRPr="009C04CD">
              <w:rPr>
                <w:sz w:val="24"/>
                <w:szCs w:val="24"/>
              </w:rPr>
              <w:t>образовательныхресурсов»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808"/>
        <w:gridCol w:w="2552"/>
        <w:gridCol w:w="8292"/>
      </w:tblGrid>
      <w:tr w:rsidR="00604F65" w:rsidRPr="00163E75" w:rsidTr="004B6DF8">
        <w:trPr>
          <w:trHeight w:val="202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80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D00A05">
            <w:pPr>
              <w:pStyle w:val="TableParagraph"/>
              <w:spacing w:line="238" w:lineRule="exact"/>
              <w:rPr>
                <w:sz w:val="24"/>
                <w:szCs w:val="24"/>
              </w:rPr>
            </w:pPr>
            <w:hyperlink r:id="rId122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p>
          <w:p w:rsidR="00604F65" w:rsidRPr="009C04CD" w:rsidRDefault="00D00A05">
            <w:pPr>
              <w:pStyle w:val="TableParagraph"/>
              <w:spacing w:line="252" w:lineRule="exact"/>
              <w:rPr>
                <w:sz w:val="24"/>
                <w:szCs w:val="24"/>
              </w:rPr>
            </w:pPr>
            <w:hyperlink r:id="rId1223"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3"/>
                <w:tab w:val="left" w:pos="2909"/>
                <w:tab w:val="left" w:pos="3231"/>
              </w:tabs>
              <w:spacing w:before="3"/>
              <w:ind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color w:val="0066CC"/>
                <w:spacing w:val="1"/>
                <w:sz w:val="24"/>
                <w:szCs w:val="24"/>
              </w:rPr>
            </w:pPr>
            <w:hyperlink r:id="rId122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D00A05">
            <w:pPr>
              <w:pStyle w:val="TableParagraph"/>
              <w:tabs>
                <w:tab w:val="left" w:pos="2804"/>
              </w:tabs>
              <w:spacing w:line="252" w:lineRule="exact"/>
              <w:ind w:right="101"/>
              <w:rPr>
                <w:sz w:val="24"/>
                <w:szCs w:val="24"/>
              </w:rPr>
            </w:pPr>
            <w:hyperlink r:id="rId1225"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20</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644"/>
              <w:rPr>
                <w:sz w:val="24"/>
                <w:szCs w:val="24"/>
                <w:lang w:val="en-US"/>
              </w:rPr>
            </w:pPr>
            <w:r w:rsidRPr="009C04CD">
              <w:rPr>
                <w:sz w:val="24"/>
                <w:szCs w:val="24"/>
                <w:lang w:val="en-US"/>
              </w:rPr>
              <w:t>Корень – частьрастения</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2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27"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color w:val="0066CC"/>
                <w:spacing w:val="1"/>
                <w:sz w:val="24"/>
                <w:szCs w:val="24"/>
              </w:rPr>
            </w:pPr>
            <w:hyperlink r:id="rId122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4B6DF8" w:rsidRPr="009C04CD" w:rsidRDefault="004B6DF8">
            <w:pPr>
              <w:pStyle w:val="TableParagraph"/>
              <w:tabs>
                <w:tab w:val="left" w:pos="1952"/>
                <w:tab w:val="left" w:pos="2804"/>
              </w:tabs>
              <w:ind w:right="97"/>
              <w:rPr>
                <w:color w:val="0066CC"/>
                <w:spacing w:val="1"/>
                <w:sz w:val="24"/>
                <w:szCs w:val="24"/>
              </w:rPr>
            </w:pP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604F65" w:rsidRPr="009C04CD" w:rsidRDefault="00D00A05">
            <w:pPr>
              <w:pStyle w:val="TableParagraph"/>
              <w:spacing w:line="244" w:lineRule="exact"/>
              <w:rPr>
                <w:sz w:val="24"/>
                <w:szCs w:val="24"/>
              </w:rPr>
            </w:pPr>
            <w:hyperlink r:id="rId1229"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3795"/>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21</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80"/>
              <w:rPr>
                <w:sz w:val="24"/>
                <w:szCs w:val="24"/>
                <w:lang w:val="en-US"/>
              </w:rPr>
            </w:pPr>
            <w:r w:rsidRPr="009C04CD">
              <w:rPr>
                <w:spacing w:val="-1"/>
                <w:sz w:val="24"/>
                <w:szCs w:val="24"/>
                <w:lang w:val="en-US"/>
              </w:rPr>
              <w:t xml:space="preserve">Эдуард </w:t>
            </w:r>
            <w:r w:rsidRPr="009C04CD">
              <w:rPr>
                <w:sz w:val="24"/>
                <w:szCs w:val="24"/>
                <w:lang w:val="en-US"/>
              </w:rPr>
              <w:t>Шим.Тяжкийтруд</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4B6DF8" w:rsidRPr="009C04CD" w:rsidRDefault="004B6DF8">
            <w:pPr>
              <w:pStyle w:val="TableParagraph"/>
              <w:tabs>
                <w:tab w:val="left" w:pos="1253"/>
                <w:tab w:val="left" w:pos="2591"/>
              </w:tabs>
              <w:ind w:right="96"/>
              <w:rPr>
                <w:sz w:val="24"/>
                <w:szCs w:val="24"/>
              </w:rPr>
            </w:pPr>
          </w:p>
          <w:p w:rsidR="00604F65" w:rsidRPr="009C04CD" w:rsidRDefault="00D00A05">
            <w:pPr>
              <w:pStyle w:val="TableParagraph"/>
              <w:tabs>
                <w:tab w:val="left" w:pos="1253"/>
                <w:tab w:val="left" w:pos="2591"/>
              </w:tabs>
              <w:ind w:right="96"/>
              <w:rPr>
                <w:sz w:val="24"/>
                <w:szCs w:val="24"/>
              </w:rPr>
            </w:pPr>
            <w:hyperlink r:id="rId123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31"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color w:val="0066CC"/>
                <w:spacing w:val="1"/>
                <w:sz w:val="24"/>
                <w:szCs w:val="24"/>
              </w:rPr>
            </w:pPr>
            <w:hyperlink r:id="rId123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1266"/>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22</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ind w:left="106"/>
              <w:rPr>
                <w:sz w:val="24"/>
                <w:szCs w:val="24"/>
                <w:lang w:val="en-US"/>
              </w:rPr>
            </w:pPr>
            <w:r w:rsidRPr="009C04CD">
              <w:rPr>
                <w:sz w:val="24"/>
                <w:szCs w:val="24"/>
                <w:lang w:val="en-US"/>
              </w:rPr>
              <w:t>Проежа</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3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35"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3231"/>
              </w:tabs>
              <w:spacing w:line="24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808"/>
        <w:gridCol w:w="2694"/>
        <w:gridCol w:w="8150"/>
      </w:tblGrid>
      <w:tr w:rsidR="00604F65" w:rsidRPr="00163E75" w:rsidTr="004B6DF8">
        <w:trPr>
          <w:trHeight w:val="278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80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spacing w:line="239" w:lineRule="exact"/>
              <w:ind w:left="0"/>
              <w:rPr>
                <w:sz w:val="24"/>
                <w:szCs w:val="24"/>
              </w:rPr>
            </w:pPr>
          </w:p>
        </w:tc>
        <w:tc>
          <w:tcPr>
            <w:tcW w:w="81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2909"/>
              </w:tabs>
              <w:spacing w:line="238" w:lineRule="exact"/>
              <w:rPr>
                <w:sz w:val="24"/>
                <w:szCs w:val="24"/>
              </w:rPr>
            </w:pPr>
            <w:r w:rsidRPr="009C04CD">
              <w:rPr>
                <w:sz w:val="24"/>
                <w:szCs w:val="24"/>
              </w:rPr>
              <w:t>начальной</w:t>
            </w:r>
            <w:r w:rsidRPr="009C04CD">
              <w:rPr>
                <w:sz w:val="24"/>
                <w:szCs w:val="24"/>
              </w:rPr>
              <w:tab/>
              <w:t>школы</w:t>
            </w:r>
          </w:p>
          <w:p w:rsidR="004B6DF8" w:rsidRPr="009C04CD" w:rsidRDefault="00D00A05">
            <w:pPr>
              <w:pStyle w:val="TableParagraph"/>
              <w:tabs>
                <w:tab w:val="left" w:pos="1952"/>
                <w:tab w:val="left" w:pos="2804"/>
              </w:tabs>
              <w:ind w:right="97"/>
              <w:rPr>
                <w:color w:val="0066CC"/>
                <w:spacing w:val="1"/>
                <w:sz w:val="24"/>
                <w:szCs w:val="24"/>
              </w:rPr>
            </w:pPr>
            <w:hyperlink r:id="rId123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3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rPr>
                <w:sz w:val="24"/>
                <w:szCs w:val="24"/>
                <w:lang w:val="en-US"/>
              </w:rPr>
            </w:pPr>
            <w:r w:rsidRPr="009C04CD">
              <w:rPr>
                <w:sz w:val="24"/>
                <w:szCs w:val="24"/>
                <w:lang w:val="en-US"/>
              </w:rPr>
              <w:t>23</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ind w:left="106"/>
              <w:rPr>
                <w:sz w:val="24"/>
                <w:szCs w:val="24"/>
                <w:lang w:val="en-US"/>
              </w:rPr>
            </w:pPr>
            <w:r w:rsidRPr="009C04CD">
              <w:rPr>
                <w:sz w:val="24"/>
                <w:szCs w:val="24"/>
                <w:lang w:val="en-US"/>
              </w:rPr>
              <w:t>Провклады</w:t>
            </w:r>
          </w:p>
        </w:tc>
        <w:tc>
          <w:tcPr>
            <w:tcW w:w="269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ind w:right="142"/>
              <w:rPr>
                <w:sz w:val="24"/>
                <w:szCs w:val="24"/>
              </w:rPr>
            </w:pPr>
          </w:p>
          <w:p w:rsidR="00604F65" w:rsidRPr="009C04CD" w:rsidRDefault="004B6DF8" w:rsidP="004B6DF8">
            <w:pPr>
              <w:pStyle w:val="TableParagraph"/>
              <w:ind w:left="0" w:right="204"/>
              <w:jc w:val="center"/>
              <w:rPr>
                <w:sz w:val="24"/>
                <w:szCs w:val="24"/>
              </w:rPr>
            </w:pPr>
            <w:r w:rsidRPr="009C04CD">
              <w:rPr>
                <w:sz w:val="24"/>
                <w:szCs w:val="24"/>
              </w:rPr>
              <w:t>1</w:t>
            </w:r>
          </w:p>
        </w:tc>
        <w:tc>
          <w:tcPr>
            <w:tcW w:w="8150"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3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3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color w:val="0066CC"/>
                <w:spacing w:val="1"/>
                <w:sz w:val="24"/>
                <w:szCs w:val="24"/>
              </w:rPr>
            </w:pPr>
            <w:hyperlink r:id="rId124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604F65" w:rsidRPr="009C04CD" w:rsidRDefault="00D00A05">
            <w:pPr>
              <w:pStyle w:val="TableParagraph"/>
              <w:spacing w:line="244" w:lineRule="exact"/>
              <w:rPr>
                <w:sz w:val="24"/>
                <w:szCs w:val="24"/>
              </w:rPr>
            </w:pPr>
            <w:hyperlink r:id="rId1241"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24</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Занимательные</w:t>
            </w:r>
          </w:p>
          <w:p w:rsidR="00604F65" w:rsidRPr="009C04CD" w:rsidRDefault="00604F65">
            <w:pPr>
              <w:pStyle w:val="TableParagraph"/>
              <w:spacing w:before="3"/>
              <w:ind w:left="106"/>
              <w:rPr>
                <w:sz w:val="24"/>
                <w:szCs w:val="24"/>
                <w:lang w:val="en-US"/>
              </w:rPr>
            </w:pPr>
            <w:r w:rsidRPr="009C04CD">
              <w:rPr>
                <w:sz w:val="24"/>
                <w:szCs w:val="24"/>
                <w:lang w:val="en-US"/>
              </w:rPr>
              <w:t>особенностияблока</w:t>
            </w:r>
          </w:p>
        </w:tc>
        <w:tc>
          <w:tcPr>
            <w:tcW w:w="2694"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1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«Единая    коллекция     цифровых</w:t>
            </w:r>
          </w:p>
          <w:p w:rsidR="004B6DF8" w:rsidRPr="009C04CD" w:rsidRDefault="00604F65">
            <w:pPr>
              <w:pStyle w:val="TableParagraph"/>
              <w:spacing w:before="3"/>
              <w:ind w:right="807"/>
              <w:jc w:val="both"/>
              <w:rPr>
                <w:spacing w:val="1"/>
                <w:sz w:val="24"/>
                <w:szCs w:val="24"/>
              </w:rPr>
            </w:pPr>
            <w:r w:rsidRPr="009C04CD">
              <w:rPr>
                <w:sz w:val="24"/>
                <w:szCs w:val="24"/>
              </w:rPr>
              <w:t>образовательных ресурсов»</w:t>
            </w:r>
          </w:p>
          <w:p w:rsidR="00604F65" w:rsidRPr="009C04CD" w:rsidRDefault="00D00A05">
            <w:pPr>
              <w:pStyle w:val="TableParagraph"/>
              <w:spacing w:before="3"/>
              <w:ind w:right="807"/>
              <w:jc w:val="both"/>
              <w:rPr>
                <w:sz w:val="24"/>
                <w:szCs w:val="24"/>
              </w:rPr>
            </w:pPr>
            <w:hyperlink r:id="rId124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43"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sz w:val="24"/>
                <w:szCs w:val="24"/>
              </w:rPr>
            </w:pPr>
            <w:hyperlink r:id="rId124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604F65" w:rsidRPr="009C04CD" w:rsidRDefault="00D00A05">
            <w:pPr>
              <w:pStyle w:val="TableParagraph"/>
              <w:spacing w:line="244" w:lineRule="exact"/>
              <w:rPr>
                <w:sz w:val="24"/>
                <w:szCs w:val="24"/>
              </w:rPr>
            </w:pPr>
            <w:hyperlink r:id="rId1245"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177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25</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Полевой</w:t>
            </w:r>
          </w:p>
          <w:p w:rsidR="00604F65" w:rsidRPr="009C04CD" w:rsidRDefault="00604F65">
            <w:pPr>
              <w:pStyle w:val="TableParagraph"/>
              <w:spacing w:before="3"/>
              <w:ind w:left="106"/>
              <w:rPr>
                <w:sz w:val="24"/>
                <w:szCs w:val="24"/>
                <w:lang w:val="en-US"/>
              </w:rPr>
            </w:pPr>
            <w:r w:rsidRPr="009C04CD">
              <w:rPr>
                <w:sz w:val="24"/>
                <w:szCs w:val="24"/>
                <w:lang w:val="en-US"/>
              </w:rPr>
              <w:t>хомяк</w:t>
            </w:r>
          </w:p>
        </w:tc>
        <w:tc>
          <w:tcPr>
            <w:tcW w:w="2694"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1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«Единая    коллекция     цифровых</w:t>
            </w:r>
          </w:p>
          <w:p w:rsidR="004B6DF8" w:rsidRPr="009C04CD" w:rsidRDefault="00604F65">
            <w:pPr>
              <w:pStyle w:val="TableParagraph"/>
              <w:spacing w:before="3"/>
              <w:ind w:right="805"/>
              <w:jc w:val="both"/>
              <w:rPr>
                <w:sz w:val="24"/>
                <w:szCs w:val="24"/>
              </w:rPr>
            </w:pPr>
            <w:r w:rsidRPr="009C04CD">
              <w:rPr>
                <w:sz w:val="24"/>
                <w:szCs w:val="24"/>
              </w:rPr>
              <w:t>образовательных ресурсов»</w:t>
            </w:r>
          </w:p>
          <w:p w:rsidR="00604F65" w:rsidRPr="009C04CD" w:rsidRDefault="00D00A05">
            <w:pPr>
              <w:pStyle w:val="TableParagraph"/>
              <w:spacing w:before="3"/>
              <w:ind w:right="805"/>
              <w:jc w:val="both"/>
              <w:rPr>
                <w:sz w:val="24"/>
                <w:szCs w:val="24"/>
              </w:rPr>
            </w:pPr>
            <w:hyperlink r:id="rId124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47"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604F65" w:rsidRPr="009C04CD" w:rsidRDefault="00D00A05">
            <w:pPr>
              <w:pStyle w:val="TableParagraph"/>
              <w:spacing w:line="241" w:lineRule="exact"/>
              <w:rPr>
                <w:sz w:val="24"/>
                <w:szCs w:val="24"/>
              </w:rPr>
            </w:pPr>
            <w:hyperlink r:id="rId124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667"/>
        <w:gridCol w:w="2693"/>
        <w:gridCol w:w="8292"/>
      </w:tblGrid>
      <w:tr w:rsidR="00604F65" w:rsidRPr="00163E75" w:rsidTr="004B6DF8">
        <w:trPr>
          <w:trHeight w:val="202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667"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04F65" w:rsidRPr="009C04CD" w:rsidRDefault="00604F65" w:rsidP="00604F65">
            <w:pPr>
              <w:pStyle w:val="TableParagraph"/>
              <w:spacing w:line="238" w:lineRule="exact"/>
              <w:rPr>
                <w:sz w:val="24"/>
                <w:szCs w:val="24"/>
              </w:rPr>
            </w:pPr>
          </w:p>
          <w:p w:rsidR="00604F65" w:rsidRPr="009C04CD" w:rsidRDefault="00604F65">
            <w:pPr>
              <w:pStyle w:val="TableParagraph"/>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952"/>
              </w:tabs>
              <w:spacing w:line="238" w:lineRule="exact"/>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4B6DF8" w:rsidRPr="009C04CD" w:rsidRDefault="00604F65">
            <w:pPr>
              <w:pStyle w:val="TableParagraph"/>
              <w:tabs>
                <w:tab w:val="left" w:pos="2804"/>
              </w:tabs>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D00A05">
            <w:pPr>
              <w:pStyle w:val="TableParagraph"/>
              <w:tabs>
                <w:tab w:val="left" w:pos="2804"/>
              </w:tabs>
              <w:ind w:right="101"/>
              <w:rPr>
                <w:sz w:val="24"/>
                <w:szCs w:val="24"/>
              </w:rPr>
            </w:pPr>
            <w:hyperlink r:id="rId1249"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3543"/>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26</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65"/>
              <w:rPr>
                <w:sz w:val="24"/>
                <w:szCs w:val="24"/>
                <w:lang w:val="en-US"/>
              </w:rPr>
            </w:pPr>
            <w:r w:rsidRPr="009C04CD">
              <w:rPr>
                <w:sz w:val="24"/>
                <w:szCs w:val="24"/>
                <w:lang w:val="en-US"/>
              </w:rPr>
              <w:t>Про полевогохомяка</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5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51"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rsidP="004B6DF8">
            <w:pPr>
              <w:pStyle w:val="TableParagraph"/>
              <w:tabs>
                <w:tab w:val="left" w:pos="1952"/>
                <w:tab w:val="left" w:pos="2804"/>
              </w:tabs>
              <w:ind w:right="97"/>
              <w:rPr>
                <w:color w:val="0066CC"/>
                <w:spacing w:val="1"/>
                <w:sz w:val="24"/>
                <w:szCs w:val="24"/>
              </w:rPr>
            </w:pPr>
            <w:hyperlink r:id="rId125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rsidP="004B6DF8">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252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27</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Ловушкидляденег</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spacing w:line="233" w:lineRule="exact"/>
              <w:rPr>
                <w:sz w:val="24"/>
                <w:szCs w:val="24"/>
              </w:rPr>
            </w:pPr>
          </w:p>
          <w:p w:rsidR="00604F65" w:rsidRPr="009C04CD" w:rsidRDefault="004B6DF8" w:rsidP="004B6DF8">
            <w:pPr>
              <w:pStyle w:val="TableParagraph"/>
              <w:spacing w:line="233"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3" w:lineRule="exact"/>
              <w:jc w:val="both"/>
              <w:rPr>
                <w:sz w:val="24"/>
                <w:szCs w:val="24"/>
              </w:rPr>
            </w:pPr>
            <w:r w:rsidRPr="009C04CD">
              <w:rPr>
                <w:sz w:val="24"/>
                <w:szCs w:val="24"/>
              </w:rPr>
              <w:t>«Единая    коллекция     цифровых</w:t>
            </w:r>
          </w:p>
          <w:p w:rsidR="004B6DF8" w:rsidRPr="009C04CD" w:rsidRDefault="00604F65">
            <w:pPr>
              <w:pStyle w:val="TableParagraph"/>
              <w:ind w:right="807"/>
              <w:jc w:val="both"/>
              <w:rPr>
                <w:sz w:val="24"/>
                <w:szCs w:val="24"/>
              </w:rPr>
            </w:pPr>
            <w:r w:rsidRPr="009C04CD">
              <w:rPr>
                <w:sz w:val="24"/>
                <w:szCs w:val="24"/>
              </w:rPr>
              <w:t>образовательных ресурсов»</w:t>
            </w:r>
          </w:p>
          <w:p w:rsidR="00604F65" w:rsidRPr="009C04CD" w:rsidRDefault="00D00A05">
            <w:pPr>
              <w:pStyle w:val="TableParagraph"/>
              <w:ind w:right="807"/>
              <w:jc w:val="both"/>
              <w:rPr>
                <w:sz w:val="24"/>
                <w:szCs w:val="24"/>
              </w:rPr>
            </w:pPr>
            <w:hyperlink r:id="rId125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55"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spacing w:before="1"/>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sz w:val="24"/>
                <w:szCs w:val="24"/>
              </w:rPr>
            </w:pPr>
            <w:hyperlink r:id="rId125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604F65" w:rsidRPr="009C04CD" w:rsidRDefault="00D00A05">
            <w:pPr>
              <w:pStyle w:val="TableParagraph"/>
              <w:spacing w:line="238" w:lineRule="exact"/>
              <w:rPr>
                <w:sz w:val="24"/>
                <w:szCs w:val="24"/>
              </w:rPr>
            </w:pPr>
            <w:hyperlink r:id="rId1257"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9C04CD" w:rsidTr="004B6DF8">
        <w:trPr>
          <w:trHeight w:val="1518"/>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28</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424"/>
              <w:rPr>
                <w:sz w:val="24"/>
                <w:szCs w:val="24"/>
              </w:rPr>
            </w:pPr>
            <w:r w:rsidRPr="009C04CD">
              <w:rPr>
                <w:sz w:val="24"/>
                <w:szCs w:val="24"/>
              </w:rPr>
              <w:t>Про хомяка и егозапасы</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4B6DF8" w:rsidRPr="009C04CD" w:rsidRDefault="004B6DF8">
            <w:pPr>
              <w:pStyle w:val="TableParagraph"/>
              <w:tabs>
                <w:tab w:val="left" w:pos="1253"/>
                <w:tab w:val="left" w:pos="2591"/>
              </w:tabs>
              <w:ind w:right="96"/>
              <w:rPr>
                <w:spacing w:val="1"/>
                <w:sz w:val="24"/>
                <w:szCs w:val="24"/>
              </w:rPr>
            </w:pPr>
          </w:p>
          <w:p w:rsidR="00604F65" w:rsidRPr="009C04CD" w:rsidRDefault="00D00A05">
            <w:pPr>
              <w:pStyle w:val="TableParagraph"/>
              <w:tabs>
                <w:tab w:val="left" w:pos="1253"/>
                <w:tab w:val="left" w:pos="2591"/>
              </w:tabs>
              <w:ind w:right="96"/>
              <w:rPr>
                <w:sz w:val="24"/>
                <w:szCs w:val="24"/>
              </w:rPr>
            </w:pPr>
            <w:hyperlink r:id="rId125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5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spacing w:line="252" w:lineRule="exact"/>
              <w:ind w:right="97"/>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667"/>
        <w:gridCol w:w="2693"/>
        <w:gridCol w:w="8292"/>
      </w:tblGrid>
      <w:tr w:rsidR="00604F65" w:rsidRPr="00163E75" w:rsidTr="004B6DF8">
        <w:trPr>
          <w:trHeight w:val="278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667"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D00A05">
            <w:pPr>
              <w:pStyle w:val="TableParagraph"/>
              <w:spacing w:line="238" w:lineRule="exact"/>
              <w:rPr>
                <w:sz w:val="24"/>
                <w:szCs w:val="24"/>
              </w:rPr>
            </w:pPr>
            <w:hyperlink r:id="rId126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2804"/>
              </w:tabs>
              <w:ind w:right="97"/>
              <w:jc w:val="both"/>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:информационно-методический</w:t>
            </w:r>
            <w:r w:rsidRPr="009C04CD">
              <w:rPr>
                <w:sz w:val="24"/>
                <w:szCs w:val="24"/>
              </w:rPr>
              <w:tab/>
              <w:t>кабинет</w:t>
            </w:r>
            <w:hyperlink r:id="rId126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329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rPr>
                <w:sz w:val="24"/>
                <w:szCs w:val="24"/>
                <w:lang w:val="en-US"/>
              </w:rPr>
            </w:pPr>
            <w:r w:rsidRPr="009C04CD">
              <w:rPr>
                <w:sz w:val="24"/>
                <w:szCs w:val="24"/>
                <w:lang w:val="en-US"/>
              </w:rPr>
              <w:t>29</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ind w:left="106"/>
              <w:rPr>
                <w:sz w:val="24"/>
                <w:szCs w:val="24"/>
                <w:lang w:val="en-US"/>
              </w:rPr>
            </w:pPr>
            <w:r w:rsidRPr="009C04CD">
              <w:rPr>
                <w:sz w:val="24"/>
                <w:szCs w:val="24"/>
                <w:lang w:val="en-US"/>
              </w:rPr>
              <w:t>Пробобров</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6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63"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sz w:val="24"/>
                <w:szCs w:val="24"/>
              </w:rPr>
            </w:pPr>
            <w:hyperlink r:id="rId126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6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328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30</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Бобры-строители</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«Единая    коллекция     цифровых</w:t>
            </w:r>
          </w:p>
          <w:p w:rsidR="004B6DF8" w:rsidRPr="009C04CD" w:rsidRDefault="00604F65">
            <w:pPr>
              <w:pStyle w:val="TableParagraph"/>
              <w:ind w:right="807"/>
              <w:jc w:val="both"/>
              <w:rPr>
                <w:spacing w:val="1"/>
                <w:sz w:val="24"/>
                <w:szCs w:val="24"/>
              </w:rPr>
            </w:pPr>
            <w:r w:rsidRPr="009C04CD">
              <w:rPr>
                <w:sz w:val="24"/>
                <w:szCs w:val="24"/>
              </w:rPr>
              <w:t>образовательных ресурсов»</w:t>
            </w:r>
          </w:p>
          <w:p w:rsidR="00604F65" w:rsidRPr="009C04CD" w:rsidRDefault="00D00A05">
            <w:pPr>
              <w:pStyle w:val="TableParagraph"/>
              <w:ind w:right="807"/>
              <w:jc w:val="both"/>
              <w:rPr>
                <w:sz w:val="24"/>
                <w:szCs w:val="24"/>
              </w:rPr>
            </w:pPr>
            <w:hyperlink r:id="rId126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67"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3"/>
                <w:tab w:val="left" w:pos="2804"/>
              </w:tabs>
              <w:spacing w:before="3"/>
              <w:ind w:right="97"/>
              <w:rPr>
                <w:color w:val="0066CC"/>
                <w:spacing w:val="1"/>
                <w:sz w:val="24"/>
                <w:szCs w:val="24"/>
              </w:rPr>
            </w:pPr>
            <w:hyperlink r:id="rId126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3"/>
                <w:tab w:val="left" w:pos="2804"/>
              </w:tabs>
              <w:spacing w:before="3"/>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z w:val="24"/>
                <w:szCs w:val="24"/>
              </w:rPr>
              <w:tab/>
              <w:t>кабинет</w:t>
            </w:r>
            <w:hyperlink r:id="rId126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4"/>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31</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Такие</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4"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34"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667"/>
        <w:gridCol w:w="2551"/>
        <w:gridCol w:w="8434"/>
      </w:tblGrid>
      <w:tr w:rsidR="00604F65" w:rsidRPr="00163E75" w:rsidTr="004B6DF8">
        <w:trPr>
          <w:trHeight w:val="2274"/>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разныеденьги</w:t>
            </w:r>
          </w:p>
        </w:tc>
        <w:tc>
          <w:tcPr>
            <w:tcW w:w="2551"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ind w:left="0"/>
              <w:rPr>
                <w:sz w:val="24"/>
                <w:szCs w:val="24"/>
              </w:rPr>
            </w:pP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rPr>
                <w:sz w:val="24"/>
                <w:szCs w:val="24"/>
              </w:rPr>
            </w:pPr>
            <w:r w:rsidRPr="009C04CD">
              <w:rPr>
                <w:sz w:val="24"/>
                <w:szCs w:val="24"/>
              </w:rPr>
              <w:t>образовательныхресурсов»</w:t>
            </w:r>
          </w:p>
          <w:p w:rsidR="00604F65" w:rsidRPr="009C04CD" w:rsidRDefault="00D00A05">
            <w:pPr>
              <w:pStyle w:val="TableParagraph"/>
              <w:rPr>
                <w:sz w:val="24"/>
                <w:szCs w:val="24"/>
              </w:rPr>
            </w:pPr>
            <w:hyperlink r:id="rId127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71"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sz w:val="24"/>
                <w:szCs w:val="24"/>
              </w:rPr>
            </w:pPr>
            <w:hyperlink r:id="rId127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D00A05">
            <w:pPr>
              <w:pStyle w:val="TableParagraph"/>
              <w:tabs>
                <w:tab w:val="left" w:pos="2804"/>
              </w:tabs>
              <w:spacing w:line="252" w:lineRule="exact"/>
              <w:ind w:right="101"/>
              <w:rPr>
                <w:sz w:val="24"/>
                <w:szCs w:val="24"/>
              </w:rPr>
            </w:pPr>
            <w:hyperlink r:id="rId1273"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32</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57"/>
              <w:rPr>
                <w:sz w:val="24"/>
                <w:szCs w:val="24"/>
                <w:lang w:val="en-US"/>
              </w:rPr>
            </w:pPr>
            <w:r w:rsidRPr="009C04CD">
              <w:rPr>
                <w:spacing w:val="-1"/>
                <w:sz w:val="24"/>
                <w:szCs w:val="24"/>
                <w:lang w:val="en-US"/>
              </w:rPr>
              <w:t xml:space="preserve">Материал </w:t>
            </w:r>
            <w:r w:rsidRPr="009C04CD">
              <w:rPr>
                <w:sz w:val="24"/>
                <w:szCs w:val="24"/>
                <w:lang w:val="en-US"/>
              </w:rPr>
              <w:t>дляплотин</w:t>
            </w:r>
          </w:p>
        </w:tc>
        <w:tc>
          <w:tcPr>
            <w:tcW w:w="2551"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ind w:right="241"/>
              <w:jc w:val="both"/>
              <w:rPr>
                <w:sz w:val="24"/>
                <w:szCs w:val="24"/>
              </w:rPr>
            </w:pPr>
          </w:p>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7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75"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s>
              <w:ind w:right="97"/>
              <w:rPr>
                <w:sz w:val="24"/>
                <w:szCs w:val="24"/>
              </w:rPr>
            </w:pPr>
            <w:hyperlink r:id="rId127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D00A05">
            <w:pPr>
              <w:pStyle w:val="TableParagraph"/>
              <w:tabs>
                <w:tab w:val="left" w:pos="2804"/>
              </w:tabs>
              <w:spacing w:line="252" w:lineRule="exact"/>
              <w:ind w:right="101"/>
              <w:rPr>
                <w:sz w:val="24"/>
                <w:szCs w:val="24"/>
              </w:rPr>
            </w:pPr>
            <w:hyperlink r:id="rId1277"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163E75" w:rsidTr="004B6DF8">
        <w:trPr>
          <w:trHeight w:val="379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1" w:lineRule="exact"/>
              <w:rPr>
                <w:sz w:val="24"/>
                <w:szCs w:val="24"/>
                <w:lang w:val="en-US"/>
              </w:rPr>
            </w:pPr>
            <w:r w:rsidRPr="009C04CD">
              <w:rPr>
                <w:sz w:val="24"/>
                <w:szCs w:val="24"/>
                <w:lang w:val="en-US"/>
              </w:rPr>
              <w:t>33</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77"/>
              <w:rPr>
                <w:sz w:val="24"/>
                <w:szCs w:val="24"/>
                <w:lang w:val="en-US"/>
              </w:rPr>
            </w:pPr>
            <w:r w:rsidRPr="009C04CD">
              <w:rPr>
                <w:sz w:val="24"/>
                <w:szCs w:val="24"/>
                <w:lang w:val="en-US"/>
              </w:rPr>
              <w:t>Позвоночныеживотные</w:t>
            </w:r>
          </w:p>
        </w:tc>
        <w:tc>
          <w:tcPr>
            <w:tcW w:w="2551"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цифровыхобразовательныхресурсов»</w:t>
            </w:r>
          </w:p>
          <w:p w:rsidR="00604F65" w:rsidRPr="009C04CD" w:rsidRDefault="00D00A05">
            <w:pPr>
              <w:pStyle w:val="TableParagraph"/>
              <w:tabs>
                <w:tab w:val="left" w:pos="1253"/>
                <w:tab w:val="left" w:pos="2591"/>
              </w:tabs>
              <w:ind w:right="96"/>
              <w:rPr>
                <w:sz w:val="24"/>
                <w:szCs w:val="24"/>
              </w:rPr>
            </w:pPr>
            <w:hyperlink r:id="rId127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7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D00A05">
            <w:pPr>
              <w:pStyle w:val="TableParagraph"/>
              <w:tabs>
                <w:tab w:val="left" w:pos="1952"/>
                <w:tab w:val="left" w:pos="2804"/>
              </w:tabs>
              <w:ind w:right="97"/>
              <w:rPr>
                <w:color w:val="0066CC"/>
                <w:spacing w:val="1"/>
                <w:sz w:val="24"/>
                <w:szCs w:val="24"/>
              </w:rPr>
            </w:pPr>
            <w:hyperlink r:id="rId128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hyperlink r:id="rId128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163E75" w:rsidTr="004B6DF8">
        <w:trPr>
          <w:trHeight w:val="101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34</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Встречадрузей</w:t>
            </w:r>
          </w:p>
        </w:tc>
        <w:tc>
          <w:tcPr>
            <w:tcW w:w="2551" w:type="dxa"/>
            <w:tcBorders>
              <w:top w:val="single" w:sz="4" w:space="0" w:color="000000"/>
              <w:left w:val="single" w:sz="4" w:space="0" w:color="000000"/>
              <w:bottom w:val="single" w:sz="4" w:space="0" w:color="000000"/>
              <w:right w:val="single" w:sz="4" w:space="0" w:color="000000"/>
            </w:tcBorders>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39" w:lineRule="exact"/>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604F65" w:rsidRPr="009C04CD" w:rsidRDefault="00604F65">
            <w:pPr>
              <w:pStyle w:val="TableParagraph"/>
              <w:spacing w:line="252" w:lineRule="exact"/>
              <w:rPr>
                <w:sz w:val="24"/>
                <w:szCs w:val="24"/>
              </w:rPr>
            </w:pPr>
            <w:r w:rsidRPr="009C04CD">
              <w:rPr>
                <w:sz w:val="24"/>
                <w:szCs w:val="24"/>
              </w:rPr>
              <w:t>образовательныхресурсов»</w:t>
            </w:r>
          </w:p>
          <w:p w:rsidR="00604F65" w:rsidRPr="009C04CD" w:rsidRDefault="00D00A05">
            <w:pPr>
              <w:pStyle w:val="TableParagraph"/>
              <w:spacing w:line="252" w:lineRule="exact"/>
              <w:rPr>
                <w:sz w:val="24"/>
                <w:szCs w:val="24"/>
              </w:rPr>
            </w:pPr>
            <w:hyperlink r:id="rId128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hyperlink r:id="rId1283"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3"/>
        <w:gridCol w:w="3667"/>
        <w:gridCol w:w="2551"/>
        <w:gridCol w:w="8434"/>
      </w:tblGrid>
      <w:tr w:rsidR="00604F65" w:rsidRPr="00163E75" w:rsidTr="004B6DF8">
        <w:trPr>
          <w:trHeight w:val="1514"/>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667"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551"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spacing w:line="238" w:lineRule="exact"/>
              <w:ind w:left="0"/>
              <w:rPr>
                <w:sz w:val="24"/>
                <w:szCs w:val="24"/>
              </w:rPr>
            </w:pP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672"/>
                <w:tab w:val="left" w:pos="3231"/>
              </w:tabs>
              <w:spacing w:line="238" w:lineRule="exact"/>
              <w:rPr>
                <w:sz w:val="24"/>
                <w:szCs w:val="24"/>
              </w:rPr>
            </w:pPr>
            <w:r w:rsidRPr="009C04CD">
              <w:rPr>
                <w:sz w:val="24"/>
                <w:szCs w:val="24"/>
              </w:rPr>
              <w:t>Библиотека</w:t>
            </w:r>
            <w:r w:rsidRPr="009C04CD">
              <w:rPr>
                <w:sz w:val="24"/>
                <w:szCs w:val="24"/>
              </w:rPr>
              <w:tab/>
              <w:t>материалов</w:t>
            </w:r>
            <w:r w:rsidRPr="009C04CD">
              <w:rPr>
                <w:sz w:val="24"/>
                <w:szCs w:val="24"/>
              </w:rPr>
              <w:tab/>
              <w:t>для</w:t>
            </w:r>
          </w:p>
          <w:p w:rsidR="00604F65" w:rsidRPr="009C04CD" w:rsidRDefault="00604F65">
            <w:pPr>
              <w:pStyle w:val="TableParagraph"/>
              <w:tabs>
                <w:tab w:val="left" w:pos="2909"/>
              </w:tabs>
              <w:spacing w:line="252" w:lineRule="exact"/>
              <w:rPr>
                <w:sz w:val="24"/>
                <w:szCs w:val="24"/>
              </w:rPr>
            </w:pPr>
            <w:r w:rsidRPr="009C04CD">
              <w:rPr>
                <w:sz w:val="24"/>
                <w:szCs w:val="24"/>
              </w:rPr>
              <w:t>начальной</w:t>
            </w:r>
            <w:r w:rsidRPr="009C04CD">
              <w:rPr>
                <w:sz w:val="24"/>
                <w:szCs w:val="24"/>
              </w:rPr>
              <w:tab/>
              <w:t>школы</w:t>
            </w:r>
          </w:p>
          <w:p w:rsidR="004B6DF8" w:rsidRPr="009C04CD" w:rsidRDefault="00D00A05">
            <w:pPr>
              <w:pStyle w:val="TableParagraph"/>
              <w:tabs>
                <w:tab w:val="left" w:pos="1952"/>
                <w:tab w:val="left" w:pos="2804"/>
              </w:tabs>
              <w:spacing w:before="3"/>
              <w:ind w:right="97"/>
              <w:rPr>
                <w:color w:val="0066CC"/>
                <w:spacing w:val="1"/>
                <w:sz w:val="24"/>
                <w:szCs w:val="24"/>
              </w:rPr>
            </w:pPr>
            <w:hyperlink r:id="rId128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spacing w:before="3"/>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604F65" w:rsidRPr="009C04CD" w:rsidRDefault="00D00A05">
            <w:pPr>
              <w:pStyle w:val="TableParagraph"/>
              <w:spacing w:line="241" w:lineRule="exact"/>
              <w:rPr>
                <w:sz w:val="24"/>
                <w:szCs w:val="24"/>
              </w:rPr>
            </w:pPr>
            <w:hyperlink r:id="rId1285"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p w:rsidR="009E3285" w:rsidRPr="009C04CD" w:rsidRDefault="00B73C32" w:rsidP="00B73C32">
      <w:pPr>
        <w:spacing w:before="68"/>
        <w:ind w:left="5444" w:right="5500"/>
        <w:jc w:val="center"/>
        <w:rPr>
          <w:rFonts w:ascii="Times New Roman" w:hAnsi="Times New Roman" w:cs="Times New Roman"/>
          <w:b/>
          <w:spacing w:val="-3"/>
          <w:sz w:val="24"/>
          <w:szCs w:val="24"/>
        </w:rPr>
      </w:pPr>
      <w:r w:rsidRPr="009C04CD">
        <w:rPr>
          <w:rFonts w:ascii="Times New Roman" w:hAnsi="Times New Roman" w:cs="Times New Roman"/>
          <w:b/>
          <w:sz w:val="24"/>
          <w:szCs w:val="24"/>
        </w:rPr>
        <w:lastRenderedPageBreak/>
        <w:t>ТЕМАТИЧЕСКОЕПЛАНИРОВАНИЕ</w:t>
      </w:r>
    </w:p>
    <w:p w:rsidR="00B73C32" w:rsidRPr="009C04CD" w:rsidRDefault="00B73C32" w:rsidP="00B73C32">
      <w:pPr>
        <w:spacing w:before="68"/>
        <w:ind w:left="5444" w:right="5500"/>
        <w:jc w:val="center"/>
        <w:rPr>
          <w:rFonts w:ascii="Times New Roman" w:eastAsia="Times New Roman" w:hAnsi="Times New Roman" w:cs="Times New Roman"/>
          <w:b/>
          <w:sz w:val="24"/>
          <w:szCs w:val="24"/>
          <w:lang w:val="ru-RU"/>
        </w:rPr>
      </w:pPr>
      <w:r w:rsidRPr="009C04CD">
        <w:rPr>
          <w:rFonts w:ascii="Times New Roman" w:hAnsi="Times New Roman" w:cs="Times New Roman"/>
          <w:b/>
          <w:sz w:val="24"/>
          <w:szCs w:val="24"/>
        </w:rPr>
        <w:t>3КЛАСС</w:t>
      </w:r>
    </w:p>
    <w:p w:rsidR="00B73C32" w:rsidRPr="009C04CD" w:rsidRDefault="00B73C32" w:rsidP="00B73C32">
      <w:pPr>
        <w:pStyle w:val="af7"/>
        <w:spacing w:before="4"/>
        <w:rPr>
          <w:b/>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759"/>
        <w:gridCol w:w="3544"/>
        <w:gridCol w:w="6095"/>
      </w:tblGrid>
      <w:tr w:rsidR="004B6DF8" w:rsidRPr="009C04CD" w:rsidTr="00774D1B">
        <w:trPr>
          <w:trHeight w:val="505"/>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51" w:lineRule="exact"/>
              <w:ind w:left="100" w:right="98"/>
              <w:jc w:val="center"/>
              <w:rPr>
                <w:b/>
                <w:sz w:val="24"/>
                <w:szCs w:val="24"/>
                <w:lang w:val="en-US"/>
              </w:rPr>
            </w:pPr>
            <w:r w:rsidRPr="009C04CD">
              <w:rPr>
                <w:b/>
                <w:sz w:val="24"/>
                <w:szCs w:val="24"/>
                <w:lang w:val="en-US"/>
              </w:rPr>
              <w:t>№п/п</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8F0FB7">
            <w:pPr>
              <w:pStyle w:val="TableParagraph"/>
              <w:spacing w:line="251" w:lineRule="exact"/>
              <w:ind w:left="0" w:right="804"/>
              <w:jc w:val="right"/>
              <w:rPr>
                <w:b/>
                <w:sz w:val="24"/>
                <w:szCs w:val="24"/>
              </w:rPr>
            </w:pPr>
            <w:r w:rsidRPr="009C04CD">
              <w:rPr>
                <w:b/>
                <w:bCs/>
                <w:color w:val="000000"/>
                <w:sz w:val="24"/>
                <w:szCs w:val="24"/>
                <w:lang w:eastAsia="ru-RU" w:bidi="ru-RU"/>
              </w:rPr>
              <w:t xml:space="preserve">Наименование разделов и  </w:t>
            </w:r>
            <w:r w:rsidR="004B6DF8" w:rsidRPr="009C04CD">
              <w:rPr>
                <w:b/>
                <w:bCs/>
                <w:color w:val="000000"/>
                <w:sz w:val="24"/>
                <w:szCs w:val="24"/>
                <w:lang w:eastAsia="ru-RU" w:bidi="ru-RU"/>
              </w:rPr>
              <w:t>тем</w:t>
            </w:r>
            <w:r w:rsidR="004B6DF8" w:rsidRPr="009C04CD">
              <w:rPr>
                <w:b/>
                <w:bCs/>
                <w:color w:val="000000"/>
                <w:sz w:val="24"/>
                <w:szCs w:val="24"/>
                <w:lang w:eastAsia="ru-RU" w:bidi="ru-RU"/>
              </w:rPr>
              <w:br/>
              <w:t>программы</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52" w:lineRule="exact"/>
              <w:ind w:left="661" w:right="642" w:firstLine="32"/>
              <w:rPr>
                <w:b/>
                <w:sz w:val="24"/>
                <w:szCs w:val="24"/>
              </w:rPr>
            </w:pPr>
            <w:r w:rsidRPr="009C04CD">
              <w:rPr>
                <w:b/>
                <w:sz w:val="24"/>
                <w:szCs w:val="24"/>
              </w:rPr>
              <w:t>Количество часов</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51" w:lineRule="exact"/>
              <w:ind w:left="1580" w:right="1584"/>
              <w:jc w:val="center"/>
              <w:rPr>
                <w:b/>
                <w:sz w:val="24"/>
                <w:szCs w:val="24"/>
                <w:lang w:val="en-US"/>
              </w:rPr>
            </w:pPr>
            <w:r w:rsidRPr="009C04CD">
              <w:rPr>
                <w:b/>
                <w:sz w:val="24"/>
                <w:szCs w:val="24"/>
                <w:lang w:val="en-US"/>
              </w:rPr>
              <w:t>ЭОР</w:t>
            </w:r>
          </w:p>
        </w:tc>
      </w:tr>
      <w:tr w:rsidR="004B6DF8" w:rsidRPr="00163E75" w:rsidTr="00774D1B">
        <w:trPr>
          <w:trHeight w:val="4555"/>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7" w:lineRule="exact"/>
              <w:ind w:left="2"/>
              <w:jc w:val="center"/>
              <w:rPr>
                <w:sz w:val="24"/>
                <w:szCs w:val="24"/>
                <w:lang w:val="en-US"/>
              </w:rPr>
            </w:pPr>
            <w:r w:rsidRPr="009C04CD">
              <w:rPr>
                <w:sz w:val="24"/>
                <w:szCs w:val="24"/>
                <w:lang w:val="en-US"/>
              </w:rPr>
              <w:t>1</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ind w:left="106" w:right="133"/>
              <w:rPr>
                <w:sz w:val="24"/>
                <w:szCs w:val="24"/>
                <w:lang w:val="en-US"/>
              </w:rPr>
            </w:pPr>
            <w:r w:rsidRPr="009C04CD">
              <w:rPr>
                <w:sz w:val="24"/>
                <w:szCs w:val="24"/>
                <w:lang w:val="en-US"/>
              </w:rPr>
              <w:t>Про дождевогочервяка</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rsidP="004B6DF8">
            <w:pPr>
              <w:pStyle w:val="TableParagraph"/>
              <w:ind w:left="101" w:right="184"/>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4B6DF8" w:rsidRPr="009C04CD" w:rsidRDefault="00D00A05">
            <w:pPr>
              <w:pStyle w:val="TableParagraph"/>
              <w:tabs>
                <w:tab w:val="left" w:pos="1275"/>
                <w:tab w:val="left" w:pos="2642"/>
              </w:tabs>
              <w:ind w:left="100" w:right="105"/>
              <w:rPr>
                <w:sz w:val="24"/>
                <w:szCs w:val="24"/>
              </w:rPr>
            </w:pPr>
            <w:hyperlink r:id="rId1286"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school</w:t>
              </w:r>
              <w:r w:rsidR="004B6DF8" w:rsidRPr="009C04CD">
                <w:rPr>
                  <w:rStyle w:val="a7"/>
                  <w:color w:val="0066CC"/>
                  <w:sz w:val="24"/>
                  <w:szCs w:val="24"/>
                </w:rPr>
                <w:t>-</w:t>
              </w:r>
              <w:r w:rsidR="004B6DF8" w:rsidRPr="009C04CD">
                <w:rPr>
                  <w:rStyle w:val="a7"/>
                  <w:color w:val="0066CC"/>
                  <w:sz w:val="24"/>
                  <w:szCs w:val="24"/>
                  <w:lang w:val="en-US"/>
                </w:rPr>
                <w:t>collektion</w:t>
              </w:r>
              <w:r w:rsidR="004B6DF8" w:rsidRPr="009C04CD">
                <w:rPr>
                  <w:rStyle w:val="a7"/>
                  <w:color w:val="0066CC"/>
                  <w:sz w:val="24"/>
                  <w:szCs w:val="24"/>
                </w:rPr>
                <w:t>.</w:t>
              </w:r>
              <w:r w:rsidR="004B6DF8" w:rsidRPr="009C04CD">
                <w:rPr>
                  <w:rStyle w:val="a7"/>
                  <w:color w:val="0066CC"/>
                  <w:sz w:val="24"/>
                  <w:szCs w:val="24"/>
                  <w:lang w:val="en-US"/>
                </w:rPr>
                <w:t>edu</w:t>
              </w:r>
              <w:r w:rsidR="004B6DF8" w:rsidRPr="009C04CD">
                <w:rPr>
                  <w:rStyle w:val="a7"/>
                  <w:color w:val="0066CC"/>
                  <w:sz w:val="24"/>
                  <w:szCs w:val="24"/>
                </w:rPr>
                <w:t>/</w:t>
              </w:r>
              <w:r w:rsidR="004B6DF8" w:rsidRPr="009C04CD">
                <w:rPr>
                  <w:rStyle w:val="a7"/>
                  <w:color w:val="0066CC"/>
                  <w:sz w:val="24"/>
                  <w:szCs w:val="24"/>
                  <w:lang w:val="en-US"/>
                </w:rPr>
                <w:t>ru</w:t>
              </w:r>
            </w:hyperlink>
            <w:hyperlink r:id="rId1287" w:history="1">
              <w:r w:rsidR="004B6DF8" w:rsidRPr="009C04CD">
                <w:rPr>
                  <w:rStyle w:val="a7"/>
                  <w:color w:val="0066CC"/>
                  <w:sz w:val="24"/>
                  <w:szCs w:val="24"/>
                  <w:lang w:val="en-US"/>
                </w:rPr>
                <w:t>https</w:t>
              </w:r>
              <w:r w:rsidR="004B6DF8" w:rsidRPr="009C04CD">
                <w:rPr>
                  <w:rStyle w:val="a7"/>
                  <w:color w:val="0066CC"/>
                  <w:sz w:val="24"/>
                  <w:szCs w:val="24"/>
                </w:rPr>
                <w:t>://</w:t>
              </w:r>
              <w:r w:rsidR="004B6DF8" w:rsidRPr="009C04CD">
                <w:rPr>
                  <w:rStyle w:val="a7"/>
                  <w:color w:val="0066CC"/>
                  <w:sz w:val="24"/>
                  <w:szCs w:val="24"/>
                  <w:lang w:val="en-US"/>
                </w:rPr>
                <w:t>uchi</w:t>
              </w:r>
              <w:r w:rsidR="004B6DF8" w:rsidRPr="009C04CD">
                <w:rPr>
                  <w:rStyle w:val="a7"/>
                  <w:color w:val="0066CC"/>
                  <w:sz w:val="24"/>
                  <w:szCs w:val="24"/>
                </w:rPr>
                <w:t>.</w:t>
              </w:r>
              <w:r w:rsidR="004B6DF8" w:rsidRPr="009C04CD">
                <w:rPr>
                  <w:rStyle w:val="a7"/>
                  <w:color w:val="0066CC"/>
                  <w:sz w:val="24"/>
                  <w:szCs w:val="24"/>
                  <w:lang w:val="en-US"/>
                </w:rPr>
                <w:t>ru</w:t>
              </w:r>
              <w:r w:rsidR="004B6DF8" w:rsidRPr="009C04CD">
                <w:rPr>
                  <w:rStyle w:val="a7"/>
                  <w:color w:val="0066CC"/>
                  <w:sz w:val="24"/>
                  <w:szCs w:val="24"/>
                </w:rPr>
                <w:t>/</w:t>
              </w:r>
              <w:r w:rsidR="004B6DF8" w:rsidRPr="009C04CD">
                <w:rPr>
                  <w:rStyle w:val="a7"/>
                  <w:color w:val="0066CC"/>
                  <w:sz w:val="24"/>
                  <w:szCs w:val="24"/>
                  <w:lang w:val="en-US"/>
                </w:rPr>
                <w:t>teachers</w:t>
              </w:r>
              <w:r w:rsidR="004B6DF8" w:rsidRPr="009C04CD">
                <w:rPr>
                  <w:rStyle w:val="a7"/>
                  <w:color w:val="0066CC"/>
                  <w:sz w:val="24"/>
                  <w:szCs w:val="24"/>
                </w:rPr>
                <w:t>/</w:t>
              </w:r>
              <w:r w:rsidR="004B6DF8" w:rsidRPr="009C04CD">
                <w:rPr>
                  <w:rStyle w:val="a7"/>
                  <w:color w:val="0066CC"/>
                  <w:sz w:val="24"/>
                  <w:szCs w:val="24"/>
                  <w:lang w:val="en-US"/>
                </w:rPr>
                <w:t>lk</w:t>
              </w:r>
              <w:r w:rsidR="004B6DF8" w:rsidRPr="009C04CD">
                <w:rPr>
                  <w:rStyle w:val="a7"/>
                  <w:color w:val="0066CC"/>
                  <w:sz w:val="24"/>
                  <w:szCs w:val="24"/>
                </w:rPr>
                <w:t>/</w:t>
              </w:r>
              <w:r w:rsidR="004B6DF8" w:rsidRPr="009C04CD">
                <w:rPr>
                  <w:rStyle w:val="a7"/>
                  <w:color w:val="0066CC"/>
                  <w:sz w:val="24"/>
                  <w:szCs w:val="24"/>
                  <w:lang w:val="en-US"/>
                </w:rPr>
                <w:t>main</w:t>
              </w:r>
            </w:hyperlink>
          </w:p>
          <w:p w:rsidR="004B6DF8" w:rsidRPr="009C04CD" w:rsidRDefault="004B6DF8">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4B6DF8" w:rsidRPr="009C04CD" w:rsidRDefault="00D00A05">
            <w:pPr>
              <w:pStyle w:val="TableParagraph"/>
              <w:tabs>
                <w:tab w:val="left" w:pos="2003"/>
                <w:tab w:val="left" w:pos="2855"/>
              </w:tabs>
              <w:ind w:left="100" w:right="102"/>
              <w:rPr>
                <w:color w:val="0066CC"/>
                <w:spacing w:val="1"/>
                <w:sz w:val="24"/>
                <w:szCs w:val="24"/>
              </w:rPr>
            </w:pPr>
            <w:hyperlink r:id="rId1288"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nachalka</w:t>
              </w:r>
              <w:r w:rsidR="004B6DF8" w:rsidRPr="009C04CD">
                <w:rPr>
                  <w:rStyle w:val="a7"/>
                  <w:color w:val="0066CC"/>
                  <w:sz w:val="24"/>
                  <w:szCs w:val="24"/>
                </w:rPr>
                <w:t>.</w:t>
              </w:r>
              <w:r w:rsidR="004B6DF8" w:rsidRPr="009C04CD">
                <w:rPr>
                  <w:rStyle w:val="a7"/>
                  <w:color w:val="0066CC"/>
                  <w:sz w:val="24"/>
                  <w:szCs w:val="24"/>
                  <w:lang w:val="en-US"/>
                </w:rPr>
                <w:t>com</w:t>
              </w:r>
              <w:r w:rsidR="004B6DF8" w:rsidRPr="009C04CD">
                <w:rPr>
                  <w:rStyle w:val="a7"/>
                  <w:color w:val="0066CC"/>
                  <w:sz w:val="24"/>
                  <w:szCs w:val="24"/>
                </w:rPr>
                <w:t>/</w:t>
              </w:r>
              <w:r w:rsidR="004B6DF8" w:rsidRPr="009C04CD">
                <w:rPr>
                  <w:rStyle w:val="a7"/>
                  <w:color w:val="0066CC"/>
                  <w:sz w:val="24"/>
                  <w:szCs w:val="24"/>
                  <w:lang w:val="en-US"/>
                </w:rPr>
                <w:t>biblioteka</w:t>
              </w:r>
            </w:hyperlink>
          </w:p>
          <w:p w:rsidR="004B6DF8" w:rsidRPr="009C04CD" w:rsidRDefault="004B6DF8">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9C04CD">
              <w:rPr>
                <w:sz w:val="24"/>
                <w:szCs w:val="24"/>
              </w:rPr>
              <w:t xml:space="preserve">методический </w:t>
            </w:r>
            <w:r w:rsidRPr="009C04CD">
              <w:rPr>
                <w:sz w:val="24"/>
                <w:szCs w:val="24"/>
              </w:rPr>
              <w:t>кабинет</w:t>
            </w:r>
          </w:p>
          <w:p w:rsidR="004B6DF8" w:rsidRPr="009C04CD" w:rsidRDefault="00D00A05">
            <w:pPr>
              <w:pStyle w:val="TableParagraph"/>
              <w:tabs>
                <w:tab w:val="left" w:pos="2003"/>
                <w:tab w:val="left" w:pos="2855"/>
              </w:tabs>
              <w:ind w:left="100" w:right="102"/>
              <w:rPr>
                <w:sz w:val="24"/>
                <w:szCs w:val="24"/>
              </w:rPr>
            </w:pPr>
            <w:hyperlink r:id="rId1289"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metodkabinet</w:t>
              </w:r>
              <w:r w:rsidR="004B6DF8" w:rsidRPr="009C04CD">
                <w:rPr>
                  <w:rStyle w:val="a7"/>
                  <w:color w:val="0066CC"/>
                  <w:sz w:val="24"/>
                  <w:szCs w:val="24"/>
                </w:rPr>
                <w:t>.</w:t>
              </w:r>
              <w:r w:rsidR="004B6DF8" w:rsidRPr="009C04CD">
                <w:rPr>
                  <w:rStyle w:val="a7"/>
                  <w:color w:val="0066CC"/>
                  <w:sz w:val="24"/>
                  <w:szCs w:val="24"/>
                  <w:lang w:val="en-US"/>
                </w:rPr>
                <w:t>eu</w:t>
              </w:r>
              <w:r w:rsidR="004B6DF8" w:rsidRPr="009C04CD">
                <w:rPr>
                  <w:rStyle w:val="a7"/>
                  <w:color w:val="0066CC"/>
                  <w:sz w:val="24"/>
                  <w:szCs w:val="24"/>
                </w:rPr>
                <w:t>/</w:t>
              </w:r>
            </w:hyperlink>
          </w:p>
        </w:tc>
      </w:tr>
      <w:tr w:rsidR="004B6DF8" w:rsidRPr="00163E75" w:rsidTr="00774D1B">
        <w:trPr>
          <w:trHeight w:val="3287"/>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7" w:lineRule="exact"/>
              <w:ind w:left="2"/>
              <w:jc w:val="center"/>
              <w:rPr>
                <w:sz w:val="24"/>
                <w:szCs w:val="24"/>
                <w:lang w:val="en-US"/>
              </w:rPr>
            </w:pPr>
            <w:r w:rsidRPr="009C04CD">
              <w:rPr>
                <w:sz w:val="24"/>
                <w:szCs w:val="24"/>
                <w:lang w:val="en-US"/>
              </w:rPr>
              <w:t>2</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ind w:left="106" w:right="594"/>
              <w:rPr>
                <w:sz w:val="24"/>
                <w:szCs w:val="24"/>
                <w:lang w:val="en-US"/>
              </w:rPr>
            </w:pPr>
            <w:r w:rsidRPr="009C04CD">
              <w:rPr>
                <w:sz w:val="24"/>
                <w:szCs w:val="24"/>
                <w:lang w:val="en-US"/>
              </w:rPr>
              <w:t>Дождевыечерви</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rsidP="004B6DF8">
            <w:pPr>
              <w:pStyle w:val="TableParagraph"/>
              <w:spacing w:line="247" w:lineRule="exact"/>
              <w:ind w:left="101"/>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4B6DF8" w:rsidRPr="009C04CD" w:rsidRDefault="00D00A05">
            <w:pPr>
              <w:pStyle w:val="TableParagraph"/>
              <w:tabs>
                <w:tab w:val="left" w:pos="1275"/>
                <w:tab w:val="left" w:pos="2642"/>
              </w:tabs>
              <w:ind w:left="100" w:right="105"/>
              <w:rPr>
                <w:sz w:val="24"/>
                <w:szCs w:val="24"/>
              </w:rPr>
            </w:pPr>
            <w:hyperlink r:id="rId1290"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school</w:t>
              </w:r>
              <w:r w:rsidR="004B6DF8" w:rsidRPr="009C04CD">
                <w:rPr>
                  <w:rStyle w:val="a7"/>
                  <w:color w:val="0066CC"/>
                  <w:sz w:val="24"/>
                  <w:szCs w:val="24"/>
                </w:rPr>
                <w:t>-</w:t>
              </w:r>
              <w:r w:rsidR="004B6DF8" w:rsidRPr="009C04CD">
                <w:rPr>
                  <w:rStyle w:val="a7"/>
                  <w:color w:val="0066CC"/>
                  <w:sz w:val="24"/>
                  <w:szCs w:val="24"/>
                  <w:lang w:val="en-US"/>
                </w:rPr>
                <w:t>collektion</w:t>
              </w:r>
              <w:r w:rsidR="004B6DF8" w:rsidRPr="009C04CD">
                <w:rPr>
                  <w:rStyle w:val="a7"/>
                  <w:color w:val="0066CC"/>
                  <w:sz w:val="24"/>
                  <w:szCs w:val="24"/>
                </w:rPr>
                <w:t>.</w:t>
              </w:r>
              <w:r w:rsidR="004B6DF8" w:rsidRPr="009C04CD">
                <w:rPr>
                  <w:rStyle w:val="a7"/>
                  <w:color w:val="0066CC"/>
                  <w:sz w:val="24"/>
                  <w:szCs w:val="24"/>
                  <w:lang w:val="en-US"/>
                </w:rPr>
                <w:t>edu</w:t>
              </w:r>
              <w:r w:rsidR="004B6DF8" w:rsidRPr="009C04CD">
                <w:rPr>
                  <w:rStyle w:val="a7"/>
                  <w:color w:val="0066CC"/>
                  <w:sz w:val="24"/>
                  <w:szCs w:val="24"/>
                </w:rPr>
                <w:t>/</w:t>
              </w:r>
              <w:r w:rsidR="004B6DF8" w:rsidRPr="009C04CD">
                <w:rPr>
                  <w:rStyle w:val="a7"/>
                  <w:color w:val="0066CC"/>
                  <w:sz w:val="24"/>
                  <w:szCs w:val="24"/>
                  <w:lang w:val="en-US"/>
                </w:rPr>
                <w:t>ru</w:t>
              </w:r>
            </w:hyperlink>
            <w:hyperlink r:id="rId1291" w:history="1">
              <w:r w:rsidR="004B6DF8" w:rsidRPr="009C04CD">
                <w:rPr>
                  <w:rStyle w:val="a7"/>
                  <w:color w:val="0066CC"/>
                  <w:sz w:val="24"/>
                  <w:szCs w:val="24"/>
                  <w:lang w:val="en-US"/>
                </w:rPr>
                <w:t>https</w:t>
              </w:r>
              <w:r w:rsidR="004B6DF8" w:rsidRPr="009C04CD">
                <w:rPr>
                  <w:rStyle w:val="a7"/>
                  <w:color w:val="0066CC"/>
                  <w:sz w:val="24"/>
                  <w:szCs w:val="24"/>
                </w:rPr>
                <w:t>://</w:t>
              </w:r>
              <w:r w:rsidR="004B6DF8" w:rsidRPr="009C04CD">
                <w:rPr>
                  <w:rStyle w:val="a7"/>
                  <w:color w:val="0066CC"/>
                  <w:sz w:val="24"/>
                  <w:szCs w:val="24"/>
                  <w:lang w:val="en-US"/>
                </w:rPr>
                <w:t>uchi</w:t>
              </w:r>
              <w:r w:rsidR="004B6DF8" w:rsidRPr="009C04CD">
                <w:rPr>
                  <w:rStyle w:val="a7"/>
                  <w:color w:val="0066CC"/>
                  <w:sz w:val="24"/>
                  <w:szCs w:val="24"/>
                </w:rPr>
                <w:t>.</w:t>
              </w:r>
              <w:r w:rsidR="004B6DF8" w:rsidRPr="009C04CD">
                <w:rPr>
                  <w:rStyle w:val="a7"/>
                  <w:color w:val="0066CC"/>
                  <w:sz w:val="24"/>
                  <w:szCs w:val="24"/>
                  <w:lang w:val="en-US"/>
                </w:rPr>
                <w:t>ru</w:t>
              </w:r>
              <w:r w:rsidR="004B6DF8" w:rsidRPr="009C04CD">
                <w:rPr>
                  <w:rStyle w:val="a7"/>
                  <w:color w:val="0066CC"/>
                  <w:sz w:val="24"/>
                  <w:szCs w:val="24"/>
                </w:rPr>
                <w:t>/</w:t>
              </w:r>
              <w:r w:rsidR="004B6DF8" w:rsidRPr="009C04CD">
                <w:rPr>
                  <w:rStyle w:val="a7"/>
                  <w:color w:val="0066CC"/>
                  <w:sz w:val="24"/>
                  <w:szCs w:val="24"/>
                  <w:lang w:val="en-US"/>
                </w:rPr>
                <w:t>teachers</w:t>
              </w:r>
              <w:r w:rsidR="004B6DF8" w:rsidRPr="009C04CD">
                <w:rPr>
                  <w:rStyle w:val="a7"/>
                  <w:color w:val="0066CC"/>
                  <w:sz w:val="24"/>
                  <w:szCs w:val="24"/>
                </w:rPr>
                <w:t>/</w:t>
              </w:r>
              <w:r w:rsidR="004B6DF8" w:rsidRPr="009C04CD">
                <w:rPr>
                  <w:rStyle w:val="a7"/>
                  <w:color w:val="0066CC"/>
                  <w:sz w:val="24"/>
                  <w:szCs w:val="24"/>
                  <w:lang w:val="en-US"/>
                </w:rPr>
                <w:t>lk</w:t>
              </w:r>
              <w:r w:rsidR="004B6DF8" w:rsidRPr="009C04CD">
                <w:rPr>
                  <w:rStyle w:val="a7"/>
                  <w:color w:val="0066CC"/>
                  <w:sz w:val="24"/>
                  <w:szCs w:val="24"/>
                </w:rPr>
                <w:t>/</w:t>
              </w:r>
              <w:r w:rsidR="004B6DF8" w:rsidRPr="009C04CD">
                <w:rPr>
                  <w:rStyle w:val="a7"/>
                  <w:color w:val="0066CC"/>
                  <w:sz w:val="24"/>
                  <w:szCs w:val="24"/>
                  <w:lang w:val="en-US"/>
                </w:rPr>
                <w:t>main</w:t>
              </w:r>
            </w:hyperlink>
          </w:p>
          <w:p w:rsidR="004B6DF8" w:rsidRPr="009C04CD" w:rsidRDefault="004B6DF8">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4B6DF8" w:rsidRPr="009C04CD" w:rsidRDefault="00D00A05">
            <w:pPr>
              <w:pStyle w:val="TableParagraph"/>
              <w:tabs>
                <w:tab w:val="left" w:pos="2003"/>
                <w:tab w:val="left" w:pos="2855"/>
              </w:tabs>
              <w:ind w:left="100" w:right="102"/>
              <w:rPr>
                <w:sz w:val="24"/>
                <w:szCs w:val="24"/>
              </w:rPr>
            </w:pPr>
            <w:hyperlink r:id="rId1292"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nachalka</w:t>
              </w:r>
              <w:r w:rsidR="004B6DF8" w:rsidRPr="009C04CD">
                <w:rPr>
                  <w:rStyle w:val="a7"/>
                  <w:color w:val="0066CC"/>
                  <w:sz w:val="24"/>
                  <w:szCs w:val="24"/>
                </w:rPr>
                <w:t>.</w:t>
              </w:r>
              <w:r w:rsidR="004B6DF8" w:rsidRPr="009C04CD">
                <w:rPr>
                  <w:rStyle w:val="a7"/>
                  <w:color w:val="0066CC"/>
                  <w:sz w:val="24"/>
                  <w:szCs w:val="24"/>
                  <w:lang w:val="en-US"/>
                </w:rPr>
                <w:t>com</w:t>
              </w:r>
              <w:r w:rsidR="004B6DF8" w:rsidRPr="009C04CD">
                <w:rPr>
                  <w:rStyle w:val="a7"/>
                  <w:color w:val="0066CC"/>
                  <w:sz w:val="24"/>
                  <w:szCs w:val="24"/>
                </w:rPr>
                <w:t>/</w:t>
              </w:r>
              <w:r w:rsidR="004B6DF8" w:rsidRPr="009C04CD">
                <w:rPr>
                  <w:rStyle w:val="a7"/>
                  <w:color w:val="0066CC"/>
                  <w:sz w:val="24"/>
                  <w:szCs w:val="24"/>
                  <w:lang w:val="en-US"/>
                </w:rPr>
                <w:t>biblioteka</w:t>
              </w:r>
            </w:hyperlink>
          </w:p>
          <w:p w:rsidR="004B6DF8" w:rsidRPr="009C04CD" w:rsidRDefault="004B6DF8" w:rsidP="009C04CD">
            <w:pPr>
              <w:pStyle w:val="TableParagraph"/>
              <w:tabs>
                <w:tab w:val="left" w:pos="2003"/>
                <w:tab w:val="left" w:pos="2855"/>
              </w:tabs>
              <w:ind w:left="100" w:right="102"/>
              <w:jc w:val="both"/>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4B6DF8" w:rsidRPr="009C04CD" w:rsidRDefault="00D00A05">
            <w:pPr>
              <w:pStyle w:val="TableParagraph"/>
              <w:tabs>
                <w:tab w:val="left" w:pos="2003"/>
                <w:tab w:val="left" w:pos="2855"/>
              </w:tabs>
              <w:ind w:left="100" w:right="102"/>
              <w:rPr>
                <w:sz w:val="24"/>
                <w:szCs w:val="24"/>
              </w:rPr>
            </w:pPr>
            <w:hyperlink r:id="rId1293"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metodkabinet</w:t>
              </w:r>
              <w:r w:rsidR="004B6DF8" w:rsidRPr="009C04CD">
                <w:rPr>
                  <w:rStyle w:val="a7"/>
                  <w:color w:val="0066CC"/>
                  <w:sz w:val="24"/>
                  <w:szCs w:val="24"/>
                </w:rPr>
                <w:t>.</w:t>
              </w:r>
              <w:r w:rsidR="004B6DF8" w:rsidRPr="009C04CD">
                <w:rPr>
                  <w:rStyle w:val="a7"/>
                  <w:color w:val="0066CC"/>
                  <w:sz w:val="24"/>
                  <w:szCs w:val="24"/>
                  <w:lang w:val="en-US"/>
                </w:rPr>
                <w:t>eu</w:t>
              </w:r>
              <w:r w:rsidR="004B6DF8" w:rsidRPr="009C04CD">
                <w:rPr>
                  <w:rStyle w:val="a7"/>
                  <w:color w:val="0066CC"/>
                  <w:sz w:val="24"/>
                  <w:szCs w:val="24"/>
                </w:rPr>
                <w:t>/</w:t>
              </w:r>
            </w:hyperlink>
          </w:p>
        </w:tc>
      </w:tr>
      <w:tr w:rsidR="004B6DF8" w:rsidRPr="00163E75" w:rsidTr="00774D1B">
        <w:trPr>
          <w:trHeight w:val="753"/>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6" w:lineRule="exact"/>
              <w:ind w:left="2"/>
              <w:jc w:val="center"/>
              <w:rPr>
                <w:sz w:val="24"/>
                <w:szCs w:val="24"/>
                <w:lang w:val="en-US"/>
              </w:rPr>
            </w:pPr>
            <w:r w:rsidRPr="009C04CD">
              <w:rPr>
                <w:sz w:val="24"/>
                <w:szCs w:val="24"/>
                <w:lang w:val="en-US"/>
              </w:rPr>
              <w:lastRenderedPageBreak/>
              <w:t>3</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6" w:lineRule="exact"/>
              <w:ind w:left="0" w:right="777"/>
              <w:jc w:val="right"/>
              <w:rPr>
                <w:sz w:val="24"/>
                <w:szCs w:val="24"/>
                <w:lang w:val="en-US"/>
              </w:rPr>
            </w:pPr>
            <w:r w:rsidRPr="009C04CD">
              <w:rPr>
                <w:sz w:val="24"/>
                <w:szCs w:val="24"/>
                <w:lang w:val="en-US"/>
              </w:rPr>
              <w:t>Кальций</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rsidP="004B6DF8">
            <w:pPr>
              <w:pStyle w:val="TableParagraph"/>
              <w:spacing w:line="252" w:lineRule="exact"/>
              <w:ind w:left="101" w:right="573"/>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tabs>
                <w:tab w:val="left" w:pos="1275"/>
                <w:tab w:val="left" w:pos="2642"/>
              </w:tabs>
              <w:spacing w:line="246"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4B6DF8" w:rsidRPr="009C04CD" w:rsidRDefault="004B6DF8">
            <w:pPr>
              <w:pStyle w:val="TableParagraph"/>
              <w:spacing w:line="252" w:lineRule="exact"/>
              <w:ind w:left="100" w:right="939"/>
              <w:rPr>
                <w:sz w:val="24"/>
                <w:szCs w:val="24"/>
              </w:rPr>
            </w:pPr>
            <w:r w:rsidRPr="009C04CD">
              <w:rPr>
                <w:sz w:val="24"/>
                <w:szCs w:val="24"/>
              </w:rPr>
              <w:t>образовательных ресурсов»</w:t>
            </w:r>
          </w:p>
          <w:p w:rsidR="004B6DF8" w:rsidRPr="009C04CD" w:rsidRDefault="00D00A05">
            <w:pPr>
              <w:pStyle w:val="TableParagraph"/>
              <w:spacing w:line="252" w:lineRule="exact"/>
              <w:ind w:left="100" w:right="939"/>
              <w:rPr>
                <w:sz w:val="24"/>
                <w:szCs w:val="24"/>
              </w:rPr>
            </w:pPr>
            <w:hyperlink r:id="rId1294" w:history="1">
              <w:r w:rsidR="004B6DF8" w:rsidRPr="009C04CD">
                <w:rPr>
                  <w:rStyle w:val="a7"/>
                  <w:color w:val="0066CC"/>
                  <w:spacing w:val="-1"/>
                  <w:sz w:val="24"/>
                  <w:szCs w:val="24"/>
                  <w:lang w:val="en-US"/>
                </w:rPr>
                <w:t>http</w:t>
              </w:r>
              <w:r w:rsidR="004B6DF8" w:rsidRPr="009C04CD">
                <w:rPr>
                  <w:rStyle w:val="a7"/>
                  <w:color w:val="0066CC"/>
                  <w:spacing w:val="-1"/>
                  <w:sz w:val="24"/>
                  <w:szCs w:val="24"/>
                </w:rPr>
                <w:t>://</w:t>
              </w:r>
              <w:r w:rsidR="004B6DF8" w:rsidRPr="009C04CD">
                <w:rPr>
                  <w:rStyle w:val="a7"/>
                  <w:color w:val="0066CC"/>
                  <w:spacing w:val="-1"/>
                  <w:sz w:val="24"/>
                  <w:szCs w:val="24"/>
                  <w:lang w:val="en-US"/>
                </w:rPr>
                <w:t>school</w:t>
              </w:r>
              <w:r w:rsidR="004B6DF8" w:rsidRPr="009C04CD">
                <w:rPr>
                  <w:rStyle w:val="a7"/>
                  <w:color w:val="0066CC"/>
                  <w:spacing w:val="-1"/>
                  <w:sz w:val="24"/>
                  <w:szCs w:val="24"/>
                </w:rPr>
                <w:t>-</w:t>
              </w:r>
              <w:r w:rsidR="004B6DF8" w:rsidRPr="009C04CD">
                <w:rPr>
                  <w:rStyle w:val="a7"/>
                  <w:color w:val="0066CC"/>
                  <w:spacing w:val="-1"/>
                  <w:sz w:val="24"/>
                  <w:szCs w:val="24"/>
                  <w:lang w:val="en-US"/>
                </w:rPr>
                <w:t>collektion</w:t>
              </w:r>
              <w:r w:rsidR="004B6DF8" w:rsidRPr="009C04CD">
                <w:rPr>
                  <w:rStyle w:val="a7"/>
                  <w:color w:val="0066CC"/>
                  <w:spacing w:val="-1"/>
                  <w:sz w:val="24"/>
                  <w:szCs w:val="24"/>
                </w:rPr>
                <w:t>.</w:t>
              </w:r>
              <w:r w:rsidR="004B6DF8" w:rsidRPr="009C04CD">
                <w:rPr>
                  <w:rStyle w:val="a7"/>
                  <w:color w:val="0066CC"/>
                  <w:spacing w:val="-1"/>
                  <w:sz w:val="24"/>
                  <w:szCs w:val="24"/>
                  <w:lang w:val="en-US"/>
                </w:rPr>
                <w:t>edu</w:t>
              </w:r>
              <w:r w:rsidR="004B6DF8" w:rsidRPr="009C04CD">
                <w:rPr>
                  <w:rStyle w:val="a7"/>
                  <w:color w:val="0066CC"/>
                  <w:spacing w:val="-1"/>
                  <w:sz w:val="24"/>
                  <w:szCs w:val="24"/>
                </w:rPr>
                <w:t>/</w:t>
              </w:r>
              <w:r w:rsidR="004B6DF8"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0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544"/>
        <w:gridCol w:w="6237"/>
      </w:tblGrid>
      <w:tr w:rsidR="00774D1B" w:rsidRPr="00163E75" w:rsidTr="00774D1B">
        <w:trPr>
          <w:trHeight w:val="2530"/>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0"/>
              <w:rPr>
                <w:sz w:val="24"/>
                <w:szCs w:val="24"/>
              </w:rPr>
            </w:pPr>
            <w:hyperlink r:id="rId1295"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9C04CD" w:rsidRDefault="00774D1B" w:rsidP="009C04CD">
            <w:pPr>
              <w:pStyle w:val="TableParagraph"/>
              <w:tabs>
                <w:tab w:val="left" w:pos="1691"/>
                <w:tab w:val="left" w:pos="2959"/>
                <w:tab w:val="left" w:pos="3278"/>
              </w:tabs>
              <w:ind w:left="100" w:right="105"/>
              <w:rPr>
                <w:spacing w:val="-1"/>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p>
          <w:p w:rsidR="00774D1B" w:rsidRPr="009C04CD" w:rsidRDefault="00774D1B" w:rsidP="009C04CD">
            <w:pPr>
              <w:pStyle w:val="TableParagraph"/>
              <w:tabs>
                <w:tab w:val="left" w:pos="1691"/>
                <w:tab w:val="left" w:pos="2959"/>
                <w:tab w:val="left" w:pos="3278"/>
              </w:tabs>
              <w:ind w:left="100" w:right="105"/>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009C04CD">
              <w:rPr>
                <w:sz w:val="24"/>
                <w:szCs w:val="24"/>
              </w:rPr>
              <w:t>:</w:t>
            </w:r>
            <w:r w:rsidR="009C04CD">
              <w:rPr>
                <w:sz w:val="24"/>
                <w:szCs w:val="24"/>
              </w:rPr>
              <w:tab/>
              <w:t xml:space="preserve">информационно </w:t>
            </w:r>
            <w:r w:rsidRPr="009C04CD">
              <w:rPr>
                <w:sz w:val="24"/>
                <w:szCs w:val="24"/>
              </w:rPr>
              <w:t>методический</w:t>
            </w:r>
            <w:r w:rsidRPr="009C04CD">
              <w:rPr>
                <w:sz w:val="24"/>
                <w:szCs w:val="24"/>
              </w:rPr>
              <w:tab/>
            </w:r>
            <w:r w:rsidRPr="009C04CD">
              <w:rPr>
                <w:sz w:val="24"/>
                <w:szCs w:val="24"/>
              </w:rPr>
              <w:tab/>
              <w:t>кабинет</w:t>
            </w:r>
            <w:hyperlink r:id="rId129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163E75" w:rsidTr="00774D1B">
        <w:trPr>
          <w:trHeight w:val="253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2"/>
              <w:jc w:val="center"/>
              <w:rPr>
                <w:sz w:val="24"/>
                <w:szCs w:val="24"/>
                <w:lang w:val="en-US"/>
              </w:rPr>
            </w:pPr>
            <w:r w:rsidRPr="009C04CD">
              <w:rPr>
                <w:sz w:val="24"/>
                <w:szCs w:val="24"/>
                <w:lang w:val="en-US"/>
              </w:rPr>
              <w:t>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Полезный</w:t>
            </w:r>
          </w:p>
          <w:p w:rsidR="00774D1B" w:rsidRPr="009C04CD" w:rsidRDefault="00774D1B">
            <w:pPr>
              <w:pStyle w:val="TableParagraph"/>
              <w:spacing w:line="253" w:lineRule="exact"/>
              <w:ind w:left="106"/>
              <w:rPr>
                <w:sz w:val="24"/>
                <w:szCs w:val="24"/>
                <w:lang w:val="en-US"/>
              </w:rPr>
            </w:pPr>
            <w:r w:rsidRPr="009C04CD">
              <w:rPr>
                <w:sz w:val="24"/>
                <w:szCs w:val="24"/>
                <w:lang w:val="en-US"/>
              </w:rPr>
              <w:t>кальций</w:t>
            </w:r>
          </w:p>
        </w:tc>
        <w:tc>
          <w:tcPr>
            <w:tcW w:w="3544"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101"/>
              <w:jc w:val="center"/>
              <w:rPr>
                <w:sz w:val="24"/>
                <w:szCs w:val="24"/>
                <w:lang w:val="en-US"/>
              </w:rPr>
            </w:pPr>
            <w:r w:rsidRPr="009C04CD">
              <w:rPr>
                <w:sz w:val="24"/>
                <w:szCs w:val="24"/>
                <w:lang w:val="en-US"/>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774D1B" w:rsidRPr="009C04CD" w:rsidRDefault="00774D1B">
            <w:pPr>
              <w:pStyle w:val="TableParagraph"/>
              <w:ind w:left="100" w:right="869"/>
              <w:jc w:val="both"/>
              <w:rPr>
                <w:sz w:val="24"/>
                <w:szCs w:val="24"/>
              </w:rPr>
            </w:pPr>
            <w:r w:rsidRPr="009C04CD">
              <w:rPr>
                <w:sz w:val="24"/>
                <w:szCs w:val="24"/>
              </w:rPr>
              <w:t>образовательных ресурсов»</w:t>
            </w:r>
            <w:hyperlink r:id="rId12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29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Default="00D00A05">
            <w:pPr>
              <w:pStyle w:val="TableParagraph"/>
              <w:tabs>
                <w:tab w:val="left" w:pos="2003"/>
              </w:tabs>
              <w:spacing w:before="3"/>
              <w:ind w:left="100" w:right="102"/>
              <w:rPr>
                <w:color w:val="0066CC"/>
                <w:spacing w:val="1"/>
                <w:sz w:val="24"/>
                <w:szCs w:val="24"/>
              </w:rPr>
            </w:pPr>
            <w:hyperlink r:id="rId129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9C04CD">
            <w:pPr>
              <w:pStyle w:val="TableParagraph"/>
              <w:tabs>
                <w:tab w:val="left" w:pos="2003"/>
              </w:tabs>
              <w:spacing w:before="3"/>
              <w:ind w:left="100" w:right="102"/>
              <w:rPr>
                <w:spacing w:val="-1"/>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rsidP="009C04CD">
            <w:pPr>
              <w:pStyle w:val="TableParagraph"/>
              <w:tabs>
                <w:tab w:val="left" w:pos="2003"/>
              </w:tabs>
              <w:spacing w:before="3"/>
              <w:ind w:left="100" w:right="102"/>
              <w:rPr>
                <w:sz w:val="24"/>
                <w:szCs w:val="24"/>
              </w:rPr>
            </w:pPr>
            <w:hyperlink r:id="rId130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774D1B">
        <w:trPr>
          <w:trHeight w:val="4046"/>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2"/>
              <w:jc w:val="center"/>
              <w:rPr>
                <w:sz w:val="24"/>
                <w:szCs w:val="24"/>
                <w:lang w:val="en-US"/>
              </w:rPr>
            </w:pPr>
            <w:r w:rsidRPr="009C04CD">
              <w:rPr>
                <w:sz w:val="24"/>
                <w:szCs w:val="24"/>
                <w:lang w:val="en-US"/>
              </w:rPr>
              <w:t>5</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Скольковесит</w:t>
            </w:r>
          </w:p>
          <w:p w:rsidR="00774D1B" w:rsidRPr="009C04CD" w:rsidRDefault="00774D1B">
            <w:pPr>
              <w:pStyle w:val="TableParagraph"/>
              <w:spacing w:line="252" w:lineRule="exact"/>
              <w:ind w:left="106"/>
              <w:rPr>
                <w:sz w:val="24"/>
                <w:szCs w:val="24"/>
                <w:lang w:val="en-US"/>
              </w:rPr>
            </w:pPr>
            <w:r w:rsidRPr="009C04CD">
              <w:rPr>
                <w:sz w:val="24"/>
                <w:szCs w:val="24"/>
                <w:lang w:val="en-US"/>
              </w:rPr>
              <w:t>облако?</w:t>
            </w:r>
          </w:p>
        </w:tc>
        <w:tc>
          <w:tcPr>
            <w:tcW w:w="3544"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before="3"/>
              <w:ind w:left="101"/>
              <w:jc w:val="center"/>
              <w:rPr>
                <w:sz w:val="24"/>
                <w:szCs w:val="24"/>
                <w:lang w:val="en-US"/>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774D1B" w:rsidRPr="009C04CD" w:rsidRDefault="00774D1B">
            <w:pPr>
              <w:pStyle w:val="TableParagraph"/>
              <w:ind w:left="100" w:right="869"/>
              <w:jc w:val="both"/>
              <w:rPr>
                <w:sz w:val="24"/>
                <w:szCs w:val="24"/>
              </w:rPr>
            </w:pPr>
            <w:r w:rsidRPr="009C04CD">
              <w:rPr>
                <w:sz w:val="24"/>
                <w:szCs w:val="24"/>
              </w:rPr>
              <w:t>образовательных ресурсов»</w:t>
            </w:r>
            <w:hyperlink r:id="rId130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30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spacing w:before="1"/>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Pr="00163E75" w:rsidRDefault="00D00A05">
            <w:pPr>
              <w:pStyle w:val="TableParagraph"/>
              <w:tabs>
                <w:tab w:val="left" w:pos="2003"/>
                <w:tab w:val="left" w:pos="2855"/>
              </w:tabs>
              <w:spacing w:before="2"/>
              <w:ind w:left="100" w:right="102"/>
              <w:rPr>
                <w:rStyle w:val="a7"/>
                <w:color w:val="0066CC"/>
                <w:sz w:val="24"/>
                <w:szCs w:val="24"/>
              </w:rPr>
            </w:pPr>
            <w:hyperlink r:id="rId130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spacing w:before="2"/>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774D1B" w:rsidRPr="009C04CD" w:rsidRDefault="00D00A05">
            <w:pPr>
              <w:pStyle w:val="TableParagraph"/>
              <w:tabs>
                <w:tab w:val="left" w:pos="2003"/>
                <w:tab w:val="left" w:pos="2855"/>
              </w:tabs>
              <w:spacing w:before="2"/>
              <w:ind w:left="100" w:right="102"/>
              <w:rPr>
                <w:sz w:val="24"/>
                <w:szCs w:val="24"/>
              </w:rPr>
            </w:pPr>
            <w:hyperlink r:id="rId1304" w:history="1">
              <w:r w:rsidR="009C04CD" w:rsidRPr="009C04CD">
                <w:rPr>
                  <w:rStyle w:val="a7"/>
                  <w:color w:val="0066CC"/>
                  <w:sz w:val="24"/>
                  <w:szCs w:val="24"/>
                  <w:lang w:val="en-US"/>
                </w:rPr>
                <w:t>http</w:t>
              </w:r>
              <w:r w:rsidR="009C04CD" w:rsidRPr="009C04CD">
                <w:rPr>
                  <w:rStyle w:val="a7"/>
                  <w:color w:val="0066CC"/>
                  <w:sz w:val="24"/>
                  <w:szCs w:val="24"/>
                </w:rPr>
                <w:t>://</w:t>
              </w:r>
              <w:r w:rsidR="009C04CD" w:rsidRPr="009C04CD">
                <w:rPr>
                  <w:rStyle w:val="a7"/>
                  <w:color w:val="0066CC"/>
                  <w:sz w:val="24"/>
                  <w:szCs w:val="24"/>
                  <w:lang w:val="en-US"/>
                </w:rPr>
                <w:t>www</w:t>
              </w:r>
              <w:r w:rsidR="009C04CD" w:rsidRPr="009C04CD">
                <w:rPr>
                  <w:rStyle w:val="a7"/>
                  <w:color w:val="0066CC"/>
                  <w:sz w:val="24"/>
                  <w:szCs w:val="24"/>
                </w:rPr>
                <w:t>.</w:t>
              </w:r>
              <w:r w:rsidR="009C04CD" w:rsidRPr="009C04CD">
                <w:rPr>
                  <w:rStyle w:val="a7"/>
                  <w:color w:val="0066CC"/>
                  <w:sz w:val="24"/>
                  <w:szCs w:val="24"/>
                  <w:lang w:val="en-US"/>
                </w:rPr>
                <w:t>metodkabinet</w:t>
              </w:r>
              <w:r w:rsidR="009C04CD" w:rsidRPr="009C04CD">
                <w:rPr>
                  <w:rStyle w:val="a7"/>
                  <w:color w:val="0066CC"/>
                  <w:sz w:val="24"/>
                  <w:szCs w:val="24"/>
                </w:rPr>
                <w:t>.</w:t>
              </w:r>
              <w:r w:rsidR="009C04CD" w:rsidRPr="009C04CD">
                <w:rPr>
                  <w:rStyle w:val="a7"/>
                  <w:color w:val="0066CC"/>
                  <w:sz w:val="24"/>
                  <w:szCs w:val="24"/>
                  <w:lang w:val="en-US"/>
                </w:rPr>
                <w:t>eu</w:t>
              </w:r>
              <w:r w:rsidR="009C04CD" w:rsidRPr="009C04CD">
                <w:rPr>
                  <w:rStyle w:val="a7"/>
                  <w:color w:val="0066CC"/>
                  <w:sz w:val="24"/>
                  <w:szCs w:val="24"/>
                </w:rPr>
                <w:t>/</w:t>
              </w:r>
            </w:hyperlink>
          </w:p>
        </w:tc>
      </w:tr>
      <w:tr w:rsidR="00774D1B" w:rsidRPr="009C04CD" w:rsidTr="00774D1B">
        <w:trPr>
          <w:trHeight w:val="506"/>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2"/>
              <w:jc w:val="center"/>
              <w:rPr>
                <w:sz w:val="24"/>
                <w:szCs w:val="24"/>
                <w:lang w:val="en-US"/>
              </w:rPr>
            </w:pPr>
            <w:r w:rsidRPr="009C04CD">
              <w:rPr>
                <w:sz w:val="24"/>
                <w:szCs w:val="24"/>
                <w:lang w:val="en-US"/>
              </w:rPr>
              <w:t>6</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6"/>
              <w:rPr>
                <w:sz w:val="24"/>
                <w:szCs w:val="24"/>
                <w:lang w:val="en-US"/>
              </w:rPr>
            </w:pPr>
            <w:r w:rsidRPr="009C04CD">
              <w:rPr>
                <w:sz w:val="24"/>
                <w:szCs w:val="24"/>
                <w:lang w:val="en-US"/>
              </w:rPr>
              <w:t>Прооблака</w:t>
            </w:r>
          </w:p>
        </w:tc>
        <w:tc>
          <w:tcPr>
            <w:tcW w:w="3544"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4" w:lineRule="exact"/>
              <w:ind w:left="101"/>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43"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43" w:lineRule="exact"/>
              <w:ind w:left="100"/>
              <w:rPr>
                <w:sz w:val="24"/>
                <w:szCs w:val="24"/>
              </w:rPr>
            </w:pPr>
            <w:r w:rsidRPr="009C04CD">
              <w:rPr>
                <w:sz w:val="24"/>
                <w:szCs w:val="24"/>
              </w:rPr>
              <w:t>образовательныхресурсов»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402"/>
        <w:gridCol w:w="6095"/>
      </w:tblGrid>
      <w:tr w:rsidR="00774D1B" w:rsidRPr="00163E75" w:rsidTr="00774D1B">
        <w:trPr>
          <w:trHeight w:val="2022"/>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095"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0"/>
              <w:rPr>
                <w:sz w:val="24"/>
                <w:szCs w:val="24"/>
              </w:rPr>
            </w:pPr>
            <w:hyperlink r:id="rId130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p>
          <w:p w:rsidR="00774D1B" w:rsidRPr="009C04CD" w:rsidRDefault="00D00A05">
            <w:pPr>
              <w:pStyle w:val="TableParagraph"/>
              <w:spacing w:line="252" w:lineRule="exact"/>
              <w:ind w:left="100"/>
              <w:rPr>
                <w:sz w:val="24"/>
                <w:szCs w:val="24"/>
              </w:rPr>
            </w:pPr>
            <w:hyperlink r:id="rId130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spacing w:before="3"/>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Pr="00163E75" w:rsidRDefault="00D00A05">
            <w:pPr>
              <w:pStyle w:val="TableParagraph"/>
              <w:tabs>
                <w:tab w:val="left" w:pos="2003"/>
              </w:tabs>
              <w:ind w:left="100" w:right="102"/>
              <w:rPr>
                <w:rStyle w:val="a7"/>
                <w:color w:val="0066CC"/>
                <w:sz w:val="24"/>
                <w:szCs w:val="24"/>
              </w:rPr>
            </w:pPr>
            <w:hyperlink r:id="rId130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9C04CD">
            <w:pPr>
              <w:pStyle w:val="TableParagraph"/>
              <w:tabs>
                <w:tab w:val="left" w:pos="2003"/>
              </w:tabs>
              <w:ind w:left="100" w:right="102"/>
              <w:rPr>
                <w:spacing w:val="-1"/>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rsidP="009C04CD">
            <w:pPr>
              <w:pStyle w:val="TableParagraph"/>
              <w:tabs>
                <w:tab w:val="left" w:pos="2003"/>
              </w:tabs>
              <w:ind w:left="100" w:right="102"/>
              <w:rPr>
                <w:sz w:val="24"/>
                <w:szCs w:val="24"/>
              </w:rPr>
            </w:pPr>
            <w:hyperlink r:id="rId1308"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774D1B">
        <w:trPr>
          <w:trHeight w:val="430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2"/>
              <w:jc w:val="center"/>
              <w:rPr>
                <w:sz w:val="24"/>
                <w:szCs w:val="24"/>
                <w:lang w:val="en-US"/>
              </w:rPr>
            </w:pPr>
            <w:r w:rsidRPr="009C04CD">
              <w:rPr>
                <w:sz w:val="24"/>
                <w:szCs w:val="24"/>
                <w:lang w:val="en-US"/>
              </w:rPr>
              <w:t>7</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334"/>
              <w:rPr>
                <w:sz w:val="24"/>
                <w:szCs w:val="24"/>
                <w:lang w:val="en-US"/>
              </w:rPr>
            </w:pPr>
            <w:r w:rsidRPr="009C04CD">
              <w:rPr>
                <w:sz w:val="24"/>
                <w:szCs w:val="24"/>
                <w:lang w:val="en-US"/>
              </w:rPr>
              <w:t>Хлеб–всемуголова</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51" w:lineRule="exact"/>
              <w:ind w:left="101"/>
              <w:jc w:val="center"/>
              <w:rPr>
                <w:sz w:val="24"/>
                <w:szCs w:val="24"/>
                <w:lang w:val="en-US"/>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9C04CD" w:rsidRPr="00163E75" w:rsidRDefault="00774D1B">
            <w:pPr>
              <w:pStyle w:val="TableParagraph"/>
              <w:tabs>
                <w:tab w:val="left" w:pos="1275"/>
                <w:tab w:val="left" w:pos="2644"/>
              </w:tabs>
              <w:ind w:left="100" w:right="103"/>
              <w:rPr>
                <w:sz w:val="24"/>
                <w:szCs w:val="24"/>
                <w:lang w:val="en-US"/>
              </w:rPr>
            </w:pPr>
            <w:r w:rsidRPr="00163E75">
              <w:rPr>
                <w:sz w:val="24"/>
                <w:szCs w:val="24"/>
                <w:lang w:val="en-US"/>
              </w:rPr>
              <w:t>«</w:t>
            </w:r>
            <w:r w:rsidRPr="009C04CD">
              <w:rPr>
                <w:sz w:val="24"/>
                <w:szCs w:val="24"/>
              </w:rPr>
              <w:t>Единая</w:t>
            </w:r>
            <w:r w:rsidRPr="00163E75">
              <w:rPr>
                <w:sz w:val="24"/>
                <w:szCs w:val="24"/>
                <w:lang w:val="en-US"/>
              </w:rPr>
              <w:tab/>
            </w:r>
            <w:r w:rsidRPr="009C04CD">
              <w:rPr>
                <w:sz w:val="24"/>
                <w:szCs w:val="24"/>
              </w:rPr>
              <w:t>коллекция</w:t>
            </w:r>
            <w:r w:rsidRPr="00163E75">
              <w:rPr>
                <w:sz w:val="24"/>
                <w:szCs w:val="24"/>
                <w:lang w:val="en-US"/>
              </w:rPr>
              <w:tab/>
            </w:r>
            <w:r w:rsidRPr="009C04CD">
              <w:rPr>
                <w:spacing w:val="-1"/>
                <w:sz w:val="24"/>
                <w:szCs w:val="24"/>
              </w:rPr>
              <w:t>цифровых</w:t>
            </w:r>
            <w:r w:rsidRPr="009C04CD">
              <w:rPr>
                <w:sz w:val="24"/>
                <w:szCs w:val="24"/>
              </w:rPr>
              <w:t>образовательныхресурсов</w:t>
            </w:r>
            <w:r w:rsidRPr="00163E75">
              <w:rPr>
                <w:sz w:val="24"/>
                <w:szCs w:val="24"/>
                <w:lang w:val="en-US"/>
              </w:rPr>
              <w:t>»</w:t>
            </w:r>
          </w:p>
          <w:p w:rsidR="00774D1B" w:rsidRPr="00163E75" w:rsidRDefault="00D00A05">
            <w:pPr>
              <w:pStyle w:val="TableParagraph"/>
              <w:tabs>
                <w:tab w:val="left" w:pos="1275"/>
                <w:tab w:val="left" w:pos="2644"/>
              </w:tabs>
              <w:ind w:left="100" w:right="103"/>
              <w:rPr>
                <w:sz w:val="24"/>
                <w:szCs w:val="24"/>
                <w:lang w:val="en-US"/>
              </w:rPr>
            </w:pPr>
            <w:hyperlink r:id="rId1309"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school</w:t>
              </w:r>
              <w:r w:rsidR="00774D1B" w:rsidRPr="00163E75">
                <w:rPr>
                  <w:rStyle w:val="a7"/>
                  <w:color w:val="0066CC"/>
                  <w:sz w:val="24"/>
                  <w:szCs w:val="24"/>
                  <w:lang w:val="en-US"/>
                </w:rPr>
                <w:t>-</w:t>
              </w:r>
              <w:r w:rsidR="00774D1B" w:rsidRPr="009C04CD">
                <w:rPr>
                  <w:rStyle w:val="a7"/>
                  <w:color w:val="0066CC"/>
                  <w:sz w:val="24"/>
                  <w:szCs w:val="24"/>
                  <w:lang w:val="en-US"/>
                </w:rPr>
                <w:t>collektion</w:t>
              </w:r>
              <w:r w:rsidR="00774D1B" w:rsidRPr="00163E75">
                <w:rPr>
                  <w:rStyle w:val="a7"/>
                  <w:color w:val="0066CC"/>
                  <w:sz w:val="24"/>
                  <w:szCs w:val="24"/>
                  <w:lang w:val="en-US"/>
                </w:rPr>
                <w:t>.</w:t>
              </w:r>
              <w:r w:rsidR="00774D1B" w:rsidRPr="009C04CD">
                <w:rPr>
                  <w:rStyle w:val="a7"/>
                  <w:color w:val="0066CC"/>
                  <w:sz w:val="24"/>
                  <w:szCs w:val="24"/>
                  <w:lang w:val="en-US"/>
                </w:rPr>
                <w:t>edu</w:t>
              </w:r>
              <w:r w:rsidR="00774D1B" w:rsidRPr="00163E75">
                <w:rPr>
                  <w:rStyle w:val="a7"/>
                  <w:color w:val="0066CC"/>
                  <w:sz w:val="24"/>
                  <w:szCs w:val="24"/>
                  <w:lang w:val="en-US"/>
                </w:rPr>
                <w:t>/</w:t>
              </w:r>
              <w:r w:rsidR="00774D1B" w:rsidRPr="009C04CD">
                <w:rPr>
                  <w:rStyle w:val="a7"/>
                  <w:color w:val="0066CC"/>
                  <w:sz w:val="24"/>
                  <w:szCs w:val="24"/>
                  <w:lang w:val="en-US"/>
                </w:rPr>
                <w:t>ru</w:t>
              </w:r>
            </w:hyperlink>
            <w:hyperlink r:id="rId1310" w:history="1">
              <w:r w:rsidR="00774D1B" w:rsidRPr="009C04CD">
                <w:rPr>
                  <w:rStyle w:val="a7"/>
                  <w:color w:val="0066CC"/>
                  <w:sz w:val="24"/>
                  <w:szCs w:val="24"/>
                  <w:lang w:val="en-US"/>
                </w:rPr>
                <w:t>https</w:t>
              </w:r>
              <w:r w:rsidR="00774D1B" w:rsidRPr="00163E75">
                <w:rPr>
                  <w:rStyle w:val="a7"/>
                  <w:color w:val="0066CC"/>
                  <w:sz w:val="24"/>
                  <w:szCs w:val="24"/>
                  <w:lang w:val="en-US"/>
                </w:rPr>
                <w:t>://</w:t>
              </w:r>
              <w:r w:rsidR="00774D1B" w:rsidRPr="009C04CD">
                <w:rPr>
                  <w:rStyle w:val="a7"/>
                  <w:color w:val="0066CC"/>
                  <w:sz w:val="24"/>
                  <w:szCs w:val="24"/>
                  <w:lang w:val="en-US"/>
                </w:rPr>
                <w:t>uchi</w:t>
              </w:r>
              <w:r w:rsidR="00774D1B" w:rsidRPr="00163E75">
                <w:rPr>
                  <w:rStyle w:val="a7"/>
                  <w:color w:val="0066CC"/>
                  <w:sz w:val="24"/>
                  <w:szCs w:val="24"/>
                  <w:lang w:val="en-US"/>
                </w:rPr>
                <w:t>.</w:t>
              </w:r>
              <w:r w:rsidR="00774D1B" w:rsidRPr="009C04CD">
                <w:rPr>
                  <w:rStyle w:val="a7"/>
                  <w:color w:val="0066CC"/>
                  <w:sz w:val="24"/>
                  <w:szCs w:val="24"/>
                  <w:lang w:val="en-US"/>
                </w:rPr>
                <w:t>ru</w:t>
              </w:r>
              <w:r w:rsidR="00774D1B" w:rsidRPr="00163E75">
                <w:rPr>
                  <w:rStyle w:val="a7"/>
                  <w:color w:val="0066CC"/>
                  <w:sz w:val="24"/>
                  <w:szCs w:val="24"/>
                  <w:lang w:val="en-US"/>
                </w:rPr>
                <w:t>/</w:t>
              </w:r>
              <w:r w:rsidR="00774D1B" w:rsidRPr="009C04CD">
                <w:rPr>
                  <w:rStyle w:val="a7"/>
                  <w:color w:val="0066CC"/>
                  <w:sz w:val="24"/>
                  <w:szCs w:val="24"/>
                  <w:lang w:val="en-US"/>
                </w:rPr>
                <w:t>teachers</w:t>
              </w:r>
              <w:r w:rsidR="00774D1B" w:rsidRPr="00163E75">
                <w:rPr>
                  <w:rStyle w:val="a7"/>
                  <w:color w:val="0066CC"/>
                  <w:sz w:val="24"/>
                  <w:szCs w:val="24"/>
                  <w:lang w:val="en-US"/>
                </w:rPr>
                <w:t>/</w:t>
              </w:r>
              <w:r w:rsidR="00774D1B" w:rsidRPr="009C04CD">
                <w:rPr>
                  <w:rStyle w:val="a7"/>
                  <w:color w:val="0066CC"/>
                  <w:sz w:val="24"/>
                  <w:szCs w:val="24"/>
                  <w:lang w:val="en-US"/>
                </w:rPr>
                <w:t>lk</w:t>
              </w:r>
              <w:r w:rsidR="00774D1B" w:rsidRPr="00163E75">
                <w:rPr>
                  <w:rStyle w:val="a7"/>
                  <w:color w:val="0066CC"/>
                  <w:sz w:val="24"/>
                  <w:szCs w:val="24"/>
                  <w:lang w:val="en-US"/>
                </w:rPr>
                <w:t>/</w:t>
              </w:r>
              <w:r w:rsidR="00774D1B" w:rsidRPr="009C04CD">
                <w:rPr>
                  <w:rStyle w:val="a7"/>
                  <w:color w:val="0066CC"/>
                  <w:sz w:val="24"/>
                  <w:szCs w:val="24"/>
                  <w:lang w:val="en-US"/>
                </w:rPr>
                <w:t>main</w:t>
              </w:r>
            </w:hyperlink>
          </w:p>
          <w:p w:rsidR="00774D1B" w:rsidRPr="00163E75" w:rsidRDefault="00774D1B">
            <w:pPr>
              <w:pStyle w:val="TableParagraph"/>
              <w:tabs>
                <w:tab w:val="left" w:pos="1691"/>
                <w:tab w:val="left" w:pos="2959"/>
                <w:tab w:val="left" w:pos="3278"/>
              </w:tabs>
              <w:ind w:left="100" w:right="105"/>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009C04CD">
              <w:rPr>
                <w:sz w:val="24"/>
                <w:szCs w:val="24"/>
              </w:rPr>
              <w:t>начальной</w:t>
            </w:r>
            <w:r w:rsidR="009C04CD" w:rsidRPr="00163E75">
              <w:rPr>
                <w:sz w:val="24"/>
                <w:szCs w:val="24"/>
                <w:lang w:val="en-US"/>
              </w:rPr>
              <w:tab/>
            </w:r>
            <w:r w:rsidRPr="009C04CD">
              <w:rPr>
                <w:spacing w:val="-1"/>
                <w:sz w:val="24"/>
                <w:szCs w:val="24"/>
              </w:rPr>
              <w:t>школы</w:t>
            </w:r>
          </w:p>
          <w:p w:rsidR="009C04CD" w:rsidRPr="00163E75" w:rsidRDefault="00D00A05">
            <w:pPr>
              <w:pStyle w:val="TableParagraph"/>
              <w:tabs>
                <w:tab w:val="left" w:pos="2003"/>
                <w:tab w:val="left" w:pos="2855"/>
              </w:tabs>
              <w:ind w:left="100" w:right="102"/>
              <w:rPr>
                <w:color w:val="0066CC"/>
                <w:spacing w:val="1"/>
                <w:sz w:val="24"/>
                <w:szCs w:val="24"/>
                <w:lang w:val="en-US"/>
              </w:rPr>
            </w:pPr>
            <w:hyperlink r:id="rId1311"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p>
          <w:p w:rsidR="009C04CD" w:rsidRPr="00163E75" w:rsidRDefault="00774D1B">
            <w:pPr>
              <w:pStyle w:val="TableParagraph"/>
              <w:tabs>
                <w:tab w:val="left" w:pos="2003"/>
                <w:tab w:val="left" w:pos="2855"/>
              </w:tabs>
              <w:ind w:left="100" w:right="102"/>
              <w:rPr>
                <w:sz w:val="24"/>
                <w:szCs w:val="24"/>
                <w:lang w:val="en-US"/>
              </w:rPr>
            </w:pPr>
            <w:r w:rsidRPr="009C04CD">
              <w:rPr>
                <w:sz w:val="24"/>
                <w:szCs w:val="24"/>
                <w:lang w:val="en-US"/>
              </w:rPr>
              <w:t>M</w:t>
            </w:r>
            <w:r w:rsidRPr="009C04CD">
              <w:rPr>
                <w:sz w:val="24"/>
                <w:szCs w:val="24"/>
              </w:rPr>
              <w:t>е</w:t>
            </w:r>
            <w:r w:rsidRPr="009C04CD">
              <w:rPr>
                <w:sz w:val="24"/>
                <w:szCs w:val="24"/>
                <w:lang w:val="en-US"/>
              </w:rPr>
              <w:t>todkabinet</w:t>
            </w:r>
            <w:r w:rsidRPr="00163E75">
              <w:rPr>
                <w:sz w:val="24"/>
                <w:szCs w:val="24"/>
                <w:lang w:val="en-US"/>
              </w:rPr>
              <w:t>.</w:t>
            </w:r>
            <w:r w:rsidRPr="009C04CD">
              <w:rPr>
                <w:sz w:val="24"/>
                <w:szCs w:val="24"/>
                <w:lang w:val="en-US"/>
              </w:rPr>
              <w:t>eu</w:t>
            </w:r>
            <w:r w:rsidRPr="00163E75">
              <w:rPr>
                <w:sz w:val="24"/>
                <w:szCs w:val="24"/>
                <w:lang w:val="en-US"/>
              </w:rPr>
              <w:t>:</w:t>
            </w:r>
            <w:r w:rsidRPr="00163E75">
              <w:rPr>
                <w:sz w:val="24"/>
                <w:szCs w:val="24"/>
                <w:lang w:val="en-US"/>
              </w:rPr>
              <w:tab/>
            </w:r>
            <w:r w:rsidRPr="009C04CD">
              <w:rPr>
                <w:sz w:val="24"/>
                <w:szCs w:val="24"/>
              </w:rPr>
              <w:t>информационно</w:t>
            </w:r>
            <w:r w:rsidRPr="00163E75">
              <w:rPr>
                <w:sz w:val="24"/>
                <w:szCs w:val="24"/>
                <w:lang w:val="en-US"/>
              </w:rPr>
              <w:t>-</w:t>
            </w:r>
            <w:r w:rsidRPr="009C04CD">
              <w:rPr>
                <w:sz w:val="24"/>
                <w:szCs w:val="24"/>
              </w:rPr>
              <w:t>методический</w:t>
            </w:r>
            <w:r w:rsidRPr="00163E75">
              <w:rPr>
                <w:sz w:val="24"/>
                <w:szCs w:val="24"/>
                <w:lang w:val="en-US"/>
              </w:rPr>
              <w:tab/>
            </w:r>
            <w:r w:rsidRPr="00163E75">
              <w:rPr>
                <w:sz w:val="24"/>
                <w:szCs w:val="24"/>
                <w:lang w:val="en-US"/>
              </w:rPr>
              <w:tab/>
            </w:r>
            <w:r w:rsidRPr="009C04CD">
              <w:rPr>
                <w:sz w:val="24"/>
                <w:szCs w:val="24"/>
              </w:rPr>
              <w:t>кабинет</w:t>
            </w:r>
          </w:p>
          <w:p w:rsidR="00774D1B" w:rsidRPr="00163E75" w:rsidRDefault="00D00A05">
            <w:pPr>
              <w:pStyle w:val="TableParagraph"/>
              <w:tabs>
                <w:tab w:val="left" w:pos="2003"/>
                <w:tab w:val="left" w:pos="2855"/>
              </w:tabs>
              <w:ind w:left="100" w:right="102"/>
              <w:rPr>
                <w:sz w:val="24"/>
                <w:szCs w:val="24"/>
                <w:lang w:val="en-US"/>
              </w:rPr>
            </w:pPr>
            <w:hyperlink r:id="rId1312"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metodkabinet</w:t>
              </w:r>
              <w:r w:rsidR="00774D1B" w:rsidRPr="00163E75">
                <w:rPr>
                  <w:rStyle w:val="a7"/>
                  <w:color w:val="0066CC"/>
                  <w:sz w:val="24"/>
                  <w:szCs w:val="24"/>
                  <w:lang w:val="en-US"/>
                </w:rPr>
                <w:t>.</w:t>
              </w:r>
              <w:r w:rsidR="00774D1B" w:rsidRPr="009C04CD">
                <w:rPr>
                  <w:rStyle w:val="a7"/>
                  <w:color w:val="0066CC"/>
                  <w:sz w:val="24"/>
                  <w:szCs w:val="24"/>
                  <w:lang w:val="en-US"/>
                </w:rPr>
                <w:t>eu</w:t>
              </w:r>
              <w:r w:rsidR="00774D1B" w:rsidRPr="00163E75">
                <w:rPr>
                  <w:rStyle w:val="a7"/>
                  <w:color w:val="0066CC"/>
                  <w:sz w:val="24"/>
                  <w:szCs w:val="24"/>
                  <w:lang w:val="en-US"/>
                </w:rPr>
                <w:t>/</w:t>
              </w:r>
            </w:hyperlink>
          </w:p>
        </w:tc>
      </w:tr>
      <w:tr w:rsidR="00774D1B" w:rsidRPr="00163E75" w:rsidTr="00774D1B">
        <w:trPr>
          <w:trHeight w:val="3287"/>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2"/>
              <w:jc w:val="center"/>
              <w:rPr>
                <w:sz w:val="24"/>
                <w:szCs w:val="24"/>
                <w:lang w:val="en-US"/>
              </w:rPr>
            </w:pPr>
            <w:r w:rsidRPr="009C04CD">
              <w:rPr>
                <w:sz w:val="24"/>
                <w:szCs w:val="24"/>
                <w:lang w:val="en-US"/>
              </w:rPr>
              <w:t>8</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Прохлеби</w:t>
            </w:r>
          </w:p>
          <w:p w:rsidR="00774D1B" w:rsidRPr="009C04CD" w:rsidRDefault="00774D1B">
            <w:pPr>
              <w:pStyle w:val="TableParagraph"/>
              <w:spacing w:before="3"/>
              <w:ind w:left="106"/>
              <w:rPr>
                <w:sz w:val="24"/>
                <w:szCs w:val="24"/>
                <w:lang w:val="en-US"/>
              </w:rPr>
            </w:pPr>
            <w:r w:rsidRPr="009C04CD">
              <w:rPr>
                <w:sz w:val="24"/>
                <w:szCs w:val="24"/>
                <w:lang w:val="en-US"/>
              </w:rPr>
              <w:t>дрожжи</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101"/>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9C04CD" w:rsidRDefault="00774D1B">
            <w:pPr>
              <w:pStyle w:val="TableParagraph"/>
              <w:spacing w:before="3"/>
              <w:ind w:left="100" w:right="869"/>
              <w:jc w:val="both"/>
              <w:rPr>
                <w:spacing w:val="1"/>
                <w:sz w:val="24"/>
                <w:szCs w:val="24"/>
              </w:rPr>
            </w:pPr>
            <w:r w:rsidRPr="009C04CD">
              <w:rPr>
                <w:sz w:val="24"/>
                <w:szCs w:val="24"/>
              </w:rPr>
              <w:t>образовательных ресурсов»</w:t>
            </w:r>
          </w:p>
          <w:p w:rsidR="00774D1B" w:rsidRPr="009C04CD" w:rsidRDefault="00D00A05">
            <w:pPr>
              <w:pStyle w:val="TableParagraph"/>
              <w:spacing w:before="3"/>
              <w:ind w:left="100" w:right="869"/>
              <w:jc w:val="both"/>
              <w:rPr>
                <w:sz w:val="24"/>
                <w:szCs w:val="24"/>
              </w:rPr>
            </w:pPr>
            <w:hyperlink r:id="rId131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14"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2"/>
                <w:tab w:val="left" w:pos="2959"/>
                <w:tab w:val="left" w:pos="3279"/>
              </w:tabs>
              <w:ind w:left="100" w:right="104"/>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Default="00D00A05">
            <w:pPr>
              <w:pStyle w:val="TableParagraph"/>
              <w:tabs>
                <w:tab w:val="left" w:pos="2003"/>
                <w:tab w:val="left" w:pos="2855"/>
              </w:tabs>
              <w:ind w:left="100" w:right="102"/>
              <w:rPr>
                <w:color w:val="0066CC"/>
                <w:spacing w:val="1"/>
                <w:sz w:val="24"/>
                <w:szCs w:val="24"/>
              </w:rPr>
            </w:pPr>
            <w:hyperlink r:id="rId131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774D1B" w:rsidRPr="009C04CD" w:rsidRDefault="00D00A05">
            <w:pPr>
              <w:pStyle w:val="TableParagraph"/>
              <w:tabs>
                <w:tab w:val="left" w:pos="2003"/>
                <w:tab w:val="left" w:pos="2855"/>
              </w:tabs>
              <w:ind w:left="100" w:right="102"/>
              <w:rPr>
                <w:sz w:val="24"/>
                <w:szCs w:val="24"/>
              </w:rPr>
            </w:pPr>
            <w:hyperlink r:id="rId131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402"/>
        <w:gridCol w:w="6237"/>
      </w:tblGrid>
      <w:tr w:rsidR="00774D1B" w:rsidRPr="00163E75" w:rsidTr="00774D1B">
        <w:trPr>
          <w:trHeight w:val="1261"/>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2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r>
      <w:tr w:rsidR="00774D1B" w:rsidRPr="00163E75" w:rsidTr="00774D1B">
        <w:trPr>
          <w:trHeight w:val="354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rPr>
                <w:sz w:val="24"/>
                <w:szCs w:val="24"/>
                <w:lang w:val="en-US"/>
              </w:rPr>
            </w:pPr>
            <w:r w:rsidRPr="009C04CD">
              <w:rPr>
                <w:sz w:val="24"/>
                <w:szCs w:val="24"/>
                <w:lang w:val="en-US"/>
              </w:rPr>
              <w:t>9</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6"/>
              <w:rPr>
                <w:sz w:val="24"/>
                <w:szCs w:val="24"/>
                <w:lang w:val="en-US"/>
              </w:rPr>
            </w:pPr>
            <w:r w:rsidRPr="009C04CD">
              <w:rPr>
                <w:sz w:val="24"/>
                <w:szCs w:val="24"/>
                <w:lang w:val="en-US"/>
              </w:rPr>
              <w:t>Промел</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268"/>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1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18"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Default="00D00A05">
            <w:pPr>
              <w:pStyle w:val="TableParagraph"/>
              <w:tabs>
                <w:tab w:val="left" w:pos="2003"/>
                <w:tab w:val="left" w:pos="2855"/>
              </w:tabs>
              <w:ind w:left="100" w:right="102"/>
              <w:rPr>
                <w:color w:val="0066CC"/>
                <w:spacing w:val="1"/>
                <w:sz w:val="24"/>
                <w:szCs w:val="24"/>
              </w:rPr>
            </w:pPr>
            <w:hyperlink r:id="rId131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774D1B" w:rsidRPr="009C04CD" w:rsidRDefault="00D00A05">
            <w:pPr>
              <w:pStyle w:val="TableParagraph"/>
              <w:tabs>
                <w:tab w:val="left" w:pos="2003"/>
                <w:tab w:val="left" w:pos="2855"/>
              </w:tabs>
              <w:ind w:left="100" w:right="102"/>
              <w:rPr>
                <w:sz w:val="24"/>
                <w:szCs w:val="24"/>
              </w:rPr>
            </w:pPr>
            <w:hyperlink r:id="rId132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774D1B">
        <w:trPr>
          <w:trHeight w:val="253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10</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34"/>
              <w:rPr>
                <w:sz w:val="24"/>
                <w:szCs w:val="24"/>
                <w:lang w:val="en-US"/>
              </w:rPr>
            </w:pPr>
            <w:r w:rsidRPr="009C04CD">
              <w:rPr>
                <w:sz w:val="24"/>
                <w:szCs w:val="24"/>
                <w:lang w:val="en-US"/>
              </w:rPr>
              <w:t>Интересноевещество–мел</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3" w:lineRule="exact"/>
              <w:ind w:left="101"/>
              <w:jc w:val="center"/>
              <w:rPr>
                <w:sz w:val="24"/>
                <w:szCs w:val="24"/>
                <w:lang w:val="en-US"/>
              </w:rPr>
            </w:pPr>
            <w:r w:rsidRPr="009C04CD">
              <w:rPr>
                <w:sz w:val="24"/>
                <w:szCs w:val="24"/>
                <w:lang w:val="en-US"/>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163E75" w:rsidRDefault="00774D1B">
            <w:pPr>
              <w:pStyle w:val="TableParagraph"/>
              <w:tabs>
                <w:tab w:val="left" w:pos="1275"/>
                <w:tab w:val="left" w:pos="2642"/>
              </w:tabs>
              <w:ind w:left="100" w:right="105"/>
              <w:rPr>
                <w:sz w:val="24"/>
                <w:szCs w:val="24"/>
                <w:lang w:val="en-US"/>
              </w:rPr>
            </w:pPr>
            <w:r w:rsidRPr="00163E75">
              <w:rPr>
                <w:sz w:val="24"/>
                <w:szCs w:val="24"/>
                <w:lang w:val="en-US"/>
              </w:rPr>
              <w:t>«</w:t>
            </w:r>
            <w:r w:rsidRPr="009C04CD">
              <w:rPr>
                <w:sz w:val="24"/>
                <w:szCs w:val="24"/>
              </w:rPr>
              <w:t>Единая</w:t>
            </w:r>
            <w:r w:rsidRPr="00163E75">
              <w:rPr>
                <w:sz w:val="24"/>
                <w:szCs w:val="24"/>
                <w:lang w:val="en-US"/>
              </w:rPr>
              <w:tab/>
            </w:r>
            <w:r w:rsidRPr="009C04CD">
              <w:rPr>
                <w:sz w:val="24"/>
                <w:szCs w:val="24"/>
              </w:rPr>
              <w:t>коллекция</w:t>
            </w:r>
            <w:r w:rsidRPr="00163E75">
              <w:rPr>
                <w:sz w:val="24"/>
                <w:szCs w:val="24"/>
                <w:lang w:val="en-US"/>
              </w:rPr>
              <w:tab/>
            </w:r>
            <w:r w:rsidRPr="009C04CD">
              <w:rPr>
                <w:spacing w:val="-1"/>
                <w:sz w:val="24"/>
                <w:szCs w:val="24"/>
              </w:rPr>
              <w:t>цифровых</w:t>
            </w:r>
            <w:r w:rsidRPr="009C04CD">
              <w:rPr>
                <w:sz w:val="24"/>
                <w:szCs w:val="24"/>
              </w:rPr>
              <w:t>образовательныхресурсов</w:t>
            </w:r>
            <w:r w:rsidRPr="00163E75">
              <w:rPr>
                <w:sz w:val="24"/>
                <w:szCs w:val="24"/>
                <w:lang w:val="en-US"/>
              </w:rPr>
              <w:t>»</w:t>
            </w:r>
            <w:hyperlink r:id="rId1321" w:history="1">
              <w:r w:rsidRPr="009C04CD">
                <w:rPr>
                  <w:rStyle w:val="a7"/>
                  <w:color w:val="0066CC"/>
                  <w:sz w:val="24"/>
                  <w:szCs w:val="24"/>
                  <w:lang w:val="en-US"/>
                </w:rPr>
                <w:t>http</w:t>
              </w:r>
              <w:r w:rsidRPr="00163E75">
                <w:rPr>
                  <w:rStyle w:val="a7"/>
                  <w:color w:val="0066CC"/>
                  <w:sz w:val="24"/>
                  <w:szCs w:val="24"/>
                  <w:lang w:val="en-US"/>
                </w:rPr>
                <w:t>://</w:t>
              </w:r>
              <w:r w:rsidRPr="009C04CD">
                <w:rPr>
                  <w:rStyle w:val="a7"/>
                  <w:color w:val="0066CC"/>
                  <w:sz w:val="24"/>
                  <w:szCs w:val="24"/>
                  <w:lang w:val="en-US"/>
                </w:rPr>
                <w:t>school</w:t>
              </w:r>
              <w:r w:rsidRPr="00163E75">
                <w:rPr>
                  <w:rStyle w:val="a7"/>
                  <w:color w:val="0066CC"/>
                  <w:sz w:val="24"/>
                  <w:szCs w:val="24"/>
                  <w:lang w:val="en-US"/>
                </w:rPr>
                <w:t>-</w:t>
              </w:r>
              <w:r w:rsidRPr="009C04CD">
                <w:rPr>
                  <w:rStyle w:val="a7"/>
                  <w:color w:val="0066CC"/>
                  <w:sz w:val="24"/>
                  <w:szCs w:val="24"/>
                  <w:lang w:val="en-US"/>
                </w:rPr>
                <w:t>collektion</w:t>
              </w:r>
              <w:r w:rsidRPr="00163E75">
                <w:rPr>
                  <w:rStyle w:val="a7"/>
                  <w:color w:val="0066CC"/>
                  <w:sz w:val="24"/>
                  <w:szCs w:val="24"/>
                  <w:lang w:val="en-US"/>
                </w:rPr>
                <w:t>.</w:t>
              </w:r>
              <w:r w:rsidRPr="009C04CD">
                <w:rPr>
                  <w:rStyle w:val="a7"/>
                  <w:color w:val="0066CC"/>
                  <w:sz w:val="24"/>
                  <w:szCs w:val="24"/>
                  <w:lang w:val="en-US"/>
                </w:rPr>
                <w:t>edu</w:t>
              </w:r>
              <w:r w:rsidRPr="00163E75">
                <w:rPr>
                  <w:rStyle w:val="a7"/>
                  <w:color w:val="0066CC"/>
                  <w:sz w:val="24"/>
                  <w:szCs w:val="24"/>
                  <w:lang w:val="en-US"/>
                </w:rPr>
                <w:t>/</w:t>
              </w:r>
              <w:r w:rsidRPr="009C04CD">
                <w:rPr>
                  <w:rStyle w:val="a7"/>
                  <w:color w:val="0066CC"/>
                  <w:sz w:val="24"/>
                  <w:szCs w:val="24"/>
                  <w:lang w:val="en-US"/>
                </w:rPr>
                <w:t>ru</w:t>
              </w:r>
            </w:hyperlink>
            <w:hyperlink r:id="rId1322" w:history="1">
              <w:r w:rsidRPr="009C04CD">
                <w:rPr>
                  <w:rStyle w:val="a7"/>
                  <w:color w:val="0066CC"/>
                  <w:sz w:val="24"/>
                  <w:szCs w:val="24"/>
                  <w:lang w:val="en-US"/>
                </w:rPr>
                <w:t>https</w:t>
              </w:r>
              <w:r w:rsidRPr="00163E75">
                <w:rPr>
                  <w:rStyle w:val="a7"/>
                  <w:color w:val="0066CC"/>
                  <w:sz w:val="24"/>
                  <w:szCs w:val="24"/>
                  <w:lang w:val="en-US"/>
                </w:rPr>
                <w:t>://</w:t>
              </w:r>
              <w:r w:rsidRPr="009C04CD">
                <w:rPr>
                  <w:rStyle w:val="a7"/>
                  <w:color w:val="0066CC"/>
                  <w:sz w:val="24"/>
                  <w:szCs w:val="24"/>
                  <w:lang w:val="en-US"/>
                </w:rPr>
                <w:t>uchi</w:t>
              </w:r>
              <w:r w:rsidRPr="00163E75">
                <w:rPr>
                  <w:rStyle w:val="a7"/>
                  <w:color w:val="0066CC"/>
                  <w:sz w:val="24"/>
                  <w:szCs w:val="24"/>
                  <w:lang w:val="en-US"/>
                </w:rPr>
                <w:t>.</w:t>
              </w:r>
              <w:r w:rsidRPr="009C04CD">
                <w:rPr>
                  <w:rStyle w:val="a7"/>
                  <w:color w:val="0066CC"/>
                  <w:sz w:val="24"/>
                  <w:szCs w:val="24"/>
                  <w:lang w:val="en-US"/>
                </w:rPr>
                <w:t>ru</w:t>
              </w:r>
              <w:r w:rsidRPr="00163E75">
                <w:rPr>
                  <w:rStyle w:val="a7"/>
                  <w:color w:val="0066CC"/>
                  <w:sz w:val="24"/>
                  <w:szCs w:val="24"/>
                  <w:lang w:val="en-US"/>
                </w:rPr>
                <w:t>/</w:t>
              </w:r>
              <w:r w:rsidRPr="009C04CD">
                <w:rPr>
                  <w:rStyle w:val="a7"/>
                  <w:color w:val="0066CC"/>
                  <w:sz w:val="24"/>
                  <w:szCs w:val="24"/>
                  <w:lang w:val="en-US"/>
                </w:rPr>
                <w:t>teachers</w:t>
              </w:r>
              <w:r w:rsidRPr="00163E75">
                <w:rPr>
                  <w:rStyle w:val="a7"/>
                  <w:color w:val="0066CC"/>
                  <w:sz w:val="24"/>
                  <w:szCs w:val="24"/>
                  <w:lang w:val="en-US"/>
                </w:rPr>
                <w:t>/</w:t>
              </w:r>
              <w:r w:rsidRPr="009C04CD">
                <w:rPr>
                  <w:rStyle w:val="a7"/>
                  <w:color w:val="0066CC"/>
                  <w:sz w:val="24"/>
                  <w:szCs w:val="24"/>
                  <w:lang w:val="en-US"/>
                </w:rPr>
                <w:t>lk</w:t>
              </w:r>
              <w:r w:rsidRPr="00163E75">
                <w:rPr>
                  <w:rStyle w:val="a7"/>
                  <w:color w:val="0066CC"/>
                  <w:sz w:val="24"/>
                  <w:szCs w:val="24"/>
                  <w:lang w:val="en-US"/>
                </w:rPr>
                <w:t>/</w:t>
              </w:r>
              <w:r w:rsidRPr="009C04CD">
                <w:rPr>
                  <w:rStyle w:val="a7"/>
                  <w:color w:val="0066CC"/>
                  <w:sz w:val="24"/>
                  <w:szCs w:val="24"/>
                  <w:lang w:val="en-US"/>
                </w:rPr>
                <w:t>main</w:t>
              </w:r>
            </w:hyperlink>
          </w:p>
          <w:p w:rsidR="00774D1B" w:rsidRPr="00163E75" w:rsidRDefault="00774D1B">
            <w:pPr>
              <w:pStyle w:val="TableParagraph"/>
              <w:tabs>
                <w:tab w:val="left" w:pos="1691"/>
                <w:tab w:val="left" w:pos="2959"/>
                <w:tab w:val="left" w:pos="3278"/>
              </w:tabs>
              <w:ind w:left="100" w:right="105"/>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009C04CD">
              <w:rPr>
                <w:sz w:val="24"/>
                <w:szCs w:val="24"/>
              </w:rPr>
              <w:t>начальной</w:t>
            </w:r>
            <w:r w:rsidR="009C04CD" w:rsidRPr="00163E75">
              <w:rPr>
                <w:sz w:val="24"/>
                <w:szCs w:val="24"/>
                <w:lang w:val="en-US"/>
              </w:rPr>
              <w:tab/>
            </w:r>
            <w:r w:rsidRPr="009C04CD">
              <w:rPr>
                <w:spacing w:val="-1"/>
                <w:sz w:val="24"/>
                <w:szCs w:val="24"/>
              </w:rPr>
              <w:t>школы</w:t>
            </w:r>
          </w:p>
          <w:p w:rsidR="009C04CD" w:rsidRPr="00163E75" w:rsidRDefault="00D00A05">
            <w:pPr>
              <w:pStyle w:val="TableParagraph"/>
              <w:tabs>
                <w:tab w:val="left" w:pos="2003"/>
              </w:tabs>
              <w:ind w:left="100" w:right="102"/>
              <w:rPr>
                <w:color w:val="0066CC"/>
                <w:spacing w:val="1"/>
                <w:sz w:val="24"/>
                <w:szCs w:val="24"/>
                <w:lang w:val="en-US"/>
              </w:rPr>
            </w:pPr>
            <w:hyperlink r:id="rId1323"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p>
          <w:p w:rsidR="009C04CD" w:rsidRPr="00163E75" w:rsidRDefault="00774D1B" w:rsidP="009C04CD">
            <w:pPr>
              <w:pStyle w:val="TableParagraph"/>
              <w:tabs>
                <w:tab w:val="left" w:pos="2003"/>
              </w:tabs>
              <w:ind w:left="100" w:right="102"/>
              <w:rPr>
                <w:spacing w:val="-1"/>
                <w:sz w:val="24"/>
                <w:szCs w:val="24"/>
                <w:lang w:val="en-US"/>
              </w:rPr>
            </w:pPr>
            <w:r w:rsidRPr="009C04CD">
              <w:rPr>
                <w:sz w:val="24"/>
                <w:szCs w:val="24"/>
                <w:lang w:val="en-US"/>
              </w:rPr>
              <w:t>M</w:t>
            </w:r>
            <w:r w:rsidRPr="009C04CD">
              <w:rPr>
                <w:sz w:val="24"/>
                <w:szCs w:val="24"/>
              </w:rPr>
              <w:t>е</w:t>
            </w:r>
            <w:r w:rsidRPr="009C04CD">
              <w:rPr>
                <w:sz w:val="24"/>
                <w:szCs w:val="24"/>
                <w:lang w:val="en-US"/>
              </w:rPr>
              <w:t>todkabinet</w:t>
            </w:r>
            <w:r w:rsidRPr="00163E75">
              <w:rPr>
                <w:sz w:val="24"/>
                <w:szCs w:val="24"/>
                <w:lang w:val="en-US"/>
              </w:rPr>
              <w:t>.</w:t>
            </w:r>
            <w:r w:rsidRPr="009C04CD">
              <w:rPr>
                <w:sz w:val="24"/>
                <w:szCs w:val="24"/>
                <w:lang w:val="en-US"/>
              </w:rPr>
              <w:t>eu</w:t>
            </w:r>
            <w:r w:rsidRPr="00163E75">
              <w:rPr>
                <w:sz w:val="24"/>
                <w:szCs w:val="24"/>
                <w:lang w:val="en-US"/>
              </w:rPr>
              <w:t>:</w:t>
            </w:r>
            <w:r w:rsidRPr="00163E75">
              <w:rPr>
                <w:sz w:val="24"/>
                <w:szCs w:val="24"/>
                <w:lang w:val="en-US"/>
              </w:rPr>
              <w:tab/>
            </w:r>
            <w:r w:rsidRPr="009C04CD">
              <w:rPr>
                <w:spacing w:val="-1"/>
                <w:sz w:val="24"/>
                <w:szCs w:val="24"/>
              </w:rPr>
              <w:t>информационно</w:t>
            </w:r>
            <w:r w:rsidRPr="00163E75">
              <w:rPr>
                <w:spacing w:val="-1"/>
                <w:sz w:val="24"/>
                <w:szCs w:val="24"/>
                <w:lang w:val="en-US"/>
              </w:rPr>
              <w:t>-</w:t>
            </w:r>
            <w:r w:rsidRPr="009C04CD">
              <w:rPr>
                <w:sz w:val="24"/>
                <w:szCs w:val="24"/>
              </w:rPr>
              <w:t>методический</w:t>
            </w:r>
            <w:r w:rsidRPr="00163E75">
              <w:rPr>
                <w:sz w:val="24"/>
                <w:szCs w:val="24"/>
                <w:lang w:val="en-US"/>
              </w:rPr>
              <w:tab/>
            </w:r>
            <w:r w:rsidRPr="009C04CD">
              <w:rPr>
                <w:spacing w:val="-1"/>
                <w:sz w:val="24"/>
                <w:szCs w:val="24"/>
              </w:rPr>
              <w:t>кабинет</w:t>
            </w:r>
          </w:p>
          <w:p w:rsidR="00774D1B" w:rsidRPr="00163E75" w:rsidRDefault="00D00A05" w:rsidP="009C04CD">
            <w:pPr>
              <w:pStyle w:val="TableParagraph"/>
              <w:tabs>
                <w:tab w:val="left" w:pos="2003"/>
              </w:tabs>
              <w:ind w:left="100" w:right="102"/>
              <w:rPr>
                <w:sz w:val="24"/>
                <w:szCs w:val="24"/>
                <w:lang w:val="en-US"/>
              </w:rPr>
            </w:pPr>
            <w:hyperlink r:id="rId1324"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metodkabinet</w:t>
              </w:r>
              <w:r w:rsidR="00774D1B" w:rsidRPr="00163E75">
                <w:rPr>
                  <w:rStyle w:val="a7"/>
                  <w:color w:val="0066CC"/>
                  <w:sz w:val="24"/>
                  <w:szCs w:val="24"/>
                  <w:lang w:val="en-US"/>
                </w:rPr>
                <w:t>.</w:t>
              </w:r>
              <w:r w:rsidR="00774D1B" w:rsidRPr="009C04CD">
                <w:rPr>
                  <w:rStyle w:val="a7"/>
                  <w:color w:val="0066CC"/>
                  <w:sz w:val="24"/>
                  <w:szCs w:val="24"/>
                  <w:lang w:val="en-US"/>
                </w:rPr>
                <w:t>eu</w:t>
              </w:r>
              <w:r w:rsidR="00774D1B" w:rsidRPr="00163E75">
                <w:rPr>
                  <w:rStyle w:val="a7"/>
                  <w:color w:val="0066CC"/>
                  <w:sz w:val="24"/>
                  <w:szCs w:val="24"/>
                  <w:lang w:val="en-US"/>
                </w:rPr>
                <w:t>/</w:t>
              </w:r>
            </w:hyperlink>
          </w:p>
        </w:tc>
      </w:tr>
      <w:tr w:rsidR="00774D1B" w:rsidRPr="00163E75" w:rsidTr="00774D1B">
        <w:trPr>
          <w:trHeight w:val="2277"/>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sz w:val="24"/>
                <w:szCs w:val="24"/>
                <w:lang w:val="en-US"/>
              </w:rPr>
            </w:pPr>
            <w:r w:rsidRPr="009C04CD">
              <w:rPr>
                <w:sz w:val="24"/>
                <w:szCs w:val="24"/>
                <w:lang w:val="en-US"/>
              </w:rPr>
              <w:t>11</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ind w:left="106"/>
              <w:rPr>
                <w:sz w:val="24"/>
                <w:szCs w:val="24"/>
                <w:lang w:val="en-US"/>
              </w:rPr>
            </w:pPr>
            <w:r w:rsidRPr="009C04CD">
              <w:rPr>
                <w:sz w:val="24"/>
                <w:szCs w:val="24"/>
                <w:lang w:val="en-US"/>
              </w:rPr>
              <w:t>Промыло</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84"/>
              <w:jc w:val="center"/>
              <w:rPr>
                <w:sz w:val="24"/>
                <w:szCs w:val="24"/>
                <w:lang w:val="en-US"/>
              </w:rPr>
            </w:pPr>
            <w:r w:rsidRPr="009C04CD">
              <w:rPr>
                <w:sz w:val="24"/>
                <w:szCs w:val="24"/>
                <w:lang w:val="en-US"/>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163E75" w:rsidRDefault="00774D1B">
            <w:pPr>
              <w:pStyle w:val="TableParagraph"/>
              <w:tabs>
                <w:tab w:val="left" w:pos="1275"/>
                <w:tab w:val="left" w:pos="2642"/>
              </w:tabs>
              <w:ind w:left="100" w:right="105"/>
              <w:rPr>
                <w:sz w:val="24"/>
                <w:szCs w:val="24"/>
                <w:lang w:val="en-US"/>
              </w:rPr>
            </w:pPr>
            <w:r w:rsidRPr="00163E75">
              <w:rPr>
                <w:sz w:val="24"/>
                <w:szCs w:val="24"/>
                <w:lang w:val="en-US"/>
              </w:rPr>
              <w:t>«</w:t>
            </w:r>
            <w:r w:rsidRPr="009C04CD">
              <w:rPr>
                <w:sz w:val="24"/>
                <w:szCs w:val="24"/>
              </w:rPr>
              <w:t>Единая</w:t>
            </w:r>
            <w:r w:rsidRPr="00163E75">
              <w:rPr>
                <w:sz w:val="24"/>
                <w:szCs w:val="24"/>
                <w:lang w:val="en-US"/>
              </w:rPr>
              <w:tab/>
            </w:r>
            <w:r w:rsidRPr="009C04CD">
              <w:rPr>
                <w:sz w:val="24"/>
                <w:szCs w:val="24"/>
              </w:rPr>
              <w:t>коллекция</w:t>
            </w:r>
            <w:r w:rsidRPr="00163E75">
              <w:rPr>
                <w:sz w:val="24"/>
                <w:szCs w:val="24"/>
                <w:lang w:val="en-US"/>
              </w:rPr>
              <w:tab/>
            </w:r>
            <w:r w:rsidRPr="009C04CD">
              <w:rPr>
                <w:spacing w:val="-1"/>
                <w:sz w:val="24"/>
                <w:szCs w:val="24"/>
              </w:rPr>
              <w:t>цифровых</w:t>
            </w:r>
            <w:r w:rsidRPr="009C04CD">
              <w:rPr>
                <w:sz w:val="24"/>
                <w:szCs w:val="24"/>
              </w:rPr>
              <w:t>образовательныхресурсов</w:t>
            </w:r>
            <w:r w:rsidRPr="00163E75">
              <w:rPr>
                <w:sz w:val="24"/>
                <w:szCs w:val="24"/>
                <w:lang w:val="en-US"/>
              </w:rPr>
              <w:t>»</w:t>
            </w:r>
            <w:hyperlink r:id="rId1325" w:history="1">
              <w:r w:rsidRPr="009C04CD">
                <w:rPr>
                  <w:rStyle w:val="a7"/>
                  <w:color w:val="0066CC"/>
                  <w:sz w:val="24"/>
                  <w:szCs w:val="24"/>
                  <w:lang w:val="en-US"/>
                </w:rPr>
                <w:t>http</w:t>
              </w:r>
              <w:r w:rsidRPr="00163E75">
                <w:rPr>
                  <w:rStyle w:val="a7"/>
                  <w:color w:val="0066CC"/>
                  <w:sz w:val="24"/>
                  <w:szCs w:val="24"/>
                  <w:lang w:val="en-US"/>
                </w:rPr>
                <w:t>://</w:t>
              </w:r>
              <w:r w:rsidRPr="009C04CD">
                <w:rPr>
                  <w:rStyle w:val="a7"/>
                  <w:color w:val="0066CC"/>
                  <w:sz w:val="24"/>
                  <w:szCs w:val="24"/>
                  <w:lang w:val="en-US"/>
                </w:rPr>
                <w:t>school</w:t>
              </w:r>
              <w:r w:rsidRPr="00163E75">
                <w:rPr>
                  <w:rStyle w:val="a7"/>
                  <w:color w:val="0066CC"/>
                  <w:sz w:val="24"/>
                  <w:szCs w:val="24"/>
                  <w:lang w:val="en-US"/>
                </w:rPr>
                <w:t>-</w:t>
              </w:r>
              <w:r w:rsidRPr="009C04CD">
                <w:rPr>
                  <w:rStyle w:val="a7"/>
                  <w:color w:val="0066CC"/>
                  <w:sz w:val="24"/>
                  <w:szCs w:val="24"/>
                  <w:lang w:val="en-US"/>
                </w:rPr>
                <w:t>collektion</w:t>
              </w:r>
              <w:r w:rsidRPr="00163E75">
                <w:rPr>
                  <w:rStyle w:val="a7"/>
                  <w:color w:val="0066CC"/>
                  <w:sz w:val="24"/>
                  <w:szCs w:val="24"/>
                  <w:lang w:val="en-US"/>
                </w:rPr>
                <w:t>.</w:t>
              </w:r>
              <w:r w:rsidRPr="009C04CD">
                <w:rPr>
                  <w:rStyle w:val="a7"/>
                  <w:color w:val="0066CC"/>
                  <w:sz w:val="24"/>
                  <w:szCs w:val="24"/>
                  <w:lang w:val="en-US"/>
                </w:rPr>
                <w:t>edu</w:t>
              </w:r>
              <w:r w:rsidRPr="00163E75">
                <w:rPr>
                  <w:rStyle w:val="a7"/>
                  <w:color w:val="0066CC"/>
                  <w:sz w:val="24"/>
                  <w:szCs w:val="24"/>
                  <w:lang w:val="en-US"/>
                </w:rPr>
                <w:t>/</w:t>
              </w:r>
              <w:r w:rsidRPr="009C04CD">
                <w:rPr>
                  <w:rStyle w:val="a7"/>
                  <w:color w:val="0066CC"/>
                  <w:sz w:val="24"/>
                  <w:szCs w:val="24"/>
                  <w:lang w:val="en-US"/>
                </w:rPr>
                <w:t>ru</w:t>
              </w:r>
            </w:hyperlink>
            <w:hyperlink r:id="rId1326" w:history="1">
              <w:r w:rsidRPr="009C04CD">
                <w:rPr>
                  <w:rStyle w:val="a7"/>
                  <w:color w:val="0066CC"/>
                  <w:sz w:val="24"/>
                  <w:szCs w:val="24"/>
                  <w:lang w:val="en-US"/>
                </w:rPr>
                <w:t>https</w:t>
              </w:r>
              <w:r w:rsidRPr="00163E75">
                <w:rPr>
                  <w:rStyle w:val="a7"/>
                  <w:color w:val="0066CC"/>
                  <w:sz w:val="24"/>
                  <w:szCs w:val="24"/>
                  <w:lang w:val="en-US"/>
                </w:rPr>
                <w:t>://</w:t>
              </w:r>
              <w:r w:rsidRPr="009C04CD">
                <w:rPr>
                  <w:rStyle w:val="a7"/>
                  <w:color w:val="0066CC"/>
                  <w:sz w:val="24"/>
                  <w:szCs w:val="24"/>
                  <w:lang w:val="en-US"/>
                </w:rPr>
                <w:t>uchi</w:t>
              </w:r>
              <w:r w:rsidRPr="00163E75">
                <w:rPr>
                  <w:rStyle w:val="a7"/>
                  <w:color w:val="0066CC"/>
                  <w:sz w:val="24"/>
                  <w:szCs w:val="24"/>
                  <w:lang w:val="en-US"/>
                </w:rPr>
                <w:t>.</w:t>
              </w:r>
              <w:r w:rsidRPr="009C04CD">
                <w:rPr>
                  <w:rStyle w:val="a7"/>
                  <w:color w:val="0066CC"/>
                  <w:sz w:val="24"/>
                  <w:szCs w:val="24"/>
                  <w:lang w:val="en-US"/>
                </w:rPr>
                <w:t>ru</w:t>
              </w:r>
              <w:r w:rsidRPr="00163E75">
                <w:rPr>
                  <w:rStyle w:val="a7"/>
                  <w:color w:val="0066CC"/>
                  <w:sz w:val="24"/>
                  <w:szCs w:val="24"/>
                  <w:lang w:val="en-US"/>
                </w:rPr>
                <w:t>/</w:t>
              </w:r>
              <w:r w:rsidRPr="009C04CD">
                <w:rPr>
                  <w:rStyle w:val="a7"/>
                  <w:color w:val="0066CC"/>
                  <w:sz w:val="24"/>
                  <w:szCs w:val="24"/>
                  <w:lang w:val="en-US"/>
                </w:rPr>
                <w:t>teachers</w:t>
              </w:r>
              <w:r w:rsidRPr="00163E75">
                <w:rPr>
                  <w:rStyle w:val="a7"/>
                  <w:color w:val="0066CC"/>
                  <w:sz w:val="24"/>
                  <w:szCs w:val="24"/>
                  <w:lang w:val="en-US"/>
                </w:rPr>
                <w:t>/</w:t>
              </w:r>
              <w:r w:rsidRPr="009C04CD">
                <w:rPr>
                  <w:rStyle w:val="a7"/>
                  <w:color w:val="0066CC"/>
                  <w:sz w:val="24"/>
                  <w:szCs w:val="24"/>
                  <w:lang w:val="en-US"/>
                </w:rPr>
                <w:t>lk</w:t>
              </w:r>
              <w:r w:rsidRPr="00163E75">
                <w:rPr>
                  <w:rStyle w:val="a7"/>
                  <w:color w:val="0066CC"/>
                  <w:sz w:val="24"/>
                  <w:szCs w:val="24"/>
                  <w:lang w:val="en-US"/>
                </w:rPr>
                <w:t>/</w:t>
              </w:r>
              <w:r w:rsidRPr="009C04CD">
                <w:rPr>
                  <w:rStyle w:val="a7"/>
                  <w:color w:val="0066CC"/>
                  <w:sz w:val="24"/>
                  <w:szCs w:val="24"/>
                  <w:lang w:val="en-US"/>
                </w:rPr>
                <w:t>main</w:t>
              </w:r>
            </w:hyperlink>
          </w:p>
          <w:p w:rsidR="00774D1B" w:rsidRPr="00163E75" w:rsidRDefault="00774D1B">
            <w:pPr>
              <w:pStyle w:val="TableParagraph"/>
              <w:tabs>
                <w:tab w:val="left" w:pos="1691"/>
                <w:tab w:val="left" w:pos="2959"/>
                <w:tab w:val="left" w:pos="3278"/>
              </w:tabs>
              <w:ind w:left="100" w:right="105"/>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009C04CD">
              <w:rPr>
                <w:sz w:val="24"/>
                <w:szCs w:val="24"/>
              </w:rPr>
              <w:t>начальной</w:t>
            </w:r>
            <w:r w:rsidR="009C04CD" w:rsidRPr="00163E75">
              <w:rPr>
                <w:sz w:val="24"/>
                <w:szCs w:val="24"/>
                <w:lang w:val="en-US"/>
              </w:rPr>
              <w:tab/>
            </w:r>
            <w:r w:rsidRPr="009C04CD">
              <w:rPr>
                <w:spacing w:val="-1"/>
                <w:sz w:val="24"/>
                <w:szCs w:val="24"/>
              </w:rPr>
              <w:t>школы</w:t>
            </w:r>
          </w:p>
          <w:p w:rsidR="00774D1B" w:rsidRPr="00163E75" w:rsidRDefault="00D00A05">
            <w:pPr>
              <w:pStyle w:val="TableParagraph"/>
              <w:spacing w:line="251" w:lineRule="exact"/>
              <w:ind w:left="100"/>
              <w:rPr>
                <w:sz w:val="24"/>
                <w:szCs w:val="24"/>
                <w:lang w:val="en-US"/>
              </w:rPr>
            </w:pPr>
            <w:hyperlink r:id="rId1327"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p>
          <w:p w:rsidR="00774D1B" w:rsidRPr="009C04CD" w:rsidRDefault="00774D1B">
            <w:pPr>
              <w:pStyle w:val="TableParagraph"/>
              <w:tabs>
                <w:tab w:val="left" w:pos="2003"/>
                <w:tab w:val="left" w:pos="2855"/>
              </w:tabs>
              <w:spacing w:line="252" w:lineRule="exact"/>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402"/>
        <w:gridCol w:w="6379"/>
      </w:tblGrid>
      <w:tr w:rsidR="00774D1B" w:rsidRPr="009C04CD" w:rsidTr="00774D1B">
        <w:trPr>
          <w:trHeight w:val="757"/>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9" w:lineRule="exact"/>
              <w:ind w:left="100"/>
              <w:rPr>
                <w:sz w:val="24"/>
                <w:szCs w:val="24"/>
                <w:lang w:val="en-US"/>
              </w:rPr>
            </w:pPr>
            <w:hyperlink r:id="rId1328" w:history="1">
              <w:r w:rsidR="00774D1B" w:rsidRPr="009C04CD">
                <w:rPr>
                  <w:rStyle w:val="a7"/>
                  <w:color w:val="0066CC"/>
                  <w:sz w:val="24"/>
                  <w:szCs w:val="24"/>
                  <w:lang w:val="en-US"/>
                </w:rPr>
                <w:t>http://www.metodkabinet.eu/</w:t>
              </w:r>
            </w:hyperlink>
          </w:p>
        </w:tc>
      </w:tr>
      <w:tr w:rsidR="00774D1B" w:rsidRPr="00163E75" w:rsidTr="00774D1B">
        <w:trPr>
          <w:trHeight w:val="329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12</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rPr>
            </w:pPr>
            <w:r w:rsidRPr="009C04CD">
              <w:rPr>
                <w:sz w:val="24"/>
                <w:szCs w:val="24"/>
              </w:rPr>
              <w:t>Чеминтересно</w:t>
            </w:r>
          </w:p>
          <w:p w:rsidR="00774D1B" w:rsidRPr="009C04CD" w:rsidRDefault="00774D1B">
            <w:pPr>
              <w:pStyle w:val="TableParagraph"/>
              <w:spacing w:before="3" w:line="253" w:lineRule="exact"/>
              <w:ind w:left="106"/>
              <w:rPr>
                <w:sz w:val="24"/>
                <w:szCs w:val="24"/>
              </w:rPr>
            </w:pPr>
            <w:r w:rsidRPr="009C04CD">
              <w:rPr>
                <w:sz w:val="24"/>
                <w:szCs w:val="24"/>
              </w:rPr>
              <w:t>мыло икак оно</w:t>
            </w:r>
          </w:p>
          <w:p w:rsidR="00774D1B" w:rsidRPr="00163E75" w:rsidRDefault="00774D1B">
            <w:pPr>
              <w:pStyle w:val="TableParagraph"/>
              <w:ind w:left="106"/>
              <w:rPr>
                <w:sz w:val="24"/>
                <w:szCs w:val="24"/>
              </w:rPr>
            </w:pPr>
            <w:r w:rsidRPr="00163E75">
              <w:rPr>
                <w:sz w:val="24"/>
                <w:szCs w:val="24"/>
              </w:rPr>
              <w:t>«работает»</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101"/>
              <w:jc w:val="center"/>
              <w:rPr>
                <w:sz w:val="24"/>
                <w:szCs w:val="24"/>
                <w:lang w:val="en-US"/>
              </w:rPr>
            </w:pPr>
            <w:r w:rsidRPr="009C04CD">
              <w:rPr>
                <w:sz w:val="24"/>
                <w:szCs w:val="24"/>
                <w:lang w:val="en-US"/>
              </w:rPr>
              <w:t>1</w:t>
            </w: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9C04CD" w:rsidRDefault="00774D1B">
            <w:pPr>
              <w:pStyle w:val="TableParagraph"/>
              <w:spacing w:before="3"/>
              <w:ind w:left="100" w:right="869"/>
              <w:jc w:val="both"/>
              <w:rPr>
                <w:sz w:val="24"/>
                <w:szCs w:val="24"/>
              </w:rPr>
            </w:pPr>
            <w:r w:rsidRPr="009C04CD">
              <w:rPr>
                <w:sz w:val="24"/>
                <w:szCs w:val="24"/>
              </w:rPr>
              <w:t>образовательных ресурсов»</w:t>
            </w:r>
          </w:p>
          <w:p w:rsidR="00774D1B" w:rsidRPr="009C04CD" w:rsidRDefault="00D00A05">
            <w:pPr>
              <w:pStyle w:val="TableParagraph"/>
              <w:spacing w:before="3"/>
              <w:ind w:left="100" w:right="869"/>
              <w:jc w:val="both"/>
              <w:rPr>
                <w:sz w:val="24"/>
                <w:szCs w:val="24"/>
              </w:rPr>
            </w:pPr>
            <w:hyperlink r:id="rId132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30"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80"/>
              </w:tabs>
              <w:ind w:left="100" w:right="10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Default="00D00A05">
            <w:pPr>
              <w:pStyle w:val="TableParagraph"/>
              <w:tabs>
                <w:tab w:val="left" w:pos="2003"/>
                <w:tab w:val="left" w:pos="2855"/>
              </w:tabs>
              <w:ind w:left="100" w:right="102"/>
              <w:rPr>
                <w:color w:val="0066CC"/>
                <w:spacing w:val="1"/>
                <w:sz w:val="24"/>
                <w:szCs w:val="24"/>
              </w:rPr>
            </w:pPr>
            <w:hyperlink r:id="rId133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774D1B" w:rsidRPr="009C04CD" w:rsidRDefault="00D00A05">
            <w:pPr>
              <w:pStyle w:val="TableParagraph"/>
              <w:tabs>
                <w:tab w:val="left" w:pos="2003"/>
                <w:tab w:val="left" w:pos="2855"/>
              </w:tabs>
              <w:ind w:left="100" w:right="102"/>
              <w:rPr>
                <w:sz w:val="24"/>
                <w:szCs w:val="24"/>
              </w:rPr>
            </w:pPr>
            <w:hyperlink r:id="rId133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774D1B">
        <w:trPr>
          <w:trHeight w:val="5059"/>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13</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Историясвечи</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0"/>
              <w:jc w:val="center"/>
              <w:rPr>
                <w:sz w:val="24"/>
                <w:szCs w:val="24"/>
              </w:rPr>
            </w:pPr>
            <w:r w:rsidRPr="009C04CD">
              <w:rPr>
                <w:sz w:val="24"/>
                <w:szCs w:val="24"/>
              </w:rPr>
              <w:t>1</w:t>
            </w: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9C04CD" w:rsidRDefault="00774D1B">
            <w:pPr>
              <w:pStyle w:val="TableParagraph"/>
              <w:ind w:left="100" w:right="869"/>
              <w:jc w:val="both"/>
              <w:rPr>
                <w:sz w:val="24"/>
                <w:szCs w:val="24"/>
              </w:rPr>
            </w:pPr>
            <w:r w:rsidRPr="009C04CD">
              <w:rPr>
                <w:sz w:val="24"/>
                <w:szCs w:val="24"/>
              </w:rPr>
              <w:t>образовательных ресурсов»</w:t>
            </w:r>
          </w:p>
          <w:p w:rsidR="00774D1B" w:rsidRPr="009C04CD" w:rsidRDefault="00D00A05">
            <w:pPr>
              <w:pStyle w:val="TableParagraph"/>
              <w:ind w:left="100" w:right="869"/>
              <w:jc w:val="both"/>
              <w:rPr>
                <w:sz w:val="24"/>
                <w:szCs w:val="24"/>
              </w:rPr>
            </w:pPr>
            <w:hyperlink r:id="rId133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34"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spacing w:before="1"/>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D00A05">
            <w:pPr>
              <w:pStyle w:val="TableParagraph"/>
              <w:tabs>
                <w:tab w:val="left" w:pos="2003"/>
                <w:tab w:val="left" w:pos="2856"/>
              </w:tabs>
              <w:spacing w:before="2"/>
              <w:ind w:left="100" w:right="102"/>
              <w:rPr>
                <w:color w:val="0066CC"/>
                <w:spacing w:val="1"/>
                <w:sz w:val="24"/>
                <w:szCs w:val="24"/>
              </w:rPr>
            </w:pPr>
            <w:hyperlink r:id="rId133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6"/>
              </w:tabs>
              <w:spacing w:before="2"/>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методический</w:t>
            </w:r>
            <w:r w:rsidR="008F0FB7" w:rsidRPr="009C04CD">
              <w:rPr>
                <w:sz w:val="24"/>
                <w:szCs w:val="24"/>
              </w:rPr>
              <w:tab/>
            </w:r>
            <w:r w:rsidRPr="009C04CD">
              <w:rPr>
                <w:sz w:val="24"/>
                <w:szCs w:val="24"/>
              </w:rPr>
              <w:t>кабинет</w:t>
            </w:r>
          </w:p>
          <w:p w:rsidR="00774D1B" w:rsidRPr="009C04CD" w:rsidRDefault="00D00A05">
            <w:pPr>
              <w:pStyle w:val="TableParagraph"/>
              <w:tabs>
                <w:tab w:val="left" w:pos="2003"/>
                <w:tab w:val="left" w:pos="2856"/>
              </w:tabs>
              <w:spacing w:before="2"/>
              <w:ind w:left="100" w:right="102"/>
              <w:rPr>
                <w:sz w:val="24"/>
                <w:szCs w:val="24"/>
              </w:rPr>
            </w:pPr>
            <w:hyperlink r:id="rId133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774D1B">
        <w:trPr>
          <w:trHeight w:val="506"/>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rPr>
                <w:sz w:val="24"/>
                <w:szCs w:val="24"/>
                <w:lang w:val="en-US"/>
              </w:rPr>
            </w:pPr>
            <w:r w:rsidRPr="009C04CD">
              <w:rPr>
                <w:sz w:val="24"/>
                <w:szCs w:val="24"/>
                <w:lang w:val="en-US"/>
              </w:rPr>
              <w:t>14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6"/>
              <w:rPr>
                <w:sz w:val="24"/>
                <w:szCs w:val="24"/>
                <w:lang w:val="en-US"/>
              </w:rPr>
            </w:pPr>
            <w:r w:rsidRPr="009C04CD">
              <w:rPr>
                <w:sz w:val="24"/>
                <w:szCs w:val="24"/>
                <w:lang w:val="en-US"/>
              </w:rPr>
              <w:t>Просвечи</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4" w:lineRule="exact"/>
              <w:ind w:left="101"/>
              <w:jc w:val="center"/>
              <w:rPr>
                <w:sz w:val="24"/>
                <w:szCs w:val="24"/>
                <w:lang w:val="en-US"/>
              </w:rPr>
            </w:pPr>
            <w:r w:rsidRPr="009C04CD">
              <w:rPr>
                <w:sz w:val="24"/>
                <w:szCs w:val="24"/>
                <w:lang w:val="en-US"/>
              </w:rPr>
              <w:t>1</w:t>
            </w: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43"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43" w:lineRule="exact"/>
              <w:ind w:left="100"/>
              <w:rPr>
                <w:sz w:val="24"/>
                <w:szCs w:val="24"/>
              </w:rPr>
            </w:pPr>
            <w:r w:rsidRPr="009C04CD">
              <w:rPr>
                <w:sz w:val="24"/>
                <w:szCs w:val="24"/>
              </w:rPr>
              <w:t>образовательныхресурсов»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402"/>
        <w:gridCol w:w="5812"/>
      </w:tblGrid>
      <w:tr w:rsidR="00774D1B" w:rsidRPr="00163E75" w:rsidTr="00774D1B">
        <w:trPr>
          <w:trHeight w:val="2022"/>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5812"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0"/>
              <w:rPr>
                <w:sz w:val="24"/>
                <w:szCs w:val="24"/>
              </w:rPr>
            </w:pPr>
            <w:hyperlink r:id="rId133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p>
          <w:p w:rsidR="00774D1B" w:rsidRPr="009C04CD" w:rsidRDefault="00D00A05">
            <w:pPr>
              <w:pStyle w:val="TableParagraph"/>
              <w:spacing w:line="252" w:lineRule="exact"/>
              <w:ind w:left="100"/>
              <w:rPr>
                <w:sz w:val="24"/>
                <w:szCs w:val="24"/>
              </w:rPr>
            </w:pPr>
            <w:hyperlink r:id="rId1338"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spacing w:before="3"/>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163E75" w:rsidRDefault="00D00A05">
            <w:pPr>
              <w:pStyle w:val="TableParagraph"/>
              <w:tabs>
                <w:tab w:val="left" w:pos="2003"/>
              </w:tabs>
              <w:ind w:left="100" w:right="102"/>
              <w:rPr>
                <w:rStyle w:val="a7"/>
                <w:color w:val="0066CC"/>
                <w:sz w:val="24"/>
                <w:szCs w:val="24"/>
              </w:rPr>
            </w:pPr>
            <w:hyperlink r:id="rId133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8F0FB7">
            <w:pPr>
              <w:pStyle w:val="TableParagraph"/>
              <w:tabs>
                <w:tab w:val="left" w:pos="2003"/>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rsidP="008F0FB7">
            <w:pPr>
              <w:pStyle w:val="TableParagraph"/>
              <w:tabs>
                <w:tab w:val="left" w:pos="2003"/>
              </w:tabs>
              <w:ind w:left="100" w:right="102"/>
              <w:rPr>
                <w:sz w:val="24"/>
                <w:szCs w:val="24"/>
              </w:rPr>
            </w:pPr>
            <w:hyperlink r:id="rId134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774D1B">
        <w:trPr>
          <w:trHeight w:val="278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15</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6"/>
              <w:rPr>
                <w:sz w:val="24"/>
                <w:szCs w:val="24"/>
                <w:lang w:val="en-US"/>
              </w:rPr>
            </w:pPr>
            <w:r w:rsidRPr="009C04CD">
              <w:rPr>
                <w:sz w:val="24"/>
                <w:szCs w:val="24"/>
                <w:lang w:val="en-US"/>
              </w:rPr>
              <w:t>Магнит</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84"/>
              <w:jc w:val="center"/>
              <w:rPr>
                <w:sz w:val="24"/>
                <w:szCs w:val="24"/>
              </w:rPr>
            </w:pPr>
            <w:r w:rsidRPr="009C04CD">
              <w:rPr>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4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42"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 xml:space="preserve">начальной </w:t>
            </w:r>
            <w:r w:rsidRPr="009C04CD">
              <w:rPr>
                <w:spacing w:val="-1"/>
                <w:sz w:val="24"/>
                <w:szCs w:val="24"/>
              </w:rPr>
              <w:t>школы</w:t>
            </w:r>
          </w:p>
          <w:p w:rsidR="008F0FB7" w:rsidRPr="009C04CD" w:rsidRDefault="00D00A05">
            <w:pPr>
              <w:pStyle w:val="TableParagraph"/>
              <w:tabs>
                <w:tab w:val="left" w:pos="2003"/>
                <w:tab w:val="left" w:pos="2855"/>
              </w:tabs>
              <w:ind w:left="100" w:right="102"/>
              <w:rPr>
                <w:color w:val="0066CC"/>
                <w:spacing w:val="1"/>
                <w:sz w:val="24"/>
                <w:szCs w:val="24"/>
              </w:rPr>
            </w:pPr>
            <w:hyperlink r:id="rId134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 xml:space="preserve">методический </w:t>
            </w:r>
            <w:r w:rsidRPr="009C04CD">
              <w:rPr>
                <w:sz w:val="24"/>
                <w:szCs w:val="24"/>
              </w:rPr>
              <w:t>кабинет</w:t>
            </w:r>
          </w:p>
          <w:p w:rsidR="00774D1B" w:rsidRPr="009C04CD" w:rsidRDefault="00D00A05">
            <w:pPr>
              <w:pStyle w:val="TableParagraph"/>
              <w:tabs>
                <w:tab w:val="left" w:pos="2003"/>
                <w:tab w:val="left" w:pos="2855"/>
              </w:tabs>
              <w:ind w:left="100" w:right="102"/>
              <w:rPr>
                <w:sz w:val="24"/>
                <w:szCs w:val="24"/>
              </w:rPr>
            </w:pPr>
            <w:hyperlink r:id="rId134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774D1B">
        <w:trPr>
          <w:trHeight w:val="329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16</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445"/>
              <w:rPr>
                <w:sz w:val="24"/>
                <w:szCs w:val="24"/>
                <w:lang w:val="en-US"/>
              </w:rPr>
            </w:pPr>
            <w:r w:rsidRPr="009C04CD">
              <w:rPr>
                <w:spacing w:val="-1"/>
                <w:sz w:val="24"/>
                <w:szCs w:val="24"/>
                <w:lang w:val="en-US"/>
              </w:rPr>
              <w:t>Волшебный</w:t>
            </w:r>
            <w:r w:rsidRPr="009C04CD">
              <w:rPr>
                <w:sz w:val="24"/>
                <w:szCs w:val="24"/>
                <w:lang w:val="en-US"/>
              </w:rPr>
              <w:t>магнит</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3" w:lineRule="exact"/>
              <w:ind w:left="101"/>
              <w:jc w:val="center"/>
              <w:rPr>
                <w:sz w:val="24"/>
                <w:szCs w:val="24"/>
              </w:rPr>
            </w:pPr>
            <w:r w:rsidRPr="009C04CD">
              <w:rPr>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4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4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rsidP="009C04CD">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D00A05">
            <w:pPr>
              <w:pStyle w:val="TableParagraph"/>
              <w:tabs>
                <w:tab w:val="left" w:pos="2003"/>
                <w:tab w:val="left" w:pos="2855"/>
              </w:tabs>
              <w:ind w:left="100" w:right="102"/>
              <w:rPr>
                <w:color w:val="0066CC"/>
                <w:spacing w:val="1"/>
                <w:sz w:val="24"/>
                <w:szCs w:val="24"/>
              </w:rPr>
            </w:pPr>
            <w:hyperlink r:id="rId134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 xml:space="preserve">методический </w:t>
            </w:r>
            <w:r w:rsidRPr="009C04CD">
              <w:rPr>
                <w:sz w:val="24"/>
                <w:szCs w:val="24"/>
              </w:rPr>
              <w:t>кабинет</w:t>
            </w:r>
          </w:p>
          <w:p w:rsidR="00774D1B" w:rsidRPr="009C04CD" w:rsidRDefault="00D00A05">
            <w:pPr>
              <w:pStyle w:val="TableParagraph"/>
              <w:tabs>
                <w:tab w:val="left" w:pos="2003"/>
                <w:tab w:val="left" w:pos="2855"/>
              </w:tabs>
              <w:ind w:left="100" w:right="102"/>
              <w:rPr>
                <w:sz w:val="24"/>
                <w:szCs w:val="24"/>
              </w:rPr>
            </w:pPr>
            <w:hyperlink r:id="rId1348"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774D1B">
        <w:trPr>
          <w:trHeight w:val="1518"/>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17</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7" w:lineRule="exact"/>
              <w:ind w:left="106"/>
              <w:rPr>
                <w:b/>
                <w:sz w:val="24"/>
                <w:szCs w:val="24"/>
                <w:lang w:val="en-US"/>
              </w:rPr>
            </w:pPr>
            <w:r w:rsidRPr="009C04CD">
              <w:rPr>
                <w:b/>
                <w:sz w:val="24"/>
                <w:szCs w:val="24"/>
                <w:lang w:val="en-US"/>
              </w:rPr>
              <w:t>Проверьсебя</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215"/>
              <w:jc w:val="center"/>
              <w:rPr>
                <w:sz w:val="24"/>
                <w:szCs w:val="24"/>
              </w:rPr>
            </w:pPr>
            <w:r w:rsidRPr="009C04CD">
              <w:rPr>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4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50"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spacing w:line="252" w:lineRule="exact"/>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начальной</w:t>
            </w:r>
            <w:r w:rsidR="008F0FB7" w:rsidRPr="009C04CD">
              <w:rPr>
                <w:sz w:val="24"/>
                <w:szCs w:val="24"/>
              </w:rPr>
              <w:tab/>
            </w:r>
            <w:r w:rsidRPr="009C04CD">
              <w:rPr>
                <w:spacing w:val="-1"/>
                <w:sz w:val="24"/>
                <w:szCs w:val="24"/>
              </w:rPr>
              <w:t>школы</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260"/>
        <w:gridCol w:w="6237"/>
      </w:tblGrid>
      <w:tr w:rsidR="00774D1B" w:rsidRPr="009C04CD" w:rsidTr="00AB0081">
        <w:trPr>
          <w:trHeight w:val="1009"/>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0"/>
              <w:rPr>
                <w:sz w:val="24"/>
                <w:szCs w:val="24"/>
              </w:rPr>
            </w:pPr>
            <w:hyperlink r:id="rId135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8F0FB7">
            <w:pPr>
              <w:pStyle w:val="TableParagraph"/>
              <w:tabs>
                <w:tab w:val="left" w:pos="2003"/>
              </w:tabs>
              <w:spacing w:line="252" w:lineRule="exact"/>
              <w:ind w:left="100"/>
              <w:rPr>
                <w:spacing w:val="-1"/>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008F0FB7" w:rsidRPr="009C04CD">
              <w:rPr>
                <w:sz w:val="24"/>
                <w:szCs w:val="24"/>
              </w:rPr>
              <w:t>:</w:t>
            </w:r>
            <w:r w:rsidR="008F0FB7" w:rsidRPr="009C04CD">
              <w:rPr>
                <w:sz w:val="24"/>
                <w:szCs w:val="24"/>
              </w:rPr>
              <w:tab/>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rsidP="008F0FB7">
            <w:pPr>
              <w:pStyle w:val="TableParagraph"/>
              <w:tabs>
                <w:tab w:val="left" w:pos="2003"/>
              </w:tabs>
              <w:spacing w:line="252" w:lineRule="exact"/>
              <w:ind w:left="100"/>
              <w:rPr>
                <w:sz w:val="24"/>
                <w:szCs w:val="24"/>
              </w:rPr>
            </w:pPr>
            <w:hyperlink r:id="rId135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AB0081">
        <w:trPr>
          <w:trHeight w:val="278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0" w:right="88"/>
              <w:jc w:val="center"/>
              <w:rPr>
                <w:sz w:val="24"/>
                <w:szCs w:val="24"/>
                <w:lang w:val="en-US"/>
              </w:rPr>
            </w:pPr>
            <w:r w:rsidRPr="009C04CD">
              <w:rPr>
                <w:sz w:val="24"/>
                <w:szCs w:val="24"/>
                <w:lang w:val="en-US"/>
              </w:rPr>
              <w:t>18</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6"/>
              <w:rPr>
                <w:sz w:val="24"/>
                <w:szCs w:val="24"/>
                <w:lang w:val="en-US"/>
              </w:rPr>
            </w:pPr>
            <w:r w:rsidRPr="009C04CD">
              <w:rPr>
                <w:sz w:val="24"/>
                <w:szCs w:val="24"/>
                <w:lang w:val="en-US"/>
              </w:rPr>
              <w:t>Чтотакое</w:t>
            </w:r>
          </w:p>
          <w:p w:rsidR="00774D1B" w:rsidRPr="009C04CD" w:rsidRDefault="00774D1B">
            <w:pPr>
              <w:pStyle w:val="TableParagraph"/>
              <w:ind w:left="106"/>
              <w:rPr>
                <w:sz w:val="24"/>
                <w:szCs w:val="24"/>
                <w:lang w:val="en-US"/>
              </w:rPr>
            </w:pPr>
            <w:r w:rsidRPr="009C04CD">
              <w:rPr>
                <w:sz w:val="24"/>
                <w:szCs w:val="24"/>
                <w:lang w:val="en-US"/>
              </w:rPr>
              <w:t>«бюджет»?</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332"/>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5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54"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163E75" w:rsidRDefault="00D00A05">
            <w:pPr>
              <w:pStyle w:val="TableParagraph"/>
              <w:tabs>
                <w:tab w:val="left" w:pos="2003"/>
                <w:tab w:val="left" w:pos="2855"/>
              </w:tabs>
              <w:ind w:left="100" w:right="102"/>
              <w:rPr>
                <w:rStyle w:val="a7"/>
                <w:color w:val="0066CC"/>
                <w:sz w:val="24"/>
                <w:szCs w:val="24"/>
              </w:rPr>
            </w:pPr>
            <w:hyperlink r:id="rId135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методический</w:t>
            </w:r>
            <w:r w:rsidR="008F0FB7" w:rsidRPr="009C04CD">
              <w:rPr>
                <w:sz w:val="24"/>
                <w:szCs w:val="24"/>
              </w:rPr>
              <w:tab/>
            </w:r>
            <w:r w:rsidRPr="009C04CD">
              <w:rPr>
                <w:sz w:val="24"/>
                <w:szCs w:val="24"/>
              </w:rPr>
              <w:t>кабинет</w:t>
            </w:r>
          </w:p>
          <w:p w:rsidR="00774D1B" w:rsidRPr="009C04CD" w:rsidRDefault="00D00A05" w:rsidP="008F0FB7">
            <w:pPr>
              <w:pStyle w:val="TableParagraph"/>
              <w:tabs>
                <w:tab w:val="left" w:pos="2003"/>
                <w:tab w:val="left" w:pos="2855"/>
              </w:tabs>
              <w:ind w:left="0" w:right="102"/>
              <w:rPr>
                <w:sz w:val="24"/>
                <w:szCs w:val="24"/>
              </w:rPr>
            </w:pPr>
            <w:hyperlink r:id="rId135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AB0081">
        <w:trPr>
          <w:trHeight w:val="303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rPr>
                <w:sz w:val="24"/>
                <w:szCs w:val="24"/>
                <w:lang w:val="en-US"/>
              </w:rPr>
            </w:pPr>
            <w:r w:rsidRPr="009C04CD">
              <w:rPr>
                <w:sz w:val="24"/>
                <w:szCs w:val="24"/>
                <w:lang w:val="en-US"/>
              </w:rPr>
              <w:t>19</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ind w:left="106"/>
              <w:rPr>
                <w:sz w:val="24"/>
                <w:szCs w:val="24"/>
                <w:lang w:val="en-US"/>
              </w:rPr>
            </w:pPr>
            <w:r w:rsidRPr="009C04CD">
              <w:rPr>
                <w:sz w:val="24"/>
                <w:szCs w:val="24"/>
                <w:lang w:val="en-US"/>
              </w:rPr>
              <w:t>Расходы и</w:t>
            </w:r>
          </w:p>
          <w:p w:rsidR="00774D1B" w:rsidRPr="009C04CD" w:rsidRDefault="00774D1B">
            <w:pPr>
              <w:pStyle w:val="TableParagraph"/>
              <w:ind w:left="106" w:right="733"/>
              <w:rPr>
                <w:sz w:val="24"/>
                <w:szCs w:val="24"/>
                <w:lang w:val="en-US"/>
              </w:rPr>
            </w:pPr>
            <w:r w:rsidRPr="009C04CD">
              <w:rPr>
                <w:sz w:val="24"/>
                <w:szCs w:val="24"/>
                <w:lang w:val="en-US"/>
              </w:rPr>
              <w:t>доходыбюджета</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58"/>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ind w:left="100"/>
              <w:jc w:val="both"/>
              <w:rPr>
                <w:sz w:val="24"/>
                <w:szCs w:val="24"/>
              </w:rPr>
            </w:pPr>
            <w:r w:rsidRPr="009C04CD">
              <w:rPr>
                <w:sz w:val="24"/>
                <w:szCs w:val="24"/>
              </w:rPr>
              <w:t>«Единая    коллекция     цифровых</w:t>
            </w:r>
          </w:p>
          <w:p w:rsidR="009C04CD" w:rsidRDefault="00774D1B">
            <w:pPr>
              <w:pStyle w:val="TableParagraph"/>
              <w:ind w:left="100" w:right="869"/>
              <w:jc w:val="both"/>
              <w:rPr>
                <w:sz w:val="24"/>
                <w:szCs w:val="24"/>
              </w:rPr>
            </w:pPr>
            <w:r w:rsidRPr="009C04CD">
              <w:rPr>
                <w:sz w:val="24"/>
                <w:szCs w:val="24"/>
              </w:rPr>
              <w:t>образовательных ресурсов»</w:t>
            </w:r>
          </w:p>
          <w:p w:rsidR="00774D1B" w:rsidRPr="009C04CD" w:rsidRDefault="00D00A05">
            <w:pPr>
              <w:pStyle w:val="TableParagraph"/>
              <w:ind w:left="100" w:right="869"/>
              <w:jc w:val="both"/>
              <w:rPr>
                <w:sz w:val="24"/>
                <w:szCs w:val="24"/>
              </w:rPr>
            </w:pPr>
            <w:hyperlink r:id="rId135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58"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9C04CD">
              <w:rPr>
                <w:sz w:val="24"/>
                <w:szCs w:val="24"/>
              </w:rPr>
              <w:t>начальной</w:t>
            </w:r>
            <w:r w:rsidR="009C04CD">
              <w:rPr>
                <w:sz w:val="24"/>
                <w:szCs w:val="24"/>
              </w:rPr>
              <w:tab/>
            </w:r>
            <w:r w:rsidRPr="009C04CD">
              <w:rPr>
                <w:spacing w:val="-1"/>
                <w:sz w:val="24"/>
                <w:szCs w:val="24"/>
              </w:rPr>
              <w:t>школы</w:t>
            </w:r>
          </w:p>
          <w:p w:rsidR="009C04CD" w:rsidRPr="00163E75" w:rsidRDefault="00D00A05">
            <w:pPr>
              <w:pStyle w:val="TableParagraph"/>
              <w:tabs>
                <w:tab w:val="left" w:pos="2003"/>
                <w:tab w:val="left" w:pos="2855"/>
              </w:tabs>
              <w:ind w:left="100" w:right="102"/>
              <w:rPr>
                <w:rStyle w:val="a7"/>
                <w:color w:val="0066CC"/>
                <w:sz w:val="24"/>
                <w:szCs w:val="24"/>
              </w:rPr>
            </w:pPr>
            <w:hyperlink r:id="rId135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p w:rsidR="00774D1B" w:rsidRPr="009C04CD" w:rsidRDefault="00D00A05">
            <w:pPr>
              <w:pStyle w:val="TableParagraph"/>
              <w:tabs>
                <w:tab w:val="left" w:pos="2003"/>
                <w:tab w:val="left" w:pos="2855"/>
              </w:tabs>
              <w:ind w:left="100" w:right="102"/>
              <w:rPr>
                <w:sz w:val="24"/>
                <w:szCs w:val="24"/>
              </w:rPr>
            </w:pPr>
            <w:hyperlink r:id="rId136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AB0081">
        <w:trPr>
          <w:trHeight w:val="2622"/>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20</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Семейный</w:t>
            </w:r>
          </w:p>
          <w:p w:rsidR="00774D1B" w:rsidRPr="009C04CD" w:rsidRDefault="00774D1B">
            <w:pPr>
              <w:pStyle w:val="TableParagraph"/>
              <w:spacing w:before="3"/>
              <w:ind w:left="106"/>
              <w:rPr>
                <w:sz w:val="24"/>
                <w:szCs w:val="24"/>
                <w:lang w:val="en-US"/>
              </w:rPr>
            </w:pPr>
            <w:r w:rsidRPr="009C04CD">
              <w:rPr>
                <w:sz w:val="24"/>
                <w:szCs w:val="24"/>
                <w:lang w:val="en-US"/>
              </w:rPr>
              <w:t>бюджет</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before="3"/>
              <w:ind w:left="101"/>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8F0FB7" w:rsidRPr="009C04CD" w:rsidRDefault="00774D1B">
            <w:pPr>
              <w:pStyle w:val="TableParagraph"/>
              <w:spacing w:before="3"/>
              <w:ind w:left="100" w:right="869"/>
              <w:jc w:val="both"/>
              <w:rPr>
                <w:sz w:val="24"/>
                <w:szCs w:val="24"/>
              </w:rPr>
            </w:pPr>
            <w:r w:rsidRPr="009C04CD">
              <w:rPr>
                <w:sz w:val="24"/>
                <w:szCs w:val="24"/>
              </w:rPr>
              <w:t>образовательных ресурсов»</w:t>
            </w:r>
          </w:p>
          <w:p w:rsidR="00774D1B" w:rsidRPr="009C04CD" w:rsidRDefault="00D00A05">
            <w:pPr>
              <w:pStyle w:val="TableParagraph"/>
              <w:spacing w:before="3"/>
              <w:ind w:left="100" w:right="869"/>
              <w:jc w:val="both"/>
              <w:rPr>
                <w:sz w:val="24"/>
                <w:szCs w:val="24"/>
              </w:rPr>
            </w:pPr>
            <w:hyperlink r:id="rId136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62"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D00A05">
            <w:pPr>
              <w:pStyle w:val="TableParagraph"/>
              <w:tabs>
                <w:tab w:val="left" w:pos="2003"/>
                <w:tab w:val="left" w:pos="2855"/>
              </w:tabs>
              <w:ind w:left="100" w:right="102"/>
              <w:rPr>
                <w:color w:val="0066CC"/>
                <w:spacing w:val="1"/>
                <w:sz w:val="24"/>
                <w:szCs w:val="24"/>
              </w:rPr>
            </w:pPr>
            <w:hyperlink r:id="rId136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методический</w:t>
            </w:r>
            <w:r w:rsidR="008F0FB7" w:rsidRPr="009C04CD">
              <w:rPr>
                <w:sz w:val="24"/>
                <w:szCs w:val="24"/>
              </w:rPr>
              <w:tab/>
            </w:r>
            <w:r w:rsidRPr="009C04CD">
              <w:rPr>
                <w:sz w:val="24"/>
                <w:szCs w:val="24"/>
              </w:rPr>
              <w:t>кабинет</w:t>
            </w:r>
          </w:p>
          <w:p w:rsidR="00774D1B" w:rsidRPr="009C04CD" w:rsidRDefault="00D00A05">
            <w:pPr>
              <w:pStyle w:val="TableParagraph"/>
              <w:spacing w:line="244" w:lineRule="exact"/>
              <w:ind w:left="100"/>
              <w:rPr>
                <w:sz w:val="24"/>
                <w:szCs w:val="24"/>
              </w:rPr>
            </w:pPr>
            <w:hyperlink r:id="rId136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25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0" w:lineRule="exact"/>
              <w:rPr>
                <w:sz w:val="24"/>
                <w:szCs w:val="24"/>
                <w:lang w:val="en-US"/>
              </w:rPr>
            </w:pPr>
            <w:r w:rsidRPr="009C04CD">
              <w:rPr>
                <w:sz w:val="24"/>
                <w:szCs w:val="24"/>
                <w:lang w:val="en-US"/>
              </w:rPr>
              <w:t>21</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0" w:lineRule="exact"/>
              <w:ind w:left="106"/>
              <w:rPr>
                <w:sz w:val="24"/>
                <w:szCs w:val="24"/>
                <w:lang w:val="en-US"/>
              </w:rPr>
            </w:pPr>
            <w:r w:rsidRPr="009C04CD">
              <w:rPr>
                <w:sz w:val="24"/>
                <w:szCs w:val="24"/>
                <w:lang w:val="en-US"/>
              </w:rPr>
              <w:t>Планируем</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0" w:lineRule="exact"/>
              <w:ind w:left="0"/>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30" w:lineRule="exact"/>
              <w:ind w:left="10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119"/>
        <w:gridCol w:w="6520"/>
      </w:tblGrid>
      <w:tr w:rsidR="00774D1B" w:rsidRPr="009C04CD" w:rsidTr="00AB0081">
        <w:trPr>
          <w:trHeight w:val="3286"/>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lang w:val="en-US"/>
              </w:rPr>
            </w:pPr>
            <w:r w:rsidRPr="009C04CD">
              <w:rPr>
                <w:sz w:val="24"/>
                <w:szCs w:val="24"/>
                <w:lang w:val="en-US"/>
              </w:rPr>
              <w:t>семейный</w:t>
            </w:r>
          </w:p>
          <w:p w:rsidR="00774D1B" w:rsidRPr="009C04CD" w:rsidRDefault="00774D1B">
            <w:pPr>
              <w:pStyle w:val="TableParagraph"/>
              <w:spacing w:line="252" w:lineRule="exact"/>
              <w:ind w:left="106"/>
              <w:rPr>
                <w:sz w:val="24"/>
                <w:szCs w:val="24"/>
                <w:lang w:val="en-US"/>
              </w:rPr>
            </w:pPr>
            <w:r w:rsidRPr="009C04CD">
              <w:rPr>
                <w:sz w:val="24"/>
                <w:szCs w:val="24"/>
                <w:lang w:val="en-US"/>
              </w:rPr>
              <w:t>бюджет</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rsidP="008F0FB7">
            <w:pPr>
              <w:pStyle w:val="TableParagraph"/>
              <w:spacing w:line="239" w:lineRule="exact"/>
              <w:ind w:left="0"/>
              <w:rPr>
                <w:sz w:val="24"/>
                <w:szCs w:val="24"/>
                <w:lang w:val="en-US"/>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163E75" w:rsidRDefault="00774D1B">
            <w:pPr>
              <w:pStyle w:val="TableParagraph"/>
              <w:spacing w:line="238" w:lineRule="exact"/>
              <w:ind w:left="100"/>
              <w:rPr>
                <w:sz w:val="24"/>
                <w:szCs w:val="24"/>
                <w:lang w:val="en-US"/>
              </w:rPr>
            </w:pPr>
            <w:r w:rsidRPr="009C04CD">
              <w:rPr>
                <w:sz w:val="24"/>
                <w:szCs w:val="24"/>
              </w:rPr>
              <w:t>образовательныхресурсов</w:t>
            </w:r>
            <w:r w:rsidRPr="00163E75">
              <w:rPr>
                <w:sz w:val="24"/>
                <w:szCs w:val="24"/>
                <w:lang w:val="en-US"/>
              </w:rPr>
              <w:t>»</w:t>
            </w:r>
          </w:p>
          <w:p w:rsidR="00774D1B" w:rsidRPr="00163E75" w:rsidRDefault="00D00A05">
            <w:pPr>
              <w:pStyle w:val="TableParagraph"/>
              <w:ind w:left="100" w:right="105"/>
              <w:rPr>
                <w:sz w:val="24"/>
                <w:szCs w:val="24"/>
                <w:lang w:val="en-US"/>
              </w:rPr>
            </w:pPr>
            <w:hyperlink r:id="rId1365"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school</w:t>
              </w:r>
              <w:r w:rsidR="00774D1B" w:rsidRPr="00163E75">
                <w:rPr>
                  <w:rStyle w:val="a7"/>
                  <w:color w:val="0066CC"/>
                  <w:sz w:val="24"/>
                  <w:szCs w:val="24"/>
                  <w:lang w:val="en-US"/>
                </w:rPr>
                <w:t>-</w:t>
              </w:r>
              <w:r w:rsidR="00774D1B" w:rsidRPr="009C04CD">
                <w:rPr>
                  <w:rStyle w:val="a7"/>
                  <w:color w:val="0066CC"/>
                  <w:sz w:val="24"/>
                  <w:szCs w:val="24"/>
                  <w:lang w:val="en-US"/>
                </w:rPr>
                <w:t>collektion</w:t>
              </w:r>
              <w:r w:rsidR="00774D1B" w:rsidRPr="00163E75">
                <w:rPr>
                  <w:rStyle w:val="a7"/>
                  <w:color w:val="0066CC"/>
                  <w:sz w:val="24"/>
                  <w:szCs w:val="24"/>
                  <w:lang w:val="en-US"/>
                </w:rPr>
                <w:t>.</w:t>
              </w:r>
              <w:r w:rsidR="00774D1B" w:rsidRPr="009C04CD">
                <w:rPr>
                  <w:rStyle w:val="a7"/>
                  <w:color w:val="0066CC"/>
                  <w:sz w:val="24"/>
                  <w:szCs w:val="24"/>
                  <w:lang w:val="en-US"/>
                </w:rPr>
                <w:t>edu</w:t>
              </w:r>
              <w:r w:rsidR="00774D1B" w:rsidRPr="00163E75">
                <w:rPr>
                  <w:rStyle w:val="a7"/>
                  <w:color w:val="0066CC"/>
                  <w:sz w:val="24"/>
                  <w:szCs w:val="24"/>
                  <w:lang w:val="en-US"/>
                </w:rPr>
                <w:t>/</w:t>
              </w:r>
              <w:r w:rsidR="00774D1B" w:rsidRPr="009C04CD">
                <w:rPr>
                  <w:rStyle w:val="a7"/>
                  <w:color w:val="0066CC"/>
                  <w:sz w:val="24"/>
                  <w:szCs w:val="24"/>
                  <w:lang w:val="en-US"/>
                </w:rPr>
                <w:t>ru</w:t>
              </w:r>
            </w:hyperlink>
            <w:hyperlink r:id="rId1366" w:history="1">
              <w:r w:rsidR="00774D1B" w:rsidRPr="009C04CD">
                <w:rPr>
                  <w:rStyle w:val="a7"/>
                  <w:color w:val="0066CC"/>
                  <w:spacing w:val="-1"/>
                  <w:sz w:val="24"/>
                  <w:szCs w:val="24"/>
                  <w:lang w:val="en-US"/>
                </w:rPr>
                <w:t>https</w:t>
              </w:r>
              <w:r w:rsidR="00774D1B" w:rsidRPr="00163E75">
                <w:rPr>
                  <w:rStyle w:val="a7"/>
                  <w:color w:val="0066CC"/>
                  <w:spacing w:val="-1"/>
                  <w:sz w:val="24"/>
                  <w:szCs w:val="24"/>
                  <w:lang w:val="en-US"/>
                </w:rPr>
                <w:t>://</w:t>
              </w:r>
              <w:r w:rsidR="00774D1B" w:rsidRPr="009C04CD">
                <w:rPr>
                  <w:rStyle w:val="a7"/>
                  <w:color w:val="0066CC"/>
                  <w:spacing w:val="-1"/>
                  <w:sz w:val="24"/>
                  <w:szCs w:val="24"/>
                  <w:lang w:val="en-US"/>
                </w:rPr>
                <w:t>uchi</w:t>
              </w:r>
              <w:r w:rsidR="00774D1B" w:rsidRPr="00163E75">
                <w:rPr>
                  <w:rStyle w:val="a7"/>
                  <w:color w:val="0066CC"/>
                  <w:spacing w:val="-1"/>
                  <w:sz w:val="24"/>
                  <w:szCs w:val="24"/>
                  <w:lang w:val="en-US"/>
                </w:rPr>
                <w:t>.</w:t>
              </w:r>
              <w:r w:rsidR="00774D1B" w:rsidRPr="009C04CD">
                <w:rPr>
                  <w:rStyle w:val="a7"/>
                  <w:color w:val="0066CC"/>
                  <w:spacing w:val="-1"/>
                  <w:sz w:val="24"/>
                  <w:szCs w:val="24"/>
                  <w:lang w:val="en-US"/>
                </w:rPr>
                <w:t>ru</w:t>
              </w:r>
              <w:r w:rsidR="00774D1B" w:rsidRPr="00163E75">
                <w:rPr>
                  <w:rStyle w:val="a7"/>
                  <w:color w:val="0066CC"/>
                  <w:spacing w:val="-1"/>
                  <w:sz w:val="24"/>
                  <w:szCs w:val="24"/>
                  <w:lang w:val="en-US"/>
                </w:rPr>
                <w:t>/</w:t>
              </w:r>
              <w:r w:rsidR="00774D1B" w:rsidRPr="009C04CD">
                <w:rPr>
                  <w:rStyle w:val="a7"/>
                  <w:color w:val="0066CC"/>
                  <w:spacing w:val="-1"/>
                  <w:sz w:val="24"/>
                  <w:szCs w:val="24"/>
                  <w:lang w:val="en-US"/>
                </w:rPr>
                <w:t>teachers</w:t>
              </w:r>
              <w:r w:rsidR="00774D1B" w:rsidRPr="00163E75">
                <w:rPr>
                  <w:rStyle w:val="a7"/>
                  <w:color w:val="0066CC"/>
                  <w:spacing w:val="-1"/>
                  <w:sz w:val="24"/>
                  <w:szCs w:val="24"/>
                  <w:lang w:val="en-US"/>
                </w:rPr>
                <w:t>/</w:t>
              </w:r>
              <w:r w:rsidR="00774D1B" w:rsidRPr="009C04CD">
                <w:rPr>
                  <w:rStyle w:val="a7"/>
                  <w:color w:val="0066CC"/>
                  <w:spacing w:val="-1"/>
                  <w:sz w:val="24"/>
                  <w:szCs w:val="24"/>
                  <w:lang w:val="en-US"/>
                </w:rPr>
                <w:t>lk</w:t>
              </w:r>
              <w:r w:rsidR="00774D1B" w:rsidRPr="00163E75">
                <w:rPr>
                  <w:rStyle w:val="a7"/>
                  <w:color w:val="0066CC"/>
                  <w:spacing w:val="-1"/>
                  <w:sz w:val="24"/>
                  <w:szCs w:val="24"/>
                  <w:lang w:val="en-US"/>
                </w:rPr>
                <w:t>/</w:t>
              </w:r>
              <w:r w:rsidR="00774D1B" w:rsidRPr="009C04CD">
                <w:rPr>
                  <w:rStyle w:val="a7"/>
                  <w:color w:val="0066CC"/>
                  <w:spacing w:val="-1"/>
                  <w:sz w:val="24"/>
                  <w:szCs w:val="24"/>
                  <w:lang w:val="en-US"/>
                </w:rPr>
                <w:t>main</w:t>
              </w:r>
            </w:hyperlink>
          </w:p>
          <w:p w:rsidR="00774D1B" w:rsidRPr="00163E75" w:rsidRDefault="00774D1B">
            <w:pPr>
              <w:pStyle w:val="TableParagraph"/>
              <w:tabs>
                <w:tab w:val="left" w:pos="1691"/>
                <w:tab w:val="left" w:pos="2959"/>
                <w:tab w:val="left" w:pos="3278"/>
              </w:tabs>
              <w:ind w:left="100" w:right="105"/>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Pr="009C04CD">
              <w:rPr>
                <w:sz w:val="24"/>
                <w:szCs w:val="24"/>
              </w:rPr>
              <w:t>начальной</w:t>
            </w:r>
            <w:r w:rsidRPr="00163E75">
              <w:rPr>
                <w:sz w:val="24"/>
                <w:szCs w:val="24"/>
                <w:lang w:val="en-US"/>
              </w:rPr>
              <w:tab/>
            </w:r>
            <w:r w:rsidRPr="00163E75">
              <w:rPr>
                <w:sz w:val="24"/>
                <w:szCs w:val="24"/>
                <w:lang w:val="en-US"/>
              </w:rPr>
              <w:tab/>
            </w:r>
            <w:r w:rsidRPr="009C04CD">
              <w:rPr>
                <w:spacing w:val="-1"/>
                <w:sz w:val="24"/>
                <w:szCs w:val="24"/>
              </w:rPr>
              <w:t>школы</w:t>
            </w:r>
          </w:p>
          <w:p w:rsidR="008F0FB7" w:rsidRPr="009C04CD" w:rsidRDefault="00D00A05">
            <w:pPr>
              <w:pStyle w:val="TableParagraph"/>
              <w:tabs>
                <w:tab w:val="left" w:pos="2003"/>
                <w:tab w:val="left" w:pos="2855"/>
              </w:tabs>
              <w:ind w:left="100" w:right="102"/>
              <w:rPr>
                <w:rStyle w:val="a7"/>
                <w:color w:val="0066CC"/>
                <w:sz w:val="24"/>
                <w:szCs w:val="24"/>
                <w:lang w:val="en-US"/>
              </w:rPr>
            </w:pPr>
            <w:hyperlink r:id="rId1367"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p>
          <w:p w:rsidR="008F0FB7" w:rsidRPr="00163E75" w:rsidRDefault="00774D1B">
            <w:pPr>
              <w:pStyle w:val="TableParagraph"/>
              <w:tabs>
                <w:tab w:val="left" w:pos="2003"/>
                <w:tab w:val="left" w:pos="2855"/>
              </w:tabs>
              <w:ind w:left="100" w:right="102"/>
              <w:rPr>
                <w:sz w:val="24"/>
                <w:szCs w:val="24"/>
                <w:lang w:val="en-US"/>
              </w:rPr>
            </w:pPr>
            <w:r w:rsidRPr="009C04CD">
              <w:rPr>
                <w:sz w:val="24"/>
                <w:szCs w:val="24"/>
                <w:lang w:val="en-US"/>
              </w:rPr>
              <w:t>M</w:t>
            </w:r>
            <w:r w:rsidRPr="009C04CD">
              <w:rPr>
                <w:sz w:val="24"/>
                <w:szCs w:val="24"/>
              </w:rPr>
              <w:t>е</w:t>
            </w:r>
            <w:r w:rsidRPr="009C04CD">
              <w:rPr>
                <w:sz w:val="24"/>
                <w:szCs w:val="24"/>
                <w:lang w:val="en-US"/>
              </w:rPr>
              <w:t>todkabinet</w:t>
            </w:r>
            <w:r w:rsidRPr="00163E75">
              <w:rPr>
                <w:sz w:val="24"/>
                <w:szCs w:val="24"/>
                <w:lang w:val="en-US"/>
              </w:rPr>
              <w:t>.</w:t>
            </w:r>
            <w:r w:rsidRPr="009C04CD">
              <w:rPr>
                <w:sz w:val="24"/>
                <w:szCs w:val="24"/>
                <w:lang w:val="en-US"/>
              </w:rPr>
              <w:t>eu</w:t>
            </w:r>
            <w:r w:rsidRPr="00163E75">
              <w:rPr>
                <w:sz w:val="24"/>
                <w:szCs w:val="24"/>
                <w:lang w:val="en-US"/>
              </w:rPr>
              <w:t>:</w:t>
            </w:r>
            <w:r w:rsidRPr="00163E75">
              <w:rPr>
                <w:sz w:val="24"/>
                <w:szCs w:val="24"/>
                <w:lang w:val="en-US"/>
              </w:rPr>
              <w:tab/>
            </w:r>
            <w:r w:rsidRPr="009C04CD">
              <w:rPr>
                <w:sz w:val="24"/>
                <w:szCs w:val="24"/>
              </w:rPr>
              <w:t>информационно</w:t>
            </w:r>
            <w:r w:rsidRPr="00163E75">
              <w:rPr>
                <w:sz w:val="24"/>
                <w:szCs w:val="24"/>
                <w:lang w:val="en-US"/>
              </w:rPr>
              <w:t>-</w:t>
            </w:r>
            <w:r w:rsidR="008F0FB7" w:rsidRPr="009C04CD">
              <w:rPr>
                <w:sz w:val="24"/>
                <w:szCs w:val="24"/>
              </w:rPr>
              <w:t>методический</w:t>
            </w:r>
            <w:r w:rsidR="008F0FB7" w:rsidRPr="00163E75">
              <w:rPr>
                <w:sz w:val="24"/>
                <w:szCs w:val="24"/>
                <w:lang w:val="en-US"/>
              </w:rPr>
              <w:tab/>
            </w:r>
            <w:r w:rsidRPr="009C04CD">
              <w:rPr>
                <w:sz w:val="24"/>
                <w:szCs w:val="24"/>
              </w:rPr>
              <w:t>кабинет</w:t>
            </w:r>
          </w:p>
          <w:p w:rsidR="00774D1B" w:rsidRPr="00163E75" w:rsidRDefault="00D00A05">
            <w:pPr>
              <w:pStyle w:val="TableParagraph"/>
              <w:tabs>
                <w:tab w:val="left" w:pos="2003"/>
                <w:tab w:val="left" w:pos="2855"/>
              </w:tabs>
              <w:ind w:left="100" w:right="102"/>
              <w:rPr>
                <w:sz w:val="24"/>
                <w:szCs w:val="24"/>
                <w:lang w:val="en-US"/>
              </w:rPr>
            </w:pPr>
            <w:hyperlink r:id="rId1368"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metodkabinet</w:t>
              </w:r>
              <w:r w:rsidR="00774D1B" w:rsidRPr="00163E75">
                <w:rPr>
                  <w:rStyle w:val="a7"/>
                  <w:color w:val="0066CC"/>
                  <w:sz w:val="24"/>
                  <w:szCs w:val="24"/>
                  <w:lang w:val="en-US"/>
                </w:rPr>
                <w:t>.</w:t>
              </w:r>
              <w:r w:rsidR="00774D1B" w:rsidRPr="009C04CD">
                <w:rPr>
                  <w:rStyle w:val="a7"/>
                  <w:color w:val="0066CC"/>
                  <w:sz w:val="24"/>
                  <w:szCs w:val="24"/>
                  <w:lang w:val="en-US"/>
                </w:rPr>
                <w:t>eu</w:t>
              </w:r>
              <w:r w:rsidR="00774D1B" w:rsidRPr="00163E75">
                <w:rPr>
                  <w:rStyle w:val="a7"/>
                  <w:color w:val="0066CC"/>
                  <w:sz w:val="24"/>
                  <w:szCs w:val="24"/>
                  <w:lang w:val="en-US"/>
                </w:rPr>
                <w:t>/</w:t>
              </w:r>
            </w:hyperlink>
          </w:p>
        </w:tc>
      </w:tr>
      <w:tr w:rsidR="00774D1B" w:rsidRPr="00163E75" w:rsidTr="00AB0081">
        <w:trPr>
          <w:trHeight w:val="253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22</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55"/>
              <w:rPr>
                <w:sz w:val="24"/>
                <w:szCs w:val="24"/>
              </w:rPr>
            </w:pPr>
            <w:r w:rsidRPr="009C04CD">
              <w:rPr>
                <w:sz w:val="24"/>
                <w:szCs w:val="24"/>
              </w:rPr>
              <w:t>Откудавсемьеберутся</w:t>
            </w:r>
          </w:p>
          <w:p w:rsidR="00774D1B" w:rsidRPr="009C04CD" w:rsidRDefault="00774D1B">
            <w:pPr>
              <w:pStyle w:val="TableParagraph"/>
              <w:ind w:left="106" w:right="736"/>
              <w:rPr>
                <w:sz w:val="24"/>
                <w:szCs w:val="24"/>
                <w:lang w:val="en-US"/>
              </w:rPr>
            </w:pPr>
            <w:r w:rsidRPr="009C04CD">
              <w:rPr>
                <w:sz w:val="24"/>
                <w:szCs w:val="24"/>
              </w:rPr>
              <w:t>деньги?</w:t>
            </w:r>
            <w:r w:rsidRPr="009C04CD">
              <w:rPr>
                <w:spacing w:val="-1"/>
                <w:sz w:val="24"/>
                <w:szCs w:val="24"/>
                <w:lang w:val="en-US"/>
              </w:rPr>
              <w:t>Зарплата</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219"/>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6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70"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163E75" w:rsidRDefault="00D00A05">
            <w:pPr>
              <w:pStyle w:val="TableParagraph"/>
              <w:tabs>
                <w:tab w:val="left" w:pos="2003"/>
              </w:tabs>
              <w:ind w:left="100" w:right="102"/>
              <w:rPr>
                <w:rStyle w:val="a7"/>
                <w:color w:val="0066CC"/>
                <w:sz w:val="24"/>
                <w:szCs w:val="24"/>
              </w:rPr>
            </w:pPr>
            <w:hyperlink r:id="rId137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rsidP="008F0FB7">
            <w:pPr>
              <w:pStyle w:val="TableParagraph"/>
              <w:tabs>
                <w:tab w:val="left" w:pos="2003"/>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pPr>
              <w:pStyle w:val="TableParagraph"/>
              <w:tabs>
                <w:tab w:val="left" w:pos="2855"/>
              </w:tabs>
              <w:spacing w:line="252" w:lineRule="exact"/>
              <w:ind w:left="100" w:right="106"/>
              <w:rPr>
                <w:sz w:val="24"/>
                <w:szCs w:val="24"/>
              </w:rPr>
            </w:pPr>
            <w:hyperlink r:id="rId137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AB0081">
        <w:trPr>
          <w:trHeight w:val="354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sz w:val="24"/>
                <w:szCs w:val="24"/>
                <w:lang w:val="en-US"/>
              </w:rPr>
            </w:pPr>
            <w:r w:rsidRPr="009C04CD">
              <w:rPr>
                <w:sz w:val="24"/>
                <w:szCs w:val="24"/>
                <w:lang w:val="en-US"/>
              </w:rPr>
              <w:t>23</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87"/>
              <w:rPr>
                <w:sz w:val="24"/>
                <w:szCs w:val="24"/>
                <w:lang w:val="en-US"/>
              </w:rPr>
            </w:pPr>
            <w:r w:rsidRPr="009C04CD">
              <w:rPr>
                <w:spacing w:val="-1"/>
                <w:sz w:val="24"/>
                <w:szCs w:val="24"/>
                <w:lang w:val="en-US"/>
              </w:rPr>
              <w:t>Подсчитываем</w:t>
            </w:r>
            <w:r w:rsidRPr="009C04CD">
              <w:rPr>
                <w:sz w:val="24"/>
                <w:szCs w:val="24"/>
                <w:lang w:val="en-US"/>
              </w:rPr>
              <w:t>семейный</w:t>
            </w:r>
          </w:p>
          <w:p w:rsidR="00774D1B" w:rsidRPr="009C04CD" w:rsidRDefault="00774D1B">
            <w:pPr>
              <w:pStyle w:val="TableParagraph"/>
              <w:spacing w:line="251" w:lineRule="exact"/>
              <w:ind w:left="106"/>
              <w:rPr>
                <w:sz w:val="24"/>
                <w:szCs w:val="24"/>
                <w:lang w:val="en-US"/>
              </w:rPr>
            </w:pPr>
            <w:r w:rsidRPr="009C04CD">
              <w:rPr>
                <w:sz w:val="24"/>
                <w:szCs w:val="24"/>
                <w:lang w:val="en-US"/>
              </w:rPr>
              <w:t>доход</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51" w:lineRule="exact"/>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7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74"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2"/>
                <w:tab w:val="left" w:pos="2959"/>
                <w:tab w:val="left" w:pos="3279"/>
              </w:tabs>
              <w:ind w:left="100" w:right="104"/>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D00A05">
            <w:pPr>
              <w:pStyle w:val="TableParagraph"/>
              <w:tabs>
                <w:tab w:val="left" w:pos="2003"/>
                <w:tab w:val="left" w:pos="2855"/>
              </w:tabs>
              <w:ind w:left="100" w:right="102"/>
              <w:rPr>
                <w:color w:val="0066CC"/>
                <w:spacing w:val="1"/>
                <w:sz w:val="24"/>
                <w:szCs w:val="24"/>
              </w:rPr>
            </w:pPr>
            <w:hyperlink r:id="rId137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методический</w:t>
            </w:r>
            <w:r w:rsidR="008F0FB7" w:rsidRPr="009C04CD">
              <w:rPr>
                <w:sz w:val="24"/>
                <w:szCs w:val="24"/>
              </w:rPr>
              <w:tab/>
            </w:r>
            <w:r w:rsidRPr="009C04CD">
              <w:rPr>
                <w:sz w:val="24"/>
                <w:szCs w:val="24"/>
              </w:rPr>
              <w:t>кабинет</w:t>
            </w:r>
          </w:p>
          <w:p w:rsidR="00774D1B" w:rsidRPr="009C04CD" w:rsidRDefault="00D00A05">
            <w:pPr>
              <w:pStyle w:val="TableParagraph"/>
              <w:tabs>
                <w:tab w:val="left" w:pos="2003"/>
                <w:tab w:val="left" w:pos="2855"/>
              </w:tabs>
              <w:ind w:left="100" w:right="102"/>
              <w:rPr>
                <w:sz w:val="24"/>
                <w:szCs w:val="24"/>
              </w:rPr>
            </w:pPr>
            <w:hyperlink r:id="rId137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24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0" w:lineRule="exact"/>
              <w:rPr>
                <w:sz w:val="24"/>
                <w:szCs w:val="24"/>
                <w:lang w:val="en-US"/>
              </w:rPr>
            </w:pPr>
            <w:r w:rsidRPr="009C04CD">
              <w:rPr>
                <w:sz w:val="24"/>
                <w:szCs w:val="24"/>
                <w:lang w:val="en-US"/>
              </w:rPr>
              <w:t>24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0" w:lineRule="exact"/>
              <w:ind w:left="106"/>
              <w:rPr>
                <w:sz w:val="24"/>
                <w:szCs w:val="24"/>
                <w:lang w:val="en-US"/>
              </w:rPr>
            </w:pPr>
            <w:r w:rsidRPr="009C04CD">
              <w:rPr>
                <w:sz w:val="24"/>
                <w:szCs w:val="24"/>
                <w:lang w:val="en-US"/>
              </w:rPr>
              <w:t>Откудавсемье</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20" w:lineRule="exact"/>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20" w:lineRule="exact"/>
              <w:ind w:left="10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119"/>
        <w:gridCol w:w="6520"/>
      </w:tblGrid>
      <w:tr w:rsidR="00774D1B" w:rsidRPr="00163E75" w:rsidTr="008F0FB7">
        <w:trPr>
          <w:trHeight w:val="2530"/>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rPr>
            </w:pPr>
            <w:r w:rsidRPr="009C04CD">
              <w:rPr>
                <w:sz w:val="24"/>
                <w:szCs w:val="24"/>
              </w:rPr>
              <w:t>берутся</w:t>
            </w:r>
          </w:p>
          <w:p w:rsidR="00774D1B" w:rsidRPr="009C04CD" w:rsidRDefault="00774D1B">
            <w:pPr>
              <w:pStyle w:val="TableParagraph"/>
              <w:ind w:left="106" w:right="93"/>
              <w:rPr>
                <w:sz w:val="24"/>
                <w:szCs w:val="24"/>
              </w:rPr>
            </w:pPr>
            <w:r w:rsidRPr="009C04CD">
              <w:rPr>
                <w:spacing w:val="-1"/>
                <w:sz w:val="24"/>
                <w:szCs w:val="24"/>
              </w:rPr>
              <w:t xml:space="preserve">деньги? </w:t>
            </w:r>
            <w:r w:rsidRPr="009C04CD">
              <w:rPr>
                <w:sz w:val="24"/>
                <w:szCs w:val="24"/>
              </w:rPr>
              <w:t>Пенсияи социальныепособия</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1" w:right="452"/>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0"/>
              <w:rPr>
                <w:sz w:val="24"/>
                <w:szCs w:val="24"/>
              </w:rPr>
            </w:pPr>
            <w:r w:rsidRPr="009C04CD">
              <w:rPr>
                <w:sz w:val="24"/>
                <w:szCs w:val="24"/>
              </w:rPr>
              <w:t>образовательныхресурсов»</w:t>
            </w:r>
          </w:p>
          <w:p w:rsidR="00774D1B" w:rsidRPr="009C04CD" w:rsidRDefault="00D00A05">
            <w:pPr>
              <w:pStyle w:val="TableParagraph"/>
              <w:ind w:left="100" w:right="105"/>
              <w:rPr>
                <w:sz w:val="24"/>
                <w:szCs w:val="24"/>
              </w:rPr>
            </w:pPr>
            <w:hyperlink r:id="rId137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78"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163E75" w:rsidRDefault="00D00A05">
            <w:pPr>
              <w:pStyle w:val="TableParagraph"/>
              <w:tabs>
                <w:tab w:val="left" w:pos="2003"/>
                <w:tab w:val="left" w:pos="2855"/>
              </w:tabs>
              <w:ind w:left="100" w:right="102"/>
              <w:rPr>
                <w:rStyle w:val="a7"/>
                <w:color w:val="0066CC"/>
                <w:sz w:val="24"/>
                <w:szCs w:val="24"/>
              </w:rPr>
            </w:pPr>
            <w:hyperlink r:id="rId137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8F0FB7" w:rsidRPr="009C04CD">
              <w:rPr>
                <w:sz w:val="24"/>
                <w:szCs w:val="24"/>
              </w:rPr>
              <w:t>методический</w:t>
            </w:r>
            <w:r w:rsidR="008F0FB7" w:rsidRPr="009C04CD">
              <w:rPr>
                <w:sz w:val="24"/>
                <w:szCs w:val="24"/>
              </w:rPr>
              <w:tab/>
            </w:r>
            <w:r w:rsidRPr="009C04CD">
              <w:rPr>
                <w:sz w:val="24"/>
                <w:szCs w:val="24"/>
              </w:rPr>
              <w:t>кабинет</w:t>
            </w:r>
          </w:p>
          <w:p w:rsidR="00774D1B" w:rsidRPr="009C04CD" w:rsidRDefault="00D00A05">
            <w:pPr>
              <w:pStyle w:val="TableParagraph"/>
              <w:tabs>
                <w:tab w:val="left" w:pos="2003"/>
                <w:tab w:val="left" w:pos="2855"/>
              </w:tabs>
              <w:ind w:left="100" w:right="102"/>
              <w:rPr>
                <w:sz w:val="24"/>
                <w:szCs w:val="24"/>
              </w:rPr>
            </w:pPr>
            <w:hyperlink r:id="rId138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3035"/>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25</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Пенсиии</w:t>
            </w:r>
          </w:p>
          <w:p w:rsidR="00774D1B" w:rsidRPr="009C04CD" w:rsidRDefault="00774D1B">
            <w:pPr>
              <w:pStyle w:val="TableParagraph"/>
              <w:spacing w:line="253" w:lineRule="exact"/>
              <w:ind w:left="106"/>
              <w:rPr>
                <w:sz w:val="24"/>
                <w:szCs w:val="24"/>
                <w:lang w:val="en-US"/>
              </w:rPr>
            </w:pPr>
            <w:r w:rsidRPr="009C04CD">
              <w:rPr>
                <w:sz w:val="24"/>
                <w:szCs w:val="24"/>
                <w:lang w:val="en-US"/>
              </w:rPr>
              <w:t>пособия</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17"/>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0241E2" w:rsidRDefault="00774D1B">
            <w:pPr>
              <w:pStyle w:val="TableParagraph"/>
              <w:ind w:left="100" w:right="869"/>
              <w:jc w:val="both"/>
              <w:rPr>
                <w:sz w:val="24"/>
                <w:szCs w:val="24"/>
              </w:rPr>
            </w:pPr>
            <w:r w:rsidRPr="009C04CD">
              <w:rPr>
                <w:sz w:val="24"/>
                <w:szCs w:val="24"/>
              </w:rPr>
              <w:t>образовательных ресурсов»</w:t>
            </w:r>
          </w:p>
          <w:p w:rsidR="00774D1B" w:rsidRPr="009C04CD" w:rsidRDefault="00D00A05">
            <w:pPr>
              <w:pStyle w:val="TableParagraph"/>
              <w:ind w:left="100" w:right="869"/>
              <w:jc w:val="both"/>
              <w:rPr>
                <w:sz w:val="24"/>
                <w:szCs w:val="24"/>
              </w:rPr>
            </w:pPr>
            <w:hyperlink r:id="rId138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82"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rsidP="008F0FB7">
            <w:pPr>
              <w:pStyle w:val="TableParagraph"/>
              <w:tabs>
                <w:tab w:val="left" w:pos="1691"/>
                <w:tab w:val="left" w:pos="2959"/>
                <w:tab w:val="left" w:pos="3278"/>
              </w:tabs>
              <w:ind w:left="100" w:right="105"/>
              <w:rPr>
                <w:spacing w:val="-52"/>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163E75" w:rsidRDefault="00D00A05">
            <w:pPr>
              <w:pStyle w:val="TableParagraph"/>
              <w:tabs>
                <w:tab w:val="left" w:pos="2004"/>
                <w:tab w:val="left" w:pos="2855"/>
              </w:tabs>
              <w:spacing w:before="3"/>
              <w:ind w:left="100" w:right="102"/>
              <w:rPr>
                <w:rStyle w:val="a7"/>
                <w:color w:val="0066CC"/>
                <w:sz w:val="24"/>
                <w:szCs w:val="24"/>
              </w:rPr>
            </w:pPr>
            <w:hyperlink r:id="rId138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4"/>
                <w:tab w:val="left" w:pos="2855"/>
              </w:tabs>
              <w:spacing w:before="3"/>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008F0FB7" w:rsidRPr="009C04CD">
              <w:rPr>
                <w:sz w:val="24"/>
                <w:szCs w:val="24"/>
              </w:rPr>
              <w:t>методический</w:t>
            </w:r>
            <w:r w:rsidR="008F0FB7" w:rsidRPr="009C04CD">
              <w:rPr>
                <w:sz w:val="24"/>
                <w:szCs w:val="24"/>
              </w:rPr>
              <w:tab/>
            </w:r>
            <w:r w:rsidRPr="009C04CD">
              <w:rPr>
                <w:sz w:val="24"/>
                <w:szCs w:val="24"/>
              </w:rPr>
              <w:t>кабинет</w:t>
            </w:r>
          </w:p>
          <w:p w:rsidR="00774D1B" w:rsidRPr="009C04CD" w:rsidRDefault="00D00A05">
            <w:pPr>
              <w:pStyle w:val="TableParagraph"/>
              <w:tabs>
                <w:tab w:val="left" w:pos="2004"/>
                <w:tab w:val="left" w:pos="2855"/>
              </w:tabs>
              <w:spacing w:before="3"/>
              <w:ind w:left="100" w:right="102"/>
              <w:rPr>
                <w:sz w:val="24"/>
                <w:szCs w:val="24"/>
              </w:rPr>
            </w:pPr>
            <w:hyperlink r:id="rId138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3795"/>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26</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55"/>
              <w:rPr>
                <w:sz w:val="24"/>
                <w:szCs w:val="24"/>
              </w:rPr>
            </w:pPr>
            <w:r w:rsidRPr="009C04CD">
              <w:rPr>
                <w:sz w:val="24"/>
                <w:szCs w:val="24"/>
              </w:rPr>
              <w:t>Откудавсемьеберутся</w:t>
            </w:r>
          </w:p>
          <w:p w:rsidR="00774D1B" w:rsidRPr="00163E75" w:rsidRDefault="00774D1B">
            <w:pPr>
              <w:pStyle w:val="TableParagraph"/>
              <w:ind w:left="106" w:right="439"/>
              <w:rPr>
                <w:sz w:val="24"/>
                <w:szCs w:val="24"/>
              </w:rPr>
            </w:pPr>
            <w:r w:rsidRPr="009C04CD">
              <w:rPr>
                <w:sz w:val="24"/>
                <w:szCs w:val="24"/>
              </w:rPr>
              <w:t>деньги?</w:t>
            </w:r>
            <w:r w:rsidRPr="00163E75">
              <w:rPr>
                <w:spacing w:val="-1"/>
                <w:sz w:val="24"/>
                <w:szCs w:val="24"/>
              </w:rPr>
              <w:t>Наследство,</w:t>
            </w:r>
            <w:r w:rsidRPr="00163E75">
              <w:rPr>
                <w:sz w:val="24"/>
                <w:szCs w:val="24"/>
              </w:rPr>
              <w:t>вклад,выигрыш</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357"/>
              <w:jc w:val="center"/>
              <w:rPr>
                <w:sz w:val="24"/>
                <w:szCs w:val="24"/>
              </w:rPr>
            </w:pPr>
            <w:r w:rsidRPr="009C04CD">
              <w:rPr>
                <w:spacing w:val="-1"/>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8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8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spacing w:line="251" w:lineRule="exact"/>
              <w:ind w:left="100"/>
              <w:rPr>
                <w:sz w:val="24"/>
                <w:szCs w:val="24"/>
              </w:rPr>
            </w:pPr>
            <w:hyperlink r:id="rId138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855"/>
              </w:tabs>
              <w:ind w:left="100" w:right="102"/>
              <w:jc w:val="both"/>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:информационно-методический</w:t>
            </w:r>
            <w:r w:rsidRPr="009C04CD">
              <w:rPr>
                <w:sz w:val="24"/>
                <w:szCs w:val="24"/>
              </w:rPr>
              <w:tab/>
              <w:t>кабинет</w:t>
            </w:r>
            <w:hyperlink r:id="rId138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248"/>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8" w:lineRule="exact"/>
              <w:rPr>
                <w:sz w:val="24"/>
                <w:szCs w:val="24"/>
                <w:lang w:val="en-US"/>
              </w:rPr>
            </w:pPr>
            <w:r w:rsidRPr="009C04CD">
              <w:rPr>
                <w:sz w:val="24"/>
                <w:szCs w:val="24"/>
                <w:lang w:val="en-US"/>
              </w:rPr>
              <w:t>27</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8" w:lineRule="exact"/>
              <w:ind w:left="106"/>
              <w:rPr>
                <w:sz w:val="24"/>
                <w:szCs w:val="24"/>
                <w:lang w:val="en-US"/>
              </w:rPr>
            </w:pPr>
            <w:r w:rsidRPr="009C04CD">
              <w:rPr>
                <w:sz w:val="24"/>
                <w:szCs w:val="24"/>
                <w:lang w:val="en-US"/>
              </w:rPr>
              <w:t>Подсчитываем</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28" w:lineRule="exact"/>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6"/>
                <w:tab w:val="left" w:pos="2643"/>
              </w:tabs>
              <w:spacing w:line="228" w:lineRule="exact"/>
              <w:ind w:left="10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3119"/>
        <w:gridCol w:w="6520"/>
      </w:tblGrid>
      <w:tr w:rsidR="00774D1B" w:rsidRPr="00163E75" w:rsidTr="008F0FB7">
        <w:trPr>
          <w:trHeight w:val="2274"/>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lang w:val="en-US"/>
              </w:rPr>
            </w:pPr>
            <w:r w:rsidRPr="009C04CD">
              <w:rPr>
                <w:sz w:val="24"/>
                <w:szCs w:val="24"/>
                <w:lang w:val="en-US"/>
              </w:rPr>
              <w:t>случайные</w:t>
            </w:r>
          </w:p>
          <w:p w:rsidR="00774D1B" w:rsidRPr="009C04CD" w:rsidRDefault="00774D1B">
            <w:pPr>
              <w:pStyle w:val="TableParagraph"/>
              <w:ind w:left="106" w:right="125"/>
              <w:rPr>
                <w:sz w:val="24"/>
                <w:szCs w:val="24"/>
                <w:lang w:val="en-US"/>
              </w:rPr>
            </w:pPr>
            <w:r w:rsidRPr="009C04CD">
              <w:rPr>
                <w:spacing w:val="-1"/>
                <w:sz w:val="24"/>
                <w:szCs w:val="24"/>
                <w:lang w:val="en-US"/>
              </w:rPr>
              <w:t>(нерегулярные)</w:t>
            </w:r>
            <w:r w:rsidRPr="009C04CD">
              <w:rPr>
                <w:sz w:val="24"/>
                <w:szCs w:val="24"/>
                <w:lang w:val="en-US"/>
              </w:rPr>
              <w:t>доходы</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52" w:lineRule="exact"/>
              <w:ind w:left="101"/>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0"/>
              <w:rPr>
                <w:sz w:val="24"/>
                <w:szCs w:val="24"/>
              </w:rPr>
            </w:pPr>
            <w:r w:rsidRPr="009C04CD">
              <w:rPr>
                <w:sz w:val="24"/>
                <w:szCs w:val="24"/>
              </w:rPr>
              <w:t>образовательныхресурсов»</w:t>
            </w:r>
          </w:p>
          <w:p w:rsidR="00774D1B" w:rsidRPr="009C04CD" w:rsidRDefault="00D00A05">
            <w:pPr>
              <w:pStyle w:val="TableParagraph"/>
              <w:ind w:left="100" w:right="105"/>
              <w:rPr>
                <w:sz w:val="24"/>
                <w:szCs w:val="24"/>
              </w:rPr>
            </w:pPr>
            <w:hyperlink r:id="rId138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90"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D00A05">
            <w:pPr>
              <w:pStyle w:val="TableParagraph"/>
              <w:tabs>
                <w:tab w:val="left" w:pos="2003"/>
              </w:tabs>
              <w:ind w:left="100" w:right="102"/>
              <w:rPr>
                <w:color w:val="0066CC"/>
                <w:spacing w:val="1"/>
                <w:sz w:val="24"/>
                <w:szCs w:val="24"/>
              </w:rPr>
            </w:pPr>
            <w:hyperlink r:id="rId139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rsidP="008F0FB7">
            <w:pPr>
              <w:pStyle w:val="TableParagraph"/>
              <w:tabs>
                <w:tab w:val="left" w:pos="2003"/>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pPr>
              <w:pStyle w:val="TableParagraph"/>
              <w:tabs>
                <w:tab w:val="left" w:pos="2855"/>
              </w:tabs>
              <w:spacing w:line="252" w:lineRule="exact"/>
              <w:ind w:left="100" w:right="106"/>
              <w:rPr>
                <w:sz w:val="24"/>
                <w:szCs w:val="24"/>
              </w:rPr>
            </w:pPr>
            <w:hyperlink r:id="rId139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2787"/>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28</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03"/>
              <w:rPr>
                <w:sz w:val="24"/>
                <w:szCs w:val="24"/>
              </w:rPr>
            </w:pPr>
            <w:r w:rsidRPr="009C04CD">
              <w:rPr>
                <w:sz w:val="24"/>
                <w:szCs w:val="24"/>
              </w:rPr>
              <w:t>Начтотратятсясемейные</w:t>
            </w:r>
          </w:p>
          <w:p w:rsidR="00774D1B" w:rsidRPr="009C04CD" w:rsidRDefault="00774D1B">
            <w:pPr>
              <w:pStyle w:val="TableParagraph"/>
              <w:ind w:left="106" w:right="260"/>
              <w:rPr>
                <w:sz w:val="24"/>
                <w:szCs w:val="24"/>
                <w:lang w:val="en-US"/>
              </w:rPr>
            </w:pPr>
            <w:r w:rsidRPr="009C04CD">
              <w:rPr>
                <w:spacing w:val="-1"/>
                <w:sz w:val="24"/>
                <w:szCs w:val="24"/>
              </w:rPr>
              <w:t xml:space="preserve">деньги? </w:t>
            </w:r>
            <w:r w:rsidRPr="009C04CD">
              <w:rPr>
                <w:sz w:val="24"/>
                <w:szCs w:val="24"/>
                <w:lang w:val="en-US"/>
              </w:rPr>
              <w:t>Видырасходов</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666"/>
              <w:jc w:val="center"/>
              <w:rPr>
                <w:sz w:val="24"/>
                <w:szCs w:val="24"/>
              </w:rPr>
            </w:pPr>
            <w:r w:rsidRPr="009C04CD">
              <w:rPr>
                <w:spacing w:val="-1"/>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39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94"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163E75" w:rsidRDefault="00D00A05">
            <w:pPr>
              <w:pStyle w:val="TableParagraph"/>
              <w:tabs>
                <w:tab w:val="left" w:pos="2003"/>
                <w:tab w:val="left" w:pos="2855"/>
              </w:tabs>
              <w:ind w:left="100" w:right="102"/>
              <w:rPr>
                <w:rStyle w:val="a7"/>
                <w:color w:val="0066CC"/>
                <w:sz w:val="24"/>
                <w:szCs w:val="24"/>
              </w:rPr>
            </w:pPr>
            <w:hyperlink r:id="rId139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rsidP="008F0FB7">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008F0FB7" w:rsidRPr="009C04CD">
              <w:rPr>
                <w:sz w:val="24"/>
                <w:szCs w:val="24"/>
              </w:rPr>
              <w:t xml:space="preserve"> к</w:t>
            </w:r>
            <w:r w:rsidRPr="009C04CD">
              <w:rPr>
                <w:sz w:val="24"/>
                <w:szCs w:val="24"/>
              </w:rPr>
              <w:t>абинет</w:t>
            </w:r>
          </w:p>
          <w:p w:rsidR="00774D1B" w:rsidRPr="009C04CD" w:rsidRDefault="00D00A05">
            <w:pPr>
              <w:pStyle w:val="TableParagraph"/>
              <w:tabs>
                <w:tab w:val="left" w:pos="2003"/>
                <w:tab w:val="left" w:pos="2855"/>
              </w:tabs>
              <w:ind w:left="100" w:right="102"/>
              <w:rPr>
                <w:sz w:val="24"/>
                <w:szCs w:val="24"/>
              </w:rPr>
            </w:pPr>
            <w:hyperlink r:id="rId139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278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rPr>
                <w:sz w:val="24"/>
                <w:szCs w:val="24"/>
              </w:rPr>
            </w:pPr>
            <w:r w:rsidRPr="009C04CD">
              <w:rPr>
                <w:sz w:val="24"/>
                <w:szCs w:val="24"/>
              </w:rPr>
              <w:t>29</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rPr>
            </w:pPr>
            <w:r w:rsidRPr="009C04CD">
              <w:rPr>
                <w:sz w:val="24"/>
                <w:szCs w:val="24"/>
              </w:rPr>
              <w:t>Подсчитываем</w:t>
            </w:r>
          </w:p>
          <w:p w:rsidR="00774D1B" w:rsidRPr="009C04CD" w:rsidRDefault="00774D1B">
            <w:pPr>
              <w:pStyle w:val="TableParagraph"/>
              <w:spacing w:line="252" w:lineRule="exact"/>
              <w:ind w:left="106"/>
              <w:rPr>
                <w:sz w:val="24"/>
                <w:szCs w:val="24"/>
              </w:rPr>
            </w:pPr>
            <w:r w:rsidRPr="009C04CD">
              <w:rPr>
                <w:sz w:val="24"/>
                <w:szCs w:val="24"/>
              </w:rPr>
              <w:t>расходы</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ind w:left="101" w:right="57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8F0FB7" w:rsidRPr="009C04CD" w:rsidRDefault="00774D1B" w:rsidP="009C04CD">
            <w:pPr>
              <w:pStyle w:val="TableParagraph"/>
              <w:spacing w:line="238" w:lineRule="exact"/>
              <w:ind w:left="100"/>
              <w:jc w:val="both"/>
              <w:rPr>
                <w:sz w:val="24"/>
                <w:szCs w:val="24"/>
              </w:rPr>
            </w:pPr>
            <w:r w:rsidRPr="009C04CD">
              <w:rPr>
                <w:sz w:val="24"/>
                <w:szCs w:val="24"/>
              </w:rPr>
              <w:t xml:space="preserve">«Единая    коллекция     </w:t>
            </w:r>
            <w:r w:rsidR="009C04CD" w:rsidRPr="009C04CD">
              <w:rPr>
                <w:sz w:val="24"/>
                <w:szCs w:val="24"/>
              </w:rPr>
              <w:t xml:space="preserve">цифровых </w:t>
            </w:r>
            <w:r w:rsidRPr="009C04CD">
              <w:rPr>
                <w:sz w:val="24"/>
                <w:szCs w:val="24"/>
              </w:rPr>
              <w:t>образовательных ресурсов»</w:t>
            </w:r>
          </w:p>
          <w:p w:rsidR="00774D1B" w:rsidRPr="009C04CD" w:rsidRDefault="00D00A05">
            <w:pPr>
              <w:pStyle w:val="TableParagraph"/>
              <w:ind w:left="100" w:right="869"/>
              <w:jc w:val="both"/>
              <w:rPr>
                <w:sz w:val="24"/>
                <w:szCs w:val="24"/>
              </w:rPr>
            </w:pPr>
            <w:hyperlink r:id="rId139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398"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80"/>
              </w:tabs>
              <w:spacing w:before="1"/>
              <w:ind w:left="100" w:right="10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163E75" w:rsidRDefault="00D00A05">
            <w:pPr>
              <w:pStyle w:val="TableParagraph"/>
              <w:tabs>
                <w:tab w:val="left" w:pos="2003"/>
                <w:tab w:val="left" w:pos="2855"/>
              </w:tabs>
              <w:spacing w:before="2"/>
              <w:ind w:left="100" w:right="102"/>
              <w:rPr>
                <w:rStyle w:val="a7"/>
                <w:color w:val="0066CC"/>
                <w:sz w:val="24"/>
                <w:szCs w:val="24"/>
              </w:rPr>
            </w:pPr>
            <w:hyperlink r:id="rId139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Pr="009C04CD" w:rsidRDefault="00774D1B">
            <w:pPr>
              <w:pStyle w:val="TableParagraph"/>
              <w:tabs>
                <w:tab w:val="left" w:pos="2003"/>
                <w:tab w:val="left" w:pos="2855"/>
              </w:tabs>
              <w:spacing w:before="2"/>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9C04CD" w:rsidRPr="009C04CD">
              <w:rPr>
                <w:sz w:val="24"/>
                <w:szCs w:val="24"/>
              </w:rPr>
              <w:t>методический</w:t>
            </w:r>
            <w:r w:rsidR="009C04CD" w:rsidRPr="009C04CD">
              <w:rPr>
                <w:sz w:val="24"/>
                <w:szCs w:val="24"/>
              </w:rPr>
              <w:tab/>
            </w:r>
            <w:r w:rsidRPr="009C04CD">
              <w:rPr>
                <w:sz w:val="24"/>
                <w:szCs w:val="24"/>
              </w:rPr>
              <w:t>кабинет</w:t>
            </w:r>
          </w:p>
          <w:p w:rsidR="00774D1B" w:rsidRPr="009C04CD" w:rsidRDefault="00D00A05">
            <w:pPr>
              <w:pStyle w:val="TableParagraph"/>
              <w:tabs>
                <w:tab w:val="left" w:pos="2003"/>
                <w:tab w:val="left" w:pos="2855"/>
              </w:tabs>
              <w:spacing w:before="2"/>
              <w:ind w:left="100" w:right="102"/>
              <w:rPr>
                <w:sz w:val="24"/>
                <w:szCs w:val="24"/>
              </w:rPr>
            </w:pPr>
            <w:hyperlink r:id="rId140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177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30</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rPr>
            </w:pPr>
            <w:r w:rsidRPr="009C04CD">
              <w:rPr>
                <w:sz w:val="24"/>
                <w:szCs w:val="24"/>
              </w:rPr>
              <w:t>Начтотратятся</w:t>
            </w:r>
          </w:p>
          <w:p w:rsidR="00774D1B" w:rsidRPr="009C04CD" w:rsidRDefault="00774D1B">
            <w:pPr>
              <w:pStyle w:val="TableParagraph"/>
              <w:spacing w:before="3"/>
              <w:ind w:left="106" w:right="659"/>
              <w:rPr>
                <w:sz w:val="24"/>
                <w:szCs w:val="24"/>
              </w:rPr>
            </w:pPr>
            <w:r w:rsidRPr="009C04CD">
              <w:rPr>
                <w:spacing w:val="-1"/>
                <w:sz w:val="24"/>
                <w:szCs w:val="24"/>
              </w:rPr>
              <w:t>семейные</w:t>
            </w:r>
            <w:r w:rsidRPr="009C04CD">
              <w:rPr>
                <w:sz w:val="24"/>
                <w:szCs w:val="24"/>
              </w:rPr>
              <w:t>деньги?</w:t>
            </w:r>
          </w:p>
          <w:p w:rsidR="00774D1B" w:rsidRPr="009C04CD" w:rsidRDefault="00774D1B">
            <w:pPr>
              <w:pStyle w:val="TableParagraph"/>
              <w:ind w:left="106" w:right="253"/>
              <w:rPr>
                <w:sz w:val="24"/>
                <w:szCs w:val="24"/>
                <w:lang w:val="en-US"/>
              </w:rPr>
            </w:pPr>
            <w:r w:rsidRPr="009C04CD">
              <w:rPr>
                <w:spacing w:val="-1"/>
                <w:sz w:val="24"/>
                <w:szCs w:val="24"/>
                <w:lang w:val="en-US"/>
              </w:rPr>
              <w:t>Обязательные</w:t>
            </w:r>
            <w:r w:rsidRPr="009C04CD">
              <w:rPr>
                <w:sz w:val="24"/>
                <w:szCs w:val="24"/>
                <w:lang w:val="en-US"/>
              </w:rPr>
              <w:t>платежи</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spacing w:before="3"/>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«Единая    коллекция     цифровых</w:t>
            </w:r>
          </w:p>
          <w:p w:rsidR="000241E2" w:rsidRDefault="00774D1B">
            <w:pPr>
              <w:pStyle w:val="TableParagraph"/>
              <w:spacing w:before="3"/>
              <w:ind w:left="100" w:right="869"/>
              <w:jc w:val="both"/>
              <w:rPr>
                <w:spacing w:val="1"/>
                <w:sz w:val="24"/>
                <w:szCs w:val="24"/>
              </w:rPr>
            </w:pPr>
            <w:r w:rsidRPr="009C04CD">
              <w:rPr>
                <w:sz w:val="24"/>
                <w:szCs w:val="24"/>
              </w:rPr>
              <w:t>образовательных ресурсов»</w:t>
            </w:r>
          </w:p>
          <w:p w:rsidR="00774D1B" w:rsidRPr="009C04CD" w:rsidRDefault="00D00A05">
            <w:pPr>
              <w:pStyle w:val="TableParagraph"/>
              <w:spacing w:before="3"/>
              <w:ind w:left="100" w:right="869"/>
              <w:jc w:val="both"/>
              <w:rPr>
                <w:sz w:val="24"/>
                <w:szCs w:val="24"/>
              </w:rPr>
            </w:pPr>
            <w:hyperlink r:id="rId140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402"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spacing w:line="241" w:lineRule="exact"/>
              <w:ind w:left="100"/>
              <w:rPr>
                <w:sz w:val="24"/>
                <w:szCs w:val="24"/>
              </w:rPr>
            </w:pPr>
            <w:hyperlink r:id="rId140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2977"/>
        <w:gridCol w:w="6520"/>
      </w:tblGrid>
      <w:tr w:rsidR="00774D1B" w:rsidRPr="00163E75" w:rsidTr="008F0FB7">
        <w:trPr>
          <w:trHeight w:val="757"/>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9C04CD" w:rsidRPr="009C04CD" w:rsidRDefault="00774D1B" w:rsidP="009C04CD">
            <w:pPr>
              <w:pStyle w:val="TableParagraph"/>
              <w:tabs>
                <w:tab w:val="left" w:pos="2003"/>
              </w:tabs>
              <w:spacing w:line="238" w:lineRule="exact"/>
              <w:ind w:left="10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9C04CD" w:rsidRPr="009C04CD">
              <w:rPr>
                <w:sz w:val="24"/>
                <w:szCs w:val="24"/>
              </w:rPr>
              <w:t xml:space="preserve">- </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pPr>
              <w:pStyle w:val="TableParagraph"/>
              <w:tabs>
                <w:tab w:val="left" w:pos="2855"/>
              </w:tabs>
              <w:spacing w:line="256" w:lineRule="exact"/>
              <w:ind w:left="100" w:right="106"/>
              <w:rPr>
                <w:sz w:val="24"/>
                <w:szCs w:val="24"/>
              </w:rPr>
            </w:pPr>
            <w:hyperlink r:id="rId140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3035"/>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31</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Расходына</w:t>
            </w:r>
          </w:p>
          <w:p w:rsidR="00774D1B" w:rsidRPr="009C04CD" w:rsidRDefault="00774D1B">
            <w:pPr>
              <w:pStyle w:val="TableParagraph"/>
              <w:spacing w:before="3"/>
              <w:ind w:left="106" w:right="302"/>
              <w:rPr>
                <w:sz w:val="24"/>
                <w:szCs w:val="24"/>
                <w:lang w:val="en-US"/>
              </w:rPr>
            </w:pPr>
            <w:r w:rsidRPr="009C04CD">
              <w:rPr>
                <w:spacing w:val="-1"/>
                <w:sz w:val="24"/>
                <w:szCs w:val="24"/>
                <w:lang w:val="en-US"/>
              </w:rPr>
              <w:t>обязательные</w:t>
            </w:r>
            <w:r w:rsidRPr="009C04CD">
              <w:rPr>
                <w:sz w:val="24"/>
                <w:szCs w:val="24"/>
                <w:lang w:val="en-US"/>
              </w:rPr>
              <w:t>платежи</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spacing w:before="3"/>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9C04CD" w:rsidRPr="009C04CD" w:rsidRDefault="00774D1B" w:rsidP="009C04CD">
            <w:pPr>
              <w:pStyle w:val="TableParagraph"/>
              <w:spacing w:line="239" w:lineRule="exact"/>
              <w:ind w:left="100"/>
              <w:jc w:val="both"/>
              <w:rPr>
                <w:sz w:val="24"/>
                <w:szCs w:val="24"/>
              </w:rPr>
            </w:pPr>
            <w:r w:rsidRPr="009C04CD">
              <w:rPr>
                <w:sz w:val="24"/>
                <w:szCs w:val="24"/>
              </w:rPr>
              <w:t xml:space="preserve">«Единая    коллекция     </w:t>
            </w:r>
            <w:r w:rsidR="009C04CD" w:rsidRPr="009C04CD">
              <w:rPr>
                <w:sz w:val="24"/>
                <w:szCs w:val="24"/>
              </w:rPr>
              <w:t xml:space="preserve">цифровых </w:t>
            </w:r>
            <w:r w:rsidRPr="009C04CD">
              <w:rPr>
                <w:sz w:val="24"/>
                <w:szCs w:val="24"/>
              </w:rPr>
              <w:t>образовательных ресурсов»</w:t>
            </w:r>
          </w:p>
          <w:p w:rsidR="00774D1B" w:rsidRPr="009C04CD" w:rsidRDefault="00D00A05">
            <w:pPr>
              <w:pStyle w:val="TableParagraph"/>
              <w:spacing w:before="3"/>
              <w:ind w:left="100" w:right="869"/>
              <w:jc w:val="both"/>
              <w:rPr>
                <w:sz w:val="24"/>
                <w:szCs w:val="24"/>
              </w:rPr>
            </w:pPr>
            <w:hyperlink r:id="rId140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406"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t>дляначальной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D00A05">
            <w:pPr>
              <w:pStyle w:val="TableParagraph"/>
              <w:tabs>
                <w:tab w:val="left" w:pos="2003"/>
                <w:tab w:val="left" w:pos="2855"/>
              </w:tabs>
              <w:ind w:left="100" w:right="102"/>
              <w:rPr>
                <w:color w:val="0066CC"/>
                <w:spacing w:val="1"/>
                <w:sz w:val="24"/>
                <w:szCs w:val="24"/>
              </w:rPr>
            </w:pPr>
            <w:hyperlink r:id="rId140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9C04CD" w:rsidRPr="009C04CD">
              <w:rPr>
                <w:sz w:val="24"/>
                <w:szCs w:val="24"/>
              </w:rPr>
              <w:t xml:space="preserve">методический  </w:t>
            </w:r>
            <w:r w:rsidRPr="009C04CD">
              <w:rPr>
                <w:sz w:val="24"/>
                <w:szCs w:val="24"/>
              </w:rPr>
              <w:t>кабинет</w:t>
            </w:r>
            <w:hyperlink r:id="rId140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163E75" w:rsidTr="008F0FB7">
        <w:trPr>
          <w:trHeight w:val="253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32</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474"/>
              <w:rPr>
                <w:sz w:val="24"/>
                <w:szCs w:val="24"/>
                <w:lang w:val="en-US"/>
              </w:rPr>
            </w:pPr>
            <w:r w:rsidRPr="009C04CD">
              <w:rPr>
                <w:sz w:val="24"/>
                <w:szCs w:val="24"/>
                <w:lang w:val="en-US"/>
              </w:rPr>
              <w:t>Каксэкономитьсемейные</w:t>
            </w:r>
          </w:p>
          <w:p w:rsidR="00774D1B" w:rsidRPr="009C04CD" w:rsidRDefault="00774D1B">
            <w:pPr>
              <w:pStyle w:val="TableParagraph"/>
              <w:ind w:left="106"/>
              <w:rPr>
                <w:sz w:val="24"/>
                <w:szCs w:val="24"/>
                <w:lang w:val="en-US"/>
              </w:rPr>
            </w:pPr>
            <w:r w:rsidRPr="009C04CD">
              <w:rPr>
                <w:sz w:val="24"/>
                <w:szCs w:val="24"/>
                <w:lang w:val="en-US"/>
              </w:rPr>
              <w:t>деньги?</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ind w:left="101" w:right="14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40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410"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163E75" w:rsidRDefault="00D00A05">
            <w:pPr>
              <w:pStyle w:val="TableParagraph"/>
              <w:tabs>
                <w:tab w:val="left" w:pos="2003"/>
              </w:tabs>
              <w:ind w:left="100" w:right="102"/>
              <w:rPr>
                <w:rStyle w:val="a7"/>
                <w:color w:val="0066CC"/>
                <w:sz w:val="24"/>
                <w:szCs w:val="24"/>
              </w:rPr>
            </w:pPr>
            <w:hyperlink r:id="rId141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Pr="009C04CD" w:rsidRDefault="00774D1B" w:rsidP="009C04CD">
            <w:pPr>
              <w:pStyle w:val="TableParagraph"/>
              <w:tabs>
                <w:tab w:val="left" w:pos="2003"/>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pPr>
              <w:pStyle w:val="TableParagraph"/>
              <w:tabs>
                <w:tab w:val="left" w:pos="2857"/>
              </w:tabs>
              <w:spacing w:line="252" w:lineRule="exact"/>
              <w:ind w:left="100" w:right="104"/>
              <w:rPr>
                <w:sz w:val="24"/>
                <w:szCs w:val="24"/>
              </w:rPr>
            </w:pPr>
            <w:hyperlink r:id="rId141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2528"/>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sz w:val="24"/>
                <w:szCs w:val="24"/>
                <w:lang w:val="en-US"/>
              </w:rPr>
            </w:pPr>
            <w:r w:rsidRPr="009C04CD">
              <w:rPr>
                <w:sz w:val="24"/>
                <w:szCs w:val="24"/>
                <w:lang w:val="en-US"/>
              </w:rPr>
              <w:t>33</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13"/>
              <w:rPr>
                <w:sz w:val="24"/>
                <w:szCs w:val="24"/>
                <w:lang w:val="en-US"/>
              </w:rPr>
            </w:pPr>
            <w:r w:rsidRPr="009C04CD">
              <w:rPr>
                <w:sz w:val="24"/>
                <w:szCs w:val="24"/>
                <w:lang w:val="en-US"/>
              </w:rPr>
              <w:t>Подсчитываем</w:t>
            </w:r>
            <w:r w:rsidRPr="009C04CD">
              <w:rPr>
                <w:spacing w:val="-1"/>
                <w:sz w:val="24"/>
                <w:szCs w:val="24"/>
                <w:lang w:val="en-US"/>
              </w:rPr>
              <w:t>сэкономленные</w:t>
            </w:r>
            <w:r w:rsidRPr="009C04CD">
              <w:rPr>
                <w:sz w:val="24"/>
                <w:szCs w:val="24"/>
                <w:lang w:val="en-US"/>
              </w:rPr>
              <w:t>деньги</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ind w:left="101" w:right="14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p>
          <w:p w:rsidR="00774D1B" w:rsidRPr="009C04CD" w:rsidRDefault="00D00A05">
            <w:pPr>
              <w:pStyle w:val="TableParagraph"/>
              <w:tabs>
                <w:tab w:val="left" w:pos="1275"/>
                <w:tab w:val="left" w:pos="2642"/>
              </w:tabs>
              <w:ind w:left="100" w:right="105"/>
              <w:rPr>
                <w:sz w:val="24"/>
                <w:szCs w:val="24"/>
              </w:rPr>
            </w:pPr>
            <w:hyperlink r:id="rId141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hyperlink r:id="rId1414"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D00A05">
            <w:pPr>
              <w:pStyle w:val="TableParagraph"/>
              <w:tabs>
                <w:tab w:val="left" w:pos="2003"/>
              </w:tabs>
              <w:ind w:left="100" w:right="102"/>
              <w:rPr>
                <w:color w:val="0066CC"/>
                <w:spacing w:val="1"/>
                <w:sz w:val="24"/>
                <w:szCs w:val="24"/>
              </w:rPr>
            </w:pPr>
            <w:hyperlink r:id="rId141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Pr="009C04CD" w:rsidRDefault="00774D1B" w:rsidP="009C04CD">
            <w:pPr>
              <w:pStyle w:val="TableParagraph"/>
              <w:tabs>
                <w:tab w:val="left" w:pos="2003"/>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D00A05">
            <w:pPr>
              <w:pStyle w:val="TableParagraph"/>
              <w:tabs>
                <w:tab w:val="left" w:pos="2855"/>
              </w:tabs>
              <w:spacing w:line="252" w:lineRule="exact"/>
              <w:ind w:left="100" w:right="106"/>
              <w:rPr>
                <w:sz w:val="24"/>
                <w:szCs w:val="24"/>
              </w:rPr>
            </w:pPr>
            <w:hyperlink r:id="rId141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8F0FB7">
        <w:trPr>
          <w:trHeight w:val="754"/>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34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Проверь</w:t>
            </w:r>
          </w:p>
          <w:p w:rsidR="00774D1B" w:rsidRPr="009C04CD" w:rsidRDefault="00774D1B">
            <w:pPr>
              <w:pStyle w:val="TableParagraph"/>
              <w:spacing w:line="253" w:lineRule="exact"/>
              <w:ind w:left="106"/>
              <w:rPr>
                <w:sz w:val="24"/>
                <w:szCs w:val="24"/>
                <w:lang w:val="en-US"/>
              </w:rPr>
            </w:pPr>
            <w:r w:rsidRPr="009C04CD">
              <w:rPr>
                <w:sz w:val="24"/>
                <w:szCs w:val="24"/>
                <w:lang w:val="en-US"/>
              </w:rPr>
              <w:t>себя</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spacing w:line="252" w:lineRule="exact"/>
              <w:ind w:left="101" w:right="104"/>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9C04CD" w:rsidRPr="009C04CD" w:rsidRDefault="009C04CD" w:rsidP="009C04CD">
            <w:pPr>
              <w:pStyle w:val="TableParagraph"/>
              <w:tabs>
                <w:tab w:val="left" w:pos="1219"/>
                <w:tab w:val="left" w:pos="2642"/>
              </w:tabs>
              <w:spacing w:line="239"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 xml:space="preserve">цифровых </w:t>
            </w:r>
            <w:r w:rsidR="00774D1B" w:rsidRPr="009C04CD">
              <w:rPr>
                <w:sz w:val="24"/>
                <w:szCs w:val="24"/>
              </w:rPr>
              <w:t>образовательных ресурсов»</w:t>
            </w:r>
          </w:p>
          <w:p w:rsidR="00774D1B" w:rsidRPr="009C04CD" w:rsidRDefault="00D00A05">
            <w:pPr>
              <w:pStyle w:val="TableParagraph"/>
              <w:spacing w:line="252" w:lineRule="exact"/>
              <w:ind w:left="100" w:right="939"/>
              <w:rPr>
                <w:sz w:val="24"/>
                <w:szCs w:val="24"/>
              </w:rPr>
            </w:pPr>
            <w:hyperlink r:id="rId1417" w:history="1">
              <w:r w:rsidR="00774D1B" w:rsidRPr="009C04CD">
                <w:rPr>
                  <w:rStyle w:val="a7"/>
                  <w:color w:val="0066CC"/>
                  <w:spacing w:val="-1"/>
                  <w:sz w:val="24"/>
                  <w:szCs w:val="24"/>
                  <w:lang w:val="en-US"/>
                </w:rPr>
                <w:t>http</w:t>
              </w:r>
              <w:r w:rsidR="00774D1B" w:rsidRPr="009C04CD">
                <w:rPr>
                  <w:rStyle w:val="a7"/>
                  <w:color w:val="0066CC"/>
                  <w:spacing w:val="-1"/>
                  <w:sz w:val="24"/>
                  <w:szCs w:val="24"/>
                </w:rPr>
                <w:t>://</w:t>
              </w:r>
              <w:r w:rsidR="00774D1B" w:rsidRPr="009C04CD">
                <w:rPr>
                  <w:rStyle w:val="a7"/>
                  <w:color w:val="0066CC"/>
                  <w:spacing w:val="-1"/>
                  <w:sz w:val="24"/>
                  <w:szCs w:val="24"/>
                  <w:lang w:val="en-US"/>
                </w:rPr>
                <w:t>school</w:t>
              </w:r>
              <w:r w:rsidR="00774D1B" w:rsidRPr="009C04CD">
                <w:rPr>
                  <w:rStyle w:val="a7"/>
                  <w:color w:val="0066CC"/>
                  <w:spacing w:val="-1"/>
                  <w:sz w:val="24"/>
                  <w:szCs w:val="24"/>
                </w:rPr>
                <w:t>-</w:t>
              </w:r>
              <w:r w:rsidR="00774D1B" w:rsidRPr="009C04CD">
                <w:rPr>
                  <w:rStyle w:val="a7"/>
                  <w:color w:val="0066CC"/>
                  <w:spacing w:val="-1"/>
                  <w:sz w:val="24"/>
                  <w:szCs w:val="24"/>
                  <w:lang w:val="en-US"/>
                </w:rPr>
                <w:t>collektion</w:t>
              </w:r>
              <w:r w:rsidR="00774D1B" w:rsidRPr="009C04CD">
                <w:rPr>
                  <w:rStyle w:val="a7"/>
                  <w:color w:val="0066CC"/>
                  <w:spacing w:val="-1"/>
                  <w:sz w:val="24"/>
                  <w:szCs w:val="24"/>
                </w:rPr>
                <w:t>.</w:t>
              </w:r>
              <w:r w:rsidR="00774D1B" w:rsidRPr="009C04CD">
                <w:rPr>
                  <w:rStyle w:val="a7"/>
                  <w:color w:val="0066CC"/>
                  <w:spacing w:val="-1"/>
                  <w:sz w:val="24"/>
                  <w:szCs w:val="24"/>
                  <w:lang w:val="en-US"/>
                </w:rPr>
                <w:t>edu</w:t>
              </w:r>
              <w:r w:rsidR="00774D1B" w:rsidRPr="009C04CD">
                <w:rPr>
                  <w:rStyle w:val="a7"/>
                  <w:color w:val="0066CC"/>
                  <w:spacing w:val="-1"/>
                  <w:sz w:val="24"/>
                  <w:szCs w:val="24"/>
                </w:rPr>
                <w:t>/</w:t>
              </w:r>
              <w:r w:rsidR="00774D1B"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3901"/>
        <w:gridCol w:w="2977"/>
        <w:gridCol w:w="6520"/>
      </w:tblGrid>
      <w:tr w:rsidR="00774D1B" w:rsidRPr="00163E75" w:rsidTr="008F0FB7">
        <w:trPr>
          <w:trHeight w:val="1766"/>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0"/>
              <w:rPr>
                <w:sz w:val="24"/>
                <w:szCs w:val="24"/>
              </w:rPr>
            </w:pPr>
            <w:hyperlink r:id="rId1418"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D00A05">
            <w:pPr>
              <w:pStyle w:val="TableParagraph"/>
              <w:tabs>
                <w:tab w:val="left" w:pos="2003"/>
                <w:tab w:val="left" w:pos="2855"/>
              </w:tabs>
              <w:ind w:left="100" w:right="102"/>
              <w:rPr>
                <w:color w:val="0066CC"/>
                <w:spacing w:val="1"/>
                <w:sz w:val="24"/>
                <w:szCs w:val="24"/>
              </w:rPr>
            </w:pPr>
            <w:hyperlink r:id="rId141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9C04CD" w:rsidRPr="009C04CD">
              <w:rPr>
                <w:sz w:val="24"/>
                <w:szCs w:val="24"/>
              </w:rPr>
              <w:t>методический</w:t>
            </w:r>
            <w:r w:rsidR="009C04CD" w:rsidRPr="009C04CD">
              <w:rPr>
                <w:sz w:val="24"/>
                <w:szCs w:val="24"/>
              </w:rPr>
              <w:tab/>
            </w:r>
            <w:r w:rsidRPr="009C04CD">
              <w:rPr>
                <w:sz w:val="24"/>
                <w:szCs w:val="24"/>
              </w:rPr>
              <w:t>кабинет</w:t>
            </w:r>
          </w:p>
          <w:p w:rsidR="00774D1B" w:rsidRPr="009C04CD" w:rsidRDefault="00D00A05">
            <w:pPr>
              <w:pStyle w:val="TableParagraph"/>
              <w:spacing w:line="240" w:lineRule="exact"/>
              <w:ind w:left="100"/>
              <w:rPr>
                <w:sz w:val="24"/>
                <w:szCs w:val="24"/>
              </w:rPr>
            </w:pPr>
            <w:hyperlink r:id="rId142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p w:rsidR="00B73C32" w:rsidRPr="009C04CD" w:rsidRDefault="00B73C32" w:rsidP="00B73C32">
      <w:pPr>
        <w:spacing w:before="71"/>
        <w:ind w:left="5444" w:right="5504"/>
        <w:jc w:val="center"/>
        <w:rPr>
          <w:rFonts w:ascii="Times New Roman" w:eastAsia="Times New Roman" w:hAnsi="Times New Roman" w:cs="Times New Roman"/>
          <w:b/>
          <w:sz w:val="24"/>
          <w:szCs w:val="24"/>
          <w:lang w:val="ru-RU"/>
        </w:rPr>
      </w:pPr>
      <w:r w:rsidRPr="009C04CD">
        <w:rPr>
          <w:rFonts w:ascii="Times New Roman" w:hAnsi="Times New Roman" w:cs="Times New Roman"/>
          <w:b/>
          <w:sz w:val="24"/>
          <w:szCs w:val="24"/>
        </w:rPr>
        <w:lastRenderedPageBreak/>
        <w:t>ТЕМАТИЧЕСКОЕПЛАНИРОВАНИЕ4КЛАСС</w:t>
      </w:r>
    </w:p>
    <w:p w:rsidR="00B73C32" w:rsidRPr="009C04CD" w:rsidRDefault="00B73C32" w:rsidP="00B73C32">
      <w:pPr>
        <w:pStyle w:val="af7"/>
        <w:spacing w:before="4"/>
        <w:rPr>
          <w:b/>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3448"/>
        <w:gridCol w:w="3261"/>
        <w:gridCol w:w="6520"/>
      </w:tblGrid>
      <w:tr w:rsidR="00774D1B" w:rsidRPr="009C04CD" w:rsidTr="000241E2">
        <w:trPr>
          <w:trHeight w:val="50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before="1"/>
              <w:ind w:left="283"/>
              <w:rPr>
                <w:b/>
                <w:sz w:val="24"/>
                <w:szCs w:val="24"/>
                <w:lang w:val="en-US"/>
              </w:rPr>
            </w:pPr>
            <w:r w:rsidRPr="009C04CD">
              <w:rPr>
                <w:b/>
                <w:sz w:val="24"/>
                <w:szCs w:val="24"/>
                <w:lang w:val="en-US"/>
              </w:rPr>
              <w:t>№п/п</w:t>
            </w:r>
          </w:p>
        </w:tc>
        <w:tc>
          <w:tcPr>
            <w:tcW w:w="3448"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pPr>
              <w:pStyle w:val="TableParagraph"/>
              <w:spacing w:before="1"/>
              <w:ind w:left="383"/>
              <w:rPr>
                <w:b/>
                <w:sz w:val="24"/>
                <w:szCs w:val="24"/>
              </w:rPr>
            </w:pPr>
            <w:r w:rsidRPr="009C04CD">
              <w:rPr>
                <w:b/>
                <w:bCs/>
                <w:color w:val="000000"/>
                <w:sz w:val="24"/>
                <w:szCs w:val="24"/>
                <w:lang w:eastAsia="ru-RU" w:bidi="ru-RU"/>
              </w:rPr>
              <w:t>Наименование разделов и  тем</w:t>
            </w:r>
            <w:r w:rsidRPr="009C04CD">
              <w:rPr>
                <w:b/>
                <w:bCs/>
                <w:color w:val="000000"/>
                <w:sz w:val="24"/>
                <w:szCs w:val="24"/>
                <w:lang w:eastAsia="ru-RU" w:bidi="ru-RU"/>
              </w:rPr>
              <w:br/>
              <w:t>программы</w:t>
            </w:r>
          </w:p>
        </w:tc>
        <w:tc>
          <w:tcPr>
            <w:tcW w:w="3261"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pPr>
              <w:pStyle w:val="TableParagraph"/>
              <w:spacing w:line="252" w:lineRule="exact"/>
              <w:ind w:left="671" w:right="647" w:firstLine="32"/>
              <w:rPr>
                <w:rFonts w:asciiTheme="majorHAnsi" w:hAnsiTheme="majorHAnsi" w:cstheme="majorHAnsi"/>
                <w:b/>
                <w:sz w:val="24"/>
                <w:szCs w:val="24"/>
              </w:rPr>
            </w:pPr>
            <w:r w:rsidRPr="000241E2">
              <w:rPr>
                <w:rFonts w:asciiTheme="majorHAnsi" w:hAnsiTheme="majorHAnsi" w:cstheme="majorHAnsi"/>
                <w:b/>
                <w:sz w:val="24"/>
                <w:szCs w:val="24"/>
              </w:rPr>
              <w:t>Количество часов</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before="1"/>
              <w:ind w:left="1637" w:right="1625"/>
              <w:jc w:val="center"/>
              <w:rPr>
                <w:b/>
                <w:sz w:val="24"/>
                <w:szCs w:val="24"/>
                <w:lang w:val="en-US"/>
              </w:rPr>
            </w:pPr>
            <w:r w:rsidRPr="009C04CD">
              <w:rPr>
                <w:b/>
                <w:sz w:val="24"/>
                <w:szCs w:val="24"/>
                <w:lang w:val="en-US"/>
              </w:rPr>
              <w:t>ЭОР</w:t>
            </w:r>
          </w:p>
        </w:tc>
      </w:tr>
      <w:tr w:rsidR="00774D1B" w:rsidRPr="009C04CD" w:rsidTr="000241E2">
        <w:trPr>
          <w:trHeight w:val="253"/>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ind w:left="103"/>
              <w:rPr>
                <w:sz w:val="24"/>
                <w:szCs w:val="24"/>
                <w:lang w:val="en-US"/>
              </w:rPr>
            </w:pPr>
            <w:r w:rsidRPr="009C04CD">
              <w:rPr>
                <w:sz w:val="24"/>
                <w:szCs w:val="24"/>
                <w:lang w:val="en-US"/>
              </w:rPr>
              <w:t>1</w:t>
            </w:r>
          </w:p>
        </w:tc>
        <w:tc>
          <w:tcPr>
            <w:tcW w:w="344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rPr>
                <w:sz w:val="24"/>
                <w:szCs w:val="24"/>
                <w:lang w:val="en-US"/>
              </w:rPr>
            </w:pPr>
            <w:r w:rsidRPr="009C04CD">
              <w:rPr>
                <w:sz w:val="24"/>
                <w:szCs w:val="24"/>
                <w:lang w:val="en-US"/>
              </w:rPr>
              <w:t>Стариннаяженская</w:t>
            </w:r>
          </w:p>
        </w:tc>
        <w:tc>
          <w:tcPr>
            <w:tcW w:w="3261"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3" w:lineRule="exact"/>
              <w:ind w:left="0"/>
              <w:jc w:val="center"/>
              <w:rPr>
                <w:rFonts w:asciiTheme="majorHAnsi" w:hAnsiTheme="majorHAnsi" w:cstheme="majorHAnsi"/>
                <w:sz w:val="24"/>
                <w:szCs w:val="24"/>
              </w:rPr>
            </w:pPr>
            <w:r>
              <w:rPr>
                <w:rFonts w:asciiTheme="majorHAnsi" w:hAnsiTheme="majorHAnsi" w:cstheme="majorHAnsi"/>
                <w:sz w:val="24"/>
                <w:szCs w:val="24"/>
              </w:rPr>
              <w:t>1</w:t>
            </w:r>
          </w:p>
        </w:tc>
        <w:tc>
          <w:tcPr>
            <w:tcW w:w="652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3"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одежда</w:t>
            </w:r>
          </w:p>
        </w:tc>
        <w:tc>
          <w:tcPr>
            <w:tcW w:w="3261" w:type="dxa"/>
            <w:tcBorders>
              <w:top w:val="nil"/>
              <w:left w:val="single" w:sz="4" w:space="0" w:color="000000"/>
              <w:bottom w:val="nil"/>
              <w:right w:val="single" w:sz="4" w:space="0" w:color="000000"/>
            </w:tcBorders>
            <w:hideMark/>
          </w:tcPr>
          <w:p w:rsidR="00774D1B" w:rsidRPr="000241E2" w:rsidRDefault="00774D1B" w:rsidP="000241E2">
            <w:pPr>
              <w:pStyle w:val="TableParagraph"/>
              <w:spacing w:line="234" w:lineRule="exact"/>
              <w:ind w:left="0"/>
              <w:rPr>
                <w:rFonts w:asciiTheme="majorHAnsi" w:hAnsiTheme="majorHAnsi" w:cstheme="majorHAnsi"/>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hideMark/>
          </w:tcPr>
          <w:p w:rsidR="00774D1B" w:rsidRPr="000241E2" w:rsidRDefault="00774D1B" w:rsidP="000241E2">
            <w:pPr>
              <w:pStyle w:val="TableParagraph"/>
              <w:spacing w:line="232" w:lineRule="exact"/>
              <w:ind w:left="0"/>
              <w:rPr>
                <w:rFonts w:asciiTheme="majorHAnsi" w:hAnsiTheme="majorHAnsi" w:cstheme="majorHAnsi"/>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21" w:history="1">
              <w:r w:rsidR="00774D1B" w:rsidRPr="009C04CD">
                <w:rPr>
                  <w:rStyle w:val="a7"/>
                  <w:color w:val="0066CC"/>
                  <w:sz w:val="24"/>
                  <w:szCs w:val="24"/>
                  <w:lang w:val="en-US"/>
                </w:rPr>
                <w:t>http://school-collektion.edu/ru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22" w:history="1">
              <w:r w:rsidR="00774D1B" w:rsidRPr="009C04CD">
                <w:rPr>
                  <w:rStyle w:val="a7"/>
                  <w:color w:val="0066CC"/>
                  <w:sz w:val="24"/>
                  <w:szCs w:val="24"/>
                  <w:lang w:val="en-US"/>
                </w:rPr>
                <w:t>https://uchi.ru/teachers/lk/main</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4"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4"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23" w:history="1">
              <w:r w:rsidR="00774D1B" w:rsidRPr="009C04CD">
                <w:rPr>
                  <w:rStyle w:val="a7"/>
                  <w:color w:val="0066CC"/>
                  <w:sz w:val="24"/>
                  <w:szCs w:val="24"/>
                  <w:lang w:val="en-US"/>
                </w:rPr>
                <w:t>http://www.nachalka.com/biblioteka</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2"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4"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24" w:history="1">
              <w:r w:rsidR="00774D1B" w:rsidRPr="009C04CD">
                <w:rPr>
                  <w:rStyle w:val="a7"/>
                  <w:color w:val="0066CC"/>
                  <w:sz w:val="24"/>
                  <w:szCs w:val="24"/>
                  <w:lang w:val="en-US"/>
                </w:rPr>
                <w:t>http://www.metodkabinet.eu/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5"/>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0"/>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1" w:lineRule="exact"/>
              <w:ind w:left="103"/>
              <w:rPr>
                <w:sz w:val="24"/>
                <w:szCs w:val="24"/>
                <w:lang w:val="en-US"/>
              </w:rPr>
            </w:pPr>
            <w:r w:rsidRPr="009C04CD">
              <w:rPr>
                <w:sz w:val="24"/>
                <w:szCs w:val="24"/>
                <w:lang w:val="en-US"/>
              </w:rPr>
              <w:t>2</w:t>
            </w:r>
          </w:p>
        </w:tc>
        <w:tc>
          <w:tcPr>
            <w:tcW w:w="344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1" w:lineRule="exact"/>
              <w:rPr>
                <w:sz w:val="24"/>
                <w:szCs w:val="24"/>
                <w:lang w:val="en-US"/>
              </w:rPr>
            </w:pPr>
            <w:r w:rsidRPr="009C04CD">
              <w:rPr>
                <w:sz w:val="24"/>
                <w:szCs w:val="24"/>
                <w:lang w:val="en-US"/>
              </w:rPr>
              <w:t>Старинныеженские</w:t>
            </w:r>
          </w:p>
        </w:tc>
        <w:tc>
          <w:tcPr>
            <w:tcW w:w="3261"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1" w:lineRule="exact"/>
              <w:ind w:left="0"/>
              <w:jc w:val="center"/>
              <w:rPr>
                <w:sz w:val="24"/>
                <w:szCs w:val="24"/>
              </w:rPr>
            </w:pPr>
            <w:r>
              <w:rPr>
                <w:sz w:val="24"/>
                <w:szCs w:val="24"/>
              </w:rPr>
              <w:t>1</w:t>
            </w:r>
          </w:p>
        </w:tc>
        <w:tc>
          <w:tcPr>
            <w:tcW w:w="652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1"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головные уборы</w:t>
            </w: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25" w:history="1">
              <w:r w:rsidR="00774D1B" w:rsidRPr="009C04CD">
                <w:rPr>
                  <w:rStyle w:val="a7"/>
                  <w:color w:val="0066CC"/>
                  <w:sz w:val="24"/>
                  <w:szCs w:val="24"/>
                  <w:lang w:val="en-US"/>
                </w:rPr>
                <w:t>http://school-collektion.edu/ru</w:t>
              </w:r>
            </w:hyperlink>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26"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27" w:history="1">
              <w:r w:rsidR="00774D1B" w:rsidRPr="009C04CD">
                <w:rPr>
                  <w:rStyle w:val="a7"/>
                  <w:color w:val="0066CC"/>
                  <w:sz w:val="24"/>
                  <w:szCs w:val="24"/>
                  <w:lang w:val="en-US"/>
                </w:rPr>
                <w:t>http://www.nachalka.com/biblioteka</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2"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single" w:sz="4" w:space="0" w:color="000000"/>
              <w:right w:val="single" w:sz="4" w:space="0" w:color="000000"/>
            </w:tcBorders>
            <w:hideMark/>
          </w:tcPr>
          <w:p w:rsidR="00774D1B" w:rsidRPr="009C04CD" w:rsidRDefault="00D00A05">
            <w:pPr>
              <w:pStyle w:val="TableParagraph"/>
              <w:spacing w:line="231" w:lineRule="exact"/>
              <w:ind w:left="109"/>
              <w:rPr>
                <w:sz w:val="24"/>
                <w:szCs w:val="24"/>
                <w:lang w:val="en-US"/>
              </w:rPr>
            </w:pPr>
            <w:hyperlink r:id="rId1428" w:history="1">
              <w:r w:rsidR="00774D1B" w:rsidRPr="009C04CD">
                <w:rPr>
                  <w:rStyle w:val="a7"/>
                  <w:color w:val="0066CC"/>
                  <w:sz w:val="24"/>
                  <w:szCs w:val="24"/>
                  <w:lang w:val="en-US"/>
                </w:rPr>
                <w:t>http://www.metodkabinet.eu/</w:t>
              </w:r>
            </w:hyperlink>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3</w:t>
            </w:r>
          </w:p>
        </w:tc>
        <w:tc>
          <w:tcPr>
            <w:tcW w:w="344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Стариннаямужская</w:t>
            </w:r>
          </w:p>
        </w:tc>
        <w:tc>
          <w:tcPr>
            <w:tcW w:w="3261" w:type="dxa"/>
            <w:tcBorders>
              <w:top w:val="single" w:sz="4" w:space="0" w:color="000000"/>
              <w:left w:val="single" w:sz="4" w:space="0" w:color="000000"/>
              <w:bottom w:val="nil"/>
              <w:right w:val="single" w:sz="4" w:space="0" w:color="000000"/>
            </w:tcBorders>
            <w:hideMark/>
          </w:tcPr>
          <w:p w:rsidR="00774D1B" w:rsidRPr="009C04CD" w:rsidRDefault="000241E2" w:rsidP="000241E2">
            <w:pPr>
              <w:pStyle w:val="TableParagraph"/>
              <w:spacing w:line="235" w:lineRule="exact"/>
              <w:jc w:val="center"/>
              <w:rPr>
                <w:sz w:val="24"/>
                <w:szCs w:val="24"/>
                <w:lang w:val="en-US"/>
              </w:rPr>
            </w:pPr>
            <w:r>
              <w:rPr>
                <w:sz w:val="24"/>
                <w:szCs w:val="24"/>
                <w:lang w:val="en-US"/>
              </w:rPr>
              <w:t>1</w:t>
            </w:r>
          </w:p>
        </w:tc>
        <w:tc>
          <w:tcPr>
            <w:tcW w:w="652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одеждаиголовные</w:t>
            </w: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уборы</w:t>
            </w: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29" w:history="1">
              <w:r w:rsidR="00774D1B" w:rsidRPr="009C04CD">
                <w:rPr>
                  <w:rStyle w:val="a7"/>
                  <w:color w:val="0066CC"/>
                  <w:sz w:val="24"/>
                  <w:szCs w:val="24"/>
                  <w:lang w:val="en-US"/>
                </w:rPr>
                <w:t>http://school-collektion.edu/ru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30"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single" w:sz="4" w:space="0" w:color="000000"/>
              <w:right w:val="single" w:sz="4" w:space="0" w:color="000000"/>
            </w:tcBorders>
            <w:hideMark/>
          </w:tcPr>
          <w:p w:rsidR="00774D1B" w:rsidRPr="009C04CD" w:rsidRDefault="00774D1B">
            <w:pPr>
              <w:pStyle w:val="TableParagraph"/>
              <w:tabs>
                <w:tab w:val="left" w:pos="3012"/>
              </w:tabs>
              <w:spacing w:line="231"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0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3590"/>
        <w:gridCol w:w="3402"/>
        <w:gridCol w:w="5812"/>
      </w:tblGrid>
      <w:tr w:rsidR="00774D1B" w:rsidRPr="009C04CD" w:rsidTr="000241E2">
        <w:trPr>
          <w:trHeight w:val="1770"/>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590"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812" w:type="dxa"/>
            <w:tcBorders>
              <w:top w:val="single" w:sz="4" w:space="0" w:color="000000"/>
              <w:left w:val="single" w:sz="4" w:space="0" w:color="000000"/>
              <w:bottom w:val="single" w:sz="4" w:space="0" w:color="000000"/>
              <w:right w:val="single" w:sz="4" w:space="0" w:color="000000"/>
            </w:tcBorders>
            <w:hideMark/>
          </w:tcPr>
          <w:p w:rsidR="00774D1B" w:rsidRPr="00163E75" w:rsidRDefault="00D00A05">
            <w:pPr>
              <w:pStyle w:val="TableParagraph"/>
              <w:spacing w:line="238" w:lineRule="exact"/>
              <w:ind w:left="109"/>
              <w:rPr>
                <w:sz w:val="24"/>
                <w:szCs w:val="24"/>
                <w:lang w:val="en-US"/>
              </w:rPr>
            </w:pPr>
            <w:hyperlink r:id="rId1431"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p>
          <w:p w:rsidR="00774D1B" w:rsidRPr="00163E75" w:rsidRDefault="00774D1B">
            <w:pPr>
              <w:pStyle w:val="TableParagraph"/>
              <w:tabs>
                <w:tab w:val="left" w:pos="2908"/>
              </w:tabs>
              <w:ind w:left="109" w:right="96"/>
              <w:jc w:val="both"/>
              <w:rPr>
                <w:sz w:val="24"/>
                <w:szCs w:val="24"/>
                <w:lang w:val="en-US"/>
              </w:rPr>
            </w:pPr>
            <w:r w:rsidRPr="009C04CD">
              <w:rPr>
                <w:sz w:val="24"/>
                <w:szCs w:val="24"/>
                <w:lang w:val="en-US"/>
              </w:rPr>
              <w:t>M</w:t>
            </w:r>
            <w:r w:rsidRPr="009C04CD">
              <w:rPr>
                <w:sz w:val="24"/>
                <w:szCs w:val="24"/>
              </w:rPr>
              <w:t>е</w:t>
            </w:r>
            <w:r w:rsidRPr="009C04CD">
              <w:rPr>
                <w:sz w:val="24"/>
                <w:szCs w:val="24"/>
                <w:lang w:val="en-US"/>
              </w:rPr>
              <w:t>todkabinet</w:t>
            </w:r>
            <w:r w:rsidRPr="00163E75">
              <w:rPr>
                <w:sz w:val="24"/>
                <w:szCs w:val="24"/>
                <w:lang w:val="en-US"/>
              </w:rPr>
              <w:t>.</w:t>
            </w:r>
            <w:r w:rsidRPr="009C04CD">
              <w:rPr>
                <w:sz w:val="24"/>
                <w:szCs w:val="24"/>
                <w:lang w:val="en-US"/>
              </w:rPr>
              <w:t>eu</w:t>
            </w:r>
            <w:r w:rsidRPr="00163E75">
              <w:rPr>
                <w:sz w:val="24"/>
                <w:szCs w:val="24"/>
                <w:lang w:val="en-US"/>
              </w:rPr>
              <w:t>:</w:t>
            </w:r>
            <w:r w:rsidRPr="009C04CD">
              <w:rPr>
                <w:sz w:val="24"/>
                <w:szCs w:val="24"/>
              </w:rPr>
              <w:t>информационно</w:t>
            </w:r>
            <w:r w:rsidRPr="00163E75">
              <w:rPr>
                <w:sz w:val="24"/>
                <w:szCs w:val="24"/>
                <w:lang w:val="en-US"/>
              </w:rPr>
              <w:t>-</w:t>
            </w:r>
            <w:r w:rsidRPr="009C04CD">
              <w:rPr>
                <w:sz w:val="24"/>
                <w:szCs w:val="24"/>
              </w:rPr>
              <w:t>методический</w:t>
            </w:r>
            <w:r w:rsidRPr="00163E75">
              <w:rPr>
                <w:sz w:val="24"/>
                <w:szCs w:val="24"/>
                <w:lang w:val="en-US"/>
              </w:rPr>
              <w:tab/>
            </w:r>
            <w:r w:rsidRPr="009C04CD">
              <w:rPr>
                <w:sz w:val="24"/>
                <w:szCs w:val="24"/>
              </w:rPr>
              <w:t>кабинет</w:t>
            </w:r>
            <w:hyperlink r:id="rId1432" w:history="1">
              <w:r w:rsidRPr="009C04CD">
                <w:rPr>
                  <w:rStyle w:val="a7"/>
                  <w:color w:val="0066CC"/>
                  <w:sz w:val="24"/>
                  <w:szCs w:val="24"/>
                  <w:lang w:val="en-US"/>
                </w:rPr>
                <w:t>http</w:t>
              </w:r>
              <w:r w:rsidRPr="00163E75">
                <w:rPr>
                  <w:rStyle w:val="a7"/>
                  <w:color w:val="0066CC"/>
                  <w:sz w:val="24"/>
                  <w:szCs w:val="24"/>
                  <w:lang w:val="en-US"/>
                </w:rPr>
                <w:t>://</w:t>
              </w:r>
              <w:r w:rsidRPr="009C04CD">
                <w:rPr>
                  <w:rStyle w:val="a7"/>
                  <w:color w:val="0066CC"/>
                  <w:sz w:val="24"/>
                  <w:szCs w:val="24"/>
                  <w:lang w:val="en-US"/>
                </w:rPr>
                <w:t>www</w:t>
              </w:r>
              <w:r w:rsidRPr="00163E75">
                <w:rPr>
                  <w:rStyle w:val="a7"/>
                  <w:color w:val="0066CC"/>
                  <w:sz w:val="24"/>
                  <w:szCs w:val="24"/>
                  <w:lang w:val="en-US"/>
                </w:rPr>
                <w:t>.</w:t>
              </w:r>
              <w:r w:rsidRPr="009C04CD">
                <w:rPr>
                  <w:rStyle w:val="a7"/>
                  <w:color w:val="0066CC"/>
                  <w:sz w:val="24"/>
                  <w:szCs w:val="24"/>
                  <w:lang w:val="en-US"/>
                </w:rPr>
                <w:t>metodkabinet</w:t>
              </w:r>
              <w:r w:rsidRPr="00163E75">
                <w:rPr>
                  <w:rStyle w:val="a7"/>
                  <w:color w:val="0066CC"/>
                  <w:sz w:val="24"/>
                  <w:szCs w:val="24"/>
                  <w:lang w:val="en-US"/>
                </w:rPr>
                <w:t>.</w:t>
              </w:r>
              <w:r w:rsidRPr="009C04CD">
                <w:rPr>
                  <w:rStyle w:val="a7"/>
                  <w:color w:val="0066CC"/>
                  <w:sz w:val="24"/>
                  <w:szCs w:val="24"/>
                  <w:lang w:val="en-US"/>
                </w:rPr>
                <w:t>eu</w:t>
              </w:r>
              <w:r w:rsidRPr="00163E75">
                <w:rPr>
                  <w:rStyle w:val="a7"/>
                  <w:color w:val="0066CC"/>
                  <w:sz w:val="24"/>
                  <w:szCs w:val="24"/>
                  <w:lang w:val="en-US"/>
                </w:rPr>
                <w:t>/</w:t>
              </w:r>
            </w:hyperlink>
          </w:p>
        </w:tc>
      </w:tr>
      <w:tr w:rsidR="00774D1B" w:rsidRPr="009C04CD" w:rsidTr="000241E2">
        <w:trPr>
          <w:trHeight w:val="252"/>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ind w:left="103"/>
              <w:rPr>
                <w:sz w:val="24"/>
                <w:szCs w:val="24"/>
                <w:lang w:val="en-US"/>
              </w:rPr>
            </w:pPr>
            <w:r w:rsidRPr="009C04CD">
              <w:rPr>
                <w:sz w:val="24"/>
                <w:szCs w:val="24"/>
                <w:lang w:val="en-US"/>
              </w:rPr>
              <w:t>4</w:t>
            </w:r>
          </w:p>
        </w:tc>
        <w:tc>
          <w:tcPr>
            <w:tcW w:w="359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rPr>
                <w:sz w:val="24"/>
                <w:szCs w:val="24"/>
                <w:lang w:val="en-US"/>
              </w:rPr>
            </w:pPr>
            <w:r w:rsidRPr="009C04CD">
              <w:rPr>
                <w:sz w:val="24"/>
                <w:szCs w:val="24"/>
                <w:lang w:val="en-US"/>
              </w:rPr>
              <w:t>Жилище</w:t>
            </w:r>
          </w:p>
        </w:tc>
        <w:tc>
          <w:tcPr>
            <w:tcW w:w="3402"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3" w:lineRule="exact"/>
              <w:ind w:left="0"/>
              <w:jc w:val="center"/>
              <w:rPr>
                <w:sz w:val="24"/>
                <w:szCs w:val="24"/>
              </w:rPr>
            </w:pPr>
            <w:r>
              <w:rPr>
                <w:sz w:val="24"/>
                <w:szCs w:val="24"/>
              </w:rPr>
              <w:t>1</w:t>
            </w:r>
          </w:p>
        </w:tc>
        <w:tc>
          <w:tcPr>
            <w:tcW w:w="5812"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3"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крестьянскойсемьи</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наРуси</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33" w:history="1">
              <w:r w:rsidR="00774D1B" w:rsidRPr="009C04CD">
                <w:rPr>
                  <w:rStyle w:val="a7"/>
                  <w:color w:val="0066CC"/>
                  <w:sz w:val="24"/>
                  <w:szCs w:val="24"/>
                  <w:lang w:val="en-US"/>
                </w:rPr>
                <w:t>http://school-collektion.edu/ru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34" w:history="1">
              <w:r w:rsidR="00774D1B" w:rsidRPr="009C04CD">
                <w:rPr>
                  <w:rStyle w:val="a7"/>
                  <w:color w:val="0066CC"/>
                  <w:sz w:val="24"/>
                  <w:szCs w:val="24"/>
                  <w:lang w:val="en-US"/>
                </w:rPr>
                <w:t>https://uchi.ru/teachers/lk/main</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4"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4"/>
              </w:tabs>
              <w:spacing w:line="234"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35" w:history="1">
              <w:r w:rsidR="00774D1B" w:rsidRPr="009C04CD">
                <w:rPr>
                  <w:rStyle w:val="a7"/>
                  <w:color w:val="0066CC"/>
                  <w:sz w:val="24"/>
                  <w:szCs w:val="24"/>
                  <w:lang w:val="en-US"/>
                </w:rPr>
                <w:t>http://www.nachalka.com/biblioteka</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2"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4"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36" w:history="1">
              <w:r w:rsidR="00774D1B" w:rsidRPr="009C04CD">
                <w:rPr>
                  <w:rStyle w:val="a7"/>
                  <w:color w:val="0066CC"/>
                  <w:sz w:val="24"/>
                  <w:szCs w:val="24"/>
                  <w:lang w:val="en-US"/>
                </w:rPr>
                <w:t>http://www.metodkabinet.eu/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5-6</w:t>
            </w:r>
          </w:p>
        </w:tc>
        <w:tc>
          <w:tcPr>
            <w:tcW w:w="359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Внутреннее</w:t>
            </w:r>
          </w:p>
        </w:tc>
        <w:tc>
          <w:tcPr>
            <w:tcW w:w="3402"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5" w:lineRule="exact"/>
              <w:ind w:left="0"/>
              <w:jc w:val="center"/>
              <w:rPr>
                <w:sz w:val="24"/>
                <w:szCs w:val="24"/>
              </w:rPr>
            </w:pPr>
            <w:r>
              <w:rPr>
                <w:sz w:val="24"/>
                <w:szCs w:val="24"/>
              </w:rPr>
              <w:t>2</w:t>
            </w:r>
          </w:p>
        </w:tc>
        <w:tc>
          <w:tcPr>
            <w:tcW w:w="5812"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убранствои</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предметыобихода</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37" w:history="1">
              <w:r w:rsidR="00774D1B" w:rsidRPr="009C04CD">
                <w:rPr>
                  <w:rStyle w:val="a7"/>
                  <w:color w:val="0066CC"/>
                  <w:sz w:val="24"/>
                  <w:szCs w:val="24"/>
                  <w:lang w:val="en-US"/>
                </w:rPr>
                <w:t>http://school-collektion.edu/ru</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русскойизбы</w:t>
            </w: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38"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39" w:history="1">
              <w:r w:rsidR="00774D1B" w:rsidRPr="009C04CD">
                <w:rPr>
                  <w:rStyle w:val="a7"/>
                  <w:color w:val="0066CC"/>
                  <w:sz w:val="24"/>
                  <w:szCs w:val="24"/>
                  <w:lang w:val="en-US"/>
                </w:rPr>
                <w:t>http://www.nachalka.com/biblioteka</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2"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40" w:history="1">
              <w:r w:rsidR="00774D1B" w:rsidRPr="009C04CD">
                <w:rPr>
                  <w:rStyle w:val="a7"/>
                  <w:color w:val="0066CC"/>
                  <w:sz w:val="24"/>
                  <w:szCs w:val="24"/>
                  <w:lang w:val="en-US"/>
                </w:rPr>
                <w:t>http://www.metodkabinet.eu/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3874"/>
        <w:gridCol w:w="3685"/>
        <w:gridCol w:w="5670"/>
      </w:tblGrid>
      <w:tr w:rsidR="00774D1B" w:rsidRPr="009C04CD" w:rsidTr="000241E2">
        <w:trPr>
          <w:trHeight w:val="250"/>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7</w:t>
            </w:r>
          </w:p>
        </w:tc>
        <w:tc>
          <w:tcPr>
            <w:tcW w:w="3874"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Историяпосудына</w:t>
            </w:r>
          </w:p>
        </w:tc>
        <w:tc>
          <w:tcPr>
            <w:tcW w:w="3685"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5" w:lineRule="exact"/>
              <w:ind w:left="0"/>
              <w:jc w:val="center"/>
              <w:rPr>
                <w:sz w:val="24"/>
                <w:szCs w:val="24"/>
              </w:rPr>
            </w:pPr>
            <w:r>
              <w:rPr>
                <w:sz w:val="24"/>
                <w:szCs w:val="24"/>
              </w:rPr>
              <w:t>1</w:t>
            </w:r>
          </w:p>
        </w:tc>
        <w:tc>
          <w:tcPr>
            <w:tcW w:w="567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Руси</w:t>
            </w: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41" w:history="1">
              <w:r w:rsidR="00774D1B" w:rsidRPr="009C04CD">
                <w:rPr>
                  <w:rStyle w:val="a7"/>
                  <w:color w:val="0066CC"/>
                  <w:sz w:val="24"/>
                  <w:szCs w:val="24"/>
                  <w:lang w:val="en-US"/>
                </w:rPr>
                <w:t>http://school-collektion.edu/ru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42"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43" w:history="1">
              <w:r w:rsidR="00774D1B" w:rsidRPr="009C04CD">
                <w:rPr>
                  <w:rStyle w:val="a7"/>
                  <w:color w:val="0066CC"/>
                  <w:sz w:val="24"/>
                  <w:szCs w:val="24"/>
                  <w:lang w:val="en-US"/>
                </w:rPr>
                <w:t>http://www.nachalka.com/biblioteka</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2"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44" w:history="1">
              <w:r w:rsidR="00774D1B" w:rsidRPr="009C04CD">
                <w:rPr>
                  <w:rStyle w:val="a7"/>
                  <w:color w:val="0066CC"/>
                  <w:sz w:val="24"/>
                  <w:szCs w:val="24"/>
                  <w:lang w:val="en-US"/>
                </w:rPr>
                <w:t>http://www.metodkabinet.eu/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8</w:t>
            </w:r>
          </w:p>
        </w:tc>
        <w:tc>
          <w:tcPr>
            <w:tcW w:w="3874"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Какиеденьгибыли</w:t>
            </w:r>
          </w:p>
        </w:tc>
        <w:tc>
          <w:tcPr>
            <w:tcW w:w="3685"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5" w:lineRule="exact"/>
              <w:ind w:left="0"/>
              <w:jc w:val="center"/>
              <w:rPr>
                <w:sz w:val="24"/>
                <w:szCs w:val="24"/>
              </w:rPr>
            </w:pPr>
            <w:r>
              <w:rPr>
                <w:sz w:val="24"/>
                <w:szCs w:val="24"/>
              </w:rPr>
              <w:t>1</w:t>
            </w:r>
          </w:p>
        </w:tc>
        <w:tc>
          <w:tcPr>
            <w:tcW w:w="567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раньшевРоссии</w:t>
            </w: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45" w:history="1">
              <w:r w:rsidR="00774D1B" w:rsidRPr="009C04CD">
                <w:rPr>
                  <w:rStyle w:val="a7"/>
                  <w:color w:val="0066CC"/>
                  <w:sz w:val="24"/>
                  <w:szCs w:val="24"/>
                  <w:lang w:val="en-US"/>
                </w:rPr>
                <w:t>http://school-collektion.edu/ru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4" w:lineRule="exact"/>
              <w:ind w:left="109"/>
              <w:rPr>
                <w:sz w:val="24"/>
                <w:szCs w:val="24"/>
                <w:lang w:val="en-US"/>
              </w:rPr>
            </w:pPr>
            <w:hyperlink r:id="rId1446" w:history="1">
              <w:r w:rsidR="00774D1B" w:rsidRPr="009C04CD">
                <w:rPr>
                  <w:rStyle w:val="a7"/>
                  <w:color w:val="0066CC"/>
                  <w:sz w:val="24"/>
                  <w:szCs w:val="24"/>
                  <w:lang w:val="en-US"/>
                </w:rPr>
                <w:t>https://uchi.ru/teachers/lk/main</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4"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47" w:history="1">
              <w:r w:rsidR="00774D1B" w:rsidRPr="009C04CD">
                <w:rPr>
                  <w:rStyle w:val="a7"/>
                  <w:color w:val="0066CC"/>
                  <w:sz w:val="24"/>
                  <w:szCs w:val="24"/>
                  <w:lang w:val="en-US"/>
                </w:rPr>
                <w:t>http://www.nachalka.com/biblioteka</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4"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48" w:history="1">
              <w:r w:rsidR="00774D1B" w:rsidRPr="009C04CD">
                <w:rPr>
                  <w:rStyle w:val="a7"/>
                  <w:color w:val="0066CC"/>
                  <w:sz w:val="24"/>
                  <w:szCs w:val="24"/>
                  <w:lang w:val="en-US"/>
                </w:rPr>
                <w:t>http://www.metodkabinet.eu/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ind w:left="103"/>
              <w:rPr>
                <w:sz w:val="24"/>
                <w:szCs w:val="24"/>
                <w:lang w:val="en-US"/>
              </w:rPr>
            </w:pPr>
            <w:r w:rsidRPr="009C04CD">
              <w:rPr>
                <w:sz w:val="24"/>
                <w:szCs w:val="24"/>
                <w:lang w:val="en-US"/>
              </w:rPr>
              <w:t>9</w:t>
            </w:r>
          </w:p>
        </w:tc>
        <w:tc>
          <w:tcPr>
            <w:tcW w:w="3874"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rPr>
                <w:sz w:val="24"/>
                <w:szCs w:val="24"/>
                <w:lang w:val="en-US"/>
              </w:rPr>
            </w:pPr>
            <w:r w:rsidRPr="009C04CD">
              <w:rPr>
                <w:sz w:val="24"/>
                <w:szCs w:val="24"/>
                <w:lang w:val="en-US"/>
              </w:rPr>
              <w:t>Томат</w:t>
            </w:r>
          </w:p>
        </w:tc>
        <w:tc>
          <w:tcPr>
            <w:tcW w:w="3685"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3" w:lineRule="exact"/>
              <w:ind w:left="0"/>
              <w:jc w:val="center"/>
              <w:rPr>
                <w:sz w:val="24"/>
                <w:szCs w:val="24"/>
              </w:rPr>
            </w:pPr>
            <w:r>
              <w:rPr>
                <w:sz w:val="24"/>
                <w:szCs w:val="24"/>
              </w:rPr>
              <w:t>1</w:t>
            </w:r>
          </w:p>
        </w:tc>
        <w:tc>
          <w:tcPr>
            <w:tcW w:w="567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3"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образовательныхресурсов»</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49" w:history="1">
              <w:r w:rsidR="00774D1B" w:rsidRPr="009C04CD">
                <w:rPr>
                  <w:rStyle w:val="a7"/>
                  <w:color w:val="0066CC"/>
                  <w:sz w:val="24"/>
                  <w:szCs w:val="24"/>
                  <w:lang w:val="en-US"/>
                </w:rPr>
                <w:t>http://school-collektion.edu/ru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D00A05">
            <w:pPr>
              <w:pStyle w:val="TableParagraph"/>
              <w:spacing w:line="232" w:lineRule="exact"/>
              <w:ind w:left="109"/>
              <w:rPr>
                <w:sz w:val="24"/>
                <w:szCs w:val="24"/>
                <w:lang w:val="en-US"/>
              </w:rPr>
            </w:pPr>
            <w:hyperlink r:id="rId1450" w:history="1">
              <w:r w:rsidR="00774D1B" w:rsidRPr="009C04CD">
                <w:rPr>
                  <w:rStyle w:val="a7"/>
                  <w:color w:val="0066CC"/>
                  <w:sz w:val="24"/>
                  <w:szCs w:val="24"/>
                  <w:lang w:val="en-US"/>
                </w:rPr>
                <w:t>https://uchi.ru/teachers/lk/main</w:t>
              </w:r>
            </w:hyperlink>
          </w:p>
        </w:tc>
      </w:tr>
      <w:tr w:rsidR="00774D1B" w:rsidRPr="009C04CD" w:rsidTr="000241E2">
        <w:trPr>
          <w:trHeight w:val="255"/>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single" w:sz="4" w:space="0" w:color="000000"/>
              <w:right w:val="single" w:sz="4" w:space="0" w:color="000000"/>
            </w:tcBorders>
            <w:hideMark/>
          </w:tcPr>
          <w:p w:rsidR="00774D1B" w:rsidRPr="009C04CD" w:rsidRDefault="00774D1B">
            <w:pPr>
              <w:pStyle w:val="TableParagraph"/>
              <w:tabs>
                <w:tab w:val="left" w:pos="1724"/>
                <w:tab w:val="left" w:pos="3331"/>
              </w:tabs>
              <w:spacing w:line="235"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520"/>
      </w:tblGrid>
      <w:tr w:rsidR="00774D1B" w:rsidRPr="009C04CD" w:rsidTr="000241E2">
        <w:trPr>
          <w:trHeight w:val="2022"/>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163E75" w:rsidRDefault="00774D1B">
            <w:pPr>
              <w:pStyle w:val="TableParagraph"/>
              <w:tabs>
                <w:tab w:val="left" w:pos="3012"/>
              </w:tabs>
              <w:spacing w:line="238" w:lineRule="exact"/>
              <w:ind w:left="109"/>
              <w:rPr>
                <w:sz w:val="24"/>
                <w:szCs w:val="24"/>
                <w:lang w:val="en-US"/>
              </w:rPr>
            </w:pPr>
            <w:r w:rsidRPr="009C04CD">
              <w:rPr>
                <w:sz w:val="24"/>
                <w:szCs w:val="24"/>
              </w:rPr>
              <w:t>начальной</w:t>
            </w:r>
            <w:r w:rsidRPr="00163E75">
              <w:rPr>
                <w:sz w:val="24"/>
                <w:szCs w:val="24"/>
                <w:lang w:val="en-US"/>
              </w:rPr>
              <w:tab/>
            </w:r>
            <w:r w:rsidRPr="009C04CD">
              <w:rPr>
                <w:sz w:val="24"/>
                <w:szCs w:val="24"/>
              </w:rPr>
              <w:t>школы</w:t>
            </w:r>
          </w:p>
          <w:p w:rsidR="00774D1B" w:rsidRPr="00163E75" w:rsidRDefault="00D00A05">
            <w:pPr>
              <w:pStyle w:val="TableParagraph"/>
              <w:tabs>
                <w:tab w:val="left" w:pos="2057"/>
                <w:tab w:val="left" w:pos="2908"/>
              </w:tabs>
              <w:ind w:left="109" w:right="96"/>
              <w:rPr>
                <w:sz w:val="24"/>
                <w:szCs w:val="24"/>
                <w:lang w:val="en-US"/>
              </w:rPr>
            </w:pPr>
            <w:hyperlink r:id="rId1451"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163E75">
              <w:rPr>
                <w:sz w:val="24"/>
                <w:szCs w:val="24"/>
                <w:lang w:val="en-US"/>
              </w:rPr>
              <w:t>.</w:t>
            </w:r>
            <w:r w:rsidR="00774D1B" w:rsidRPr="009C04CD">
              <w:rPr>
                <w:sz w:val="24"/>
                <w:szCs w:val="24"/>
                <w:lang w:val="en-US"/>
              </w:rPr>
              <w:t>eu</w:t>
            </w:r>
            <w:r w:rsidR="00774D1B" w:rsidRPr="00163E75">
              <w:rPr>
                <w:sz w:val="24"/>
                <w:szCs w:val="24"/>
                <w:lang w:val="en-US"/>
              </w:rPr>
              <w:t>:</w:t>
            </w:r>
            <w:r w:rsidR="00774D1B" w:rsidRPr="00163E75">
              <w:rPr>
                <w:sz w:val="24"/>
                <w:szCs w:val="24"/>
                <w:lang w:val="en-US"/>
              </w:rPr>
              <w:tab/>
            </w:r>
            <w:r w:rsidR="00774D1B" w:rsidRPr="009C04CD">
              <w:rPr>
                <w:spacing w:val="-1"/>
                <w:sz w:val="24"/>
                <w:szCs w:val="24"/>
              </w:rPr>
              <w:t>информационно</w:t>
            </w:r>
            <w:r w:rsidR="00774D1B" w:rsidRPr="00163E75">
              <w:rPr>
                <w:spacing w:val="-1"/>
                <w:sz w:val="24"/>
                <w:szCs w:val="24"/>
                <w:lang w:val="en-US"/>
              </w:rPr>
              <w:t>-</w:t>
            </w:r>
            <w:r w:rsidR="00774D1B" w:rsidRPr="009C04CD">
              <w:rPr>
                <w:sz w:val="24"/>
                <w:szCs w:val="24"/>
              </w:rPr>
              <w:t>методический</w:t>
            </w:r>
            <w:r w:rsidR="00774D1B" w:rsidRPr="00163E75">
              <w:rPr>
                <w:sz w:val="24"/>
                <w:szCs w:val="24"/>
                <w:lang w:val="en-US"/>
              </w:rPr>
              <w:tab/>
            </w:r>
            <w:r w:rsidR="00774D1B" w:rsidRPr="00163E75">
              <w:rPr>
                <w:sz w:val="24"/>
                <w:szCs w:val="24"/>
                <w:lang w:val="en-US"/>
              </w:rPr>
              <w:tab/>
            </w:r>
            <w:r w:rsidR="00774D1B" w:rsidRPr="009C04CD">
              <w:rPr>
                <w:sz w:val="24"/>
                <w:szCs w:val="24"/>
              </w:rPr>
              <w:t>кабинет</w:t>
            </w:r>
            <w:hyperlink r:id="rId1452"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metodkabinet</w:t>
              </w:r>
              <w:r w:rsidR="00774D1B" w:rsidRPr="00163E75">
                <w:rPr>
                  <w:rStyle w:val="a7"/>
                  <w:color w:val="0066CC"/>
                  <w:sz w:val="24"/>
                  <w:szCs w:val="24"/>
                  <w:lang w:val="en-US"/>
                </w:rPr>
                <w:t>.</w:t>
              </w:r>
              <w:r w:rsidR="00774D1B" w:rsidRPr="009C04CD">
                <w:rPr>
                  <w:rStyle w:val="a7"/>
                  <w:color w:val="0066CC"/>
                  <w:sz w:val="24"/>
                  <w:szCs w:val="24"/>
                  <w:lang w:val="en-US"/>
                </w:rPr>
                <w:t>eu</w:t>
              </w:r>
              <w:r w:rsidR="00774D1B" w:rsidRPr="00163E75">
                <w:rPr>
                  <w:rStyle w:val="a7"/>
                  <w:color w:val="0066CC"/>
                  <w:sz w:val="24"/>
                  <w:szCs w:val="24"/>
                  <w:lang w:val="en-US"/>
                </w:rPr>
                <w:t>/</w:t>
              </w:r>
            </w:hyperlink>
          </w:p>
        </w:tc>
      </w:tr>
      <w:tr w:rsidR="00774D1B" w:rsidRPr="00163E75" w:rsidTr="000241E2">
        <w:trPr>
          <w:trHeight w:val="2783"/>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10</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Болгарскийперец</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520" w:type="dxa"/>
            <w:tcBorders>
              <w:top w:val="single" w:sz="4" w:space="0" w:color="000000"/>
              <w:left w:val="single" w:sz="4" w:space="0" w:color="000000"/>
              <w:bottom w:val="single" w:sz="4" w:space="0" w:color="000000"/>
              <w:right w:val="single" w:sz="4" w:space="0" w:color="000000"/>
            </w:tcBorders>
          </w:tcPr>
          <w:p w:rsidR="000241E2" w:rsidRPr="009C04CD" w:rsidRDefault="000241E2" w:rsidP="000241E2">
            <w:pPr>
              <w:pStyle w:val="TableParagraph"/>
              <w:spacing w:line="237" w:lineRule="exact"/>
              <w:ind w:left="109"/>
              <w:jc w:val="both"/>
              <w:rPr>
                <w:sz w:val="24"/>
                <w:szCs w:val="24"/>
              </w:rPr>
            </w:pPr>
            <w:r w:rsidRPr="009C04CD">
              <w:rPr>
                <w:sz w:val="24"/>
                <w:szCs w:val="24"/>
              </w:rPr>
              <w:t>«Единая     коллекция      цифровых</w:t>
            </w:r>
          </w:p>
          <w:p w:rsidR="000241E2" w:rsidRPr="009C04CD" w:rsidRDefault="000241E2" w:rsidP="000241E2">
            <w:pPr>
              <w:pStyle w:val="TableParagraph"/>
              <w:ind w:left="109" w:right="907"/>
              <w:jc w:val="both"/>
              <w:rPr>
                <w:sz w:val="24"/>
                <w:szCs w:val="24"/>
              </w:rPr>
            </w:pPr>
            <w:r w:rsidRPr="009C04CD">
              <w:rPr>
                <w:sz w:val="24"/>
                <w:szCs w:val="24"/>
              </w:rPr>
              <w:t>образовательных ресурсов»</w:t>
            </w:r>
            <w:hyperlink r:id="rId14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54"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0241E2" w:rsidRPr="009C04CD" w:rsidRDefault="000241E2" w:rsidP="000241E2">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rsidP="000241E2">
            <w:pPr>
              <w:pStyle w:val="TableParagraph"/>
              <w:ind w:left="0"/>
              <w:rPr>
                <w:sz w:val="24"/>
                <w:szCs w:val="24"/>
              </w:rPr>
            </w:pPr>
            <w:hyperlink r:id="rId1455" w:history="1">
              <w:r w:rsidR="000241E2" w:rsidRPr="009C04CD">
                <w:rPr>
                  <w:rStyle w:val="a7"/>
                  <w:color w:val="0066CC"/>
                  <w:sz w:val="24"/>
                  <w:szCs w:val="24"/>
                  <w:lang w:val="en-US"/>
                </w:rPr>
                <w:t>http</w:t>
              </w:r>
              <w:r w:rsidR="000241E2" w:rsidRPr="009C04CD">
                <w:rPr>
                  <w:rStyle w:val="a7"/>
                  <w:color w:val="0066CC"/>
                  <w:sz w:val="24"/>
                  <w:szCs w:val="24"/>
                </w:rPr>
                <w:t>://</w:t>
              </w:r>
              <w:r w:rsidR="000241E2" w:rsidRPr="009C04CD">
                <w:rPr>
                  <w:rStyle w:val="a7"/>
                  <w:color w:val="0066CC"/>
                  <w:sz w:val="24"/>
                  <w:szCs w:val="24"/>
                  <w:lang w:val="en-US"/>
                </w:rPr>
                <w:t>www</w:t>
              </w:r>
              <w:r w:rsidR="000241E2" w:rsidRPr="009C04CD">
                <w:rPr>
                  <w:rStyle w:val="a7"/>
                  <w:color w:val="0066CC"/>
                  <w:sz w:val="24"/>
                  <w:szCs w:val="24"/>
                </w:rPr>
                <w:t>.</w:t>
              </w:r>
              <w:r w:rsidR="000241E2" w:rsidRPr="009C04CD">
                <w:rPr>
                  <w:rStyle w:val="a7"/>
                  <w:color w:val="0066CC"/>
                  <w:sz w:val="24"/>
                  <w:szCs w:val="24"/>
                  <w:lang w:val="en-US"/>
                </w:rPr>
                <w:t>nachalka</w:t>
              </w:r>
              <w:r w:rsidR="000241E2" w:rsidRPr="009C04CD">
                <w:rPr>
                  <w:rStyle w:val="a7"/>
                  <w:color w:val="0066CC"/>
                  <w:sz w:val="24"/>
                  <w:szCs w:val="24"/>
                </w:rPr>
                <w:t>.</w:t>
              </w:r>
              <w:r w:rsidR="000241E2" w:rsidRPr="009C04CD">
                <w:rPr>
                  <w:rStyle w:val="a7"/>
                  <w:color w:val="0066CC"/>
                  <w:sz w:val="24"/>
                  <w:szCs w:val="24"/>
                  <w:lang w:val="en-US"/>
                </w:rPr>
                <w:t>com</w:t>
              </w:r>
              <w:r w:rsidR="000241E2" w:rsidRPr="009C04CD">
                <w:rPr>
                  <w:rStyle w:val="a7"/>
                  <w:color w:val="0066CC"/>
                  <w:sz w:val="24"/>
                  <w:szCs w:val="24"/>
                </w:rPr>
                <w:t>/</w:t>
              </w:r>
              <w:r w:rsidR="000241E2" w:rsidRPr="009C04CD">
                <w:rPr>
                  <w:rStyle w:val="a7"/>
                  <w:color w:val="0066CC"/>
                  <w:sz w:val="24"/>
                  <w:szCs w:val="24"/>
                  <w:lang w:val="en-US"/>
                </w:rPr>
                <w:t>biblioteka</w:t>
              </w:r>
            </w:hyperlink>
            <w:r w:rsidR="000241E2" w:rsidRPr="009C04CD">
              <w:rPr>
                <w:sz w:val="24"/>
                <w:szCs w:val="24"/>
                <w:lang w:val="en-US"/>
              </w:rPr>
              <w:t>M</w:t>
            </w:r>
            <w:r w:rsidR="000241E2" w:rsidRPr="009C04CD">
              <w:rPr>
                <w:sz w:val="24"/>
                <w:szCs w:val="24"/>
              </w:rPr>
              <w:t>е</w:t>
            </w:r>
            <w:r w:rsidR="000241E2" w:rsidRPr="009C04CD">
              <w:rPr>
                <w:sz w:val="24"/>
                <w:szCs w:val="24"/>
                <w:lang w:val="en-US"/>
              </w:rPr>
              <w:t>todkabinet</w:t>
            </w:r>
            <w:r w:rsidR="000241E2" w:rsidRPr="009C04CD">
              <w:rPr>
                <w:sz w:val="24"/>
                <w:szCs w:val="24"/>
              </w:rPr>
              <w:t>.</w:t>
            </w:r>
            <w:r w:rsidR="000241E2" w:rsidRPr="009C04CD">
              <w:rPr>
                <w:sz w:val="24"/>
                <w:szCs w:val="24"/>
                <w:lang w:val="en-US"/>
              </w:rPr>
              <w:t>eu</w:t>
            </w:r>
            <w:r w:rsidR="000241E2" w:rsidRPr="009C04CD">
              <w:rPr>
                <w:sz w:val="24"/>
                <w:szCs w:val="24"/>
              </w:rPr>
              <w:t>:</w:t>
            </w:r>
            <w:r w:rsidR="000241E2" w:rsidRPr="009C04CD">
              <w:rPr>
                <w:sz w:val="24"/>
                <w:szCs w:val="24"/>
              </w:rPr>
              <w:tab/>
            </w:r>
            <w:r w:rsidR="000241E2" w:rsidRPr="009C04CD">
              <w:rPr>
                <w:spacing w:val="-1"/>
                <w:sz w:val="24"/>
                <w:szCs w:val="24"/>
              </w:rPr>
              <w:t>информационно-</w:t>
            </w:r>
            <w:r w:rsidR="000241E2" w:rsidRPr="009C04CD">
              <w:rPr>
                <w:sz w:val="24"/>
                <w:szCs w:val="24"/>
              </w:rPr>
              <w:t>методический</w:t>
            </w:r>
            <w:r w:rsidR="000241E2" w:rsidRPr="009C04CD">
              <w:rPr>
                <w:sz w:val="24"/>
                <w:szCs w:val="24"/>
              </w:rPr>
              <w:tab/>
            </w:r>
            <w:r w:rsidR="000241E2" w:rsidRPr="009C04CD">
              <w:rPr>
                <w:sz w:val="24"/>
                <w:szCs w:val="24"/>
              </w:rPr>
              <w:tab/>
              <w:t>кабинет</w:t>
            </w:r>
            <w:hyperlink r:id="rId1456" w:history="1">
              <w:r w:rsidR="000241E2" w:rsidRPr="009C04CD">
                <w:rPr>
                  <w:rStyle w:val="a7"/>
                  <w:color w:val="0066CC"/>
                  <w:sz w:val="24"/>
                  <w:szCs w:val="24"/>
                  <w:lang w:val="en-US"/>
                </w:rPr>
                <w:t>http</w:t>
              </w:r>
              <w:r w:rsidR="000241E2" w:rsidRPr="009C04CD">
                <w:rPr>
                  <w:rStyle w:val="a7"/>
                  <w:color w:val="0066CC"/>
                  <w:sz w:val="24"/>
                  <w:szCs w:val="24"/>
                </w:rPr>
                <w:t>://</w:t>
              </w:r>
              <w:r w:rsidR="000241E2" w:rsidRPr="009C04CD">
                <w:rPr>
                  <w:rStyle w:val="a7"/>
                  <w:color w:val="0066CC"/>
                  <w:sz w:val="24"/>
                  <w:szCs w:val="24"/>
                  <w:lang w:val="en-US"/>
                </w:rPr>
                <w:t>www</w:t>
              </w:r>
              <w:r w:rsidR="000241E2" w:rsidRPr="009C04CD">
                <w:rPr>
                  <w:rStyle w:val="a7"/>
                  <w:color w:val="0066CC"/>
                  <w:sz w:val="24"/>
                  <w:szCs w:val="24"/>
                </w:rPr>
                <w:t>.</w:t>
              </w:r>
              <w:r w:rsidR="000241E2" w:rsidRPr="009C04CD">
                <w:rPr>
                  <w:rStyle w:val="a7"/>
                  <w:color w:val="0066CC"/>
                  <w:sz w:val="24"/>
                  <w:szCs w:val="24"/>
                  <w:lang w:val="en-US"/>
                </w:rPr>
                <w:t>metodkabinet</w:t>
              </w:r>
              <w:r w:rsidR="000241E2" w:rsidRPr="009C04CD">
                <w:rPr>
                  <w:rStyle w:val="a7"/>
                  <w:color w:val="0066CC"/>
                  <w:sz w:val="24"/>
                  <w:szCs w:val="24"/>
                </w:rPr>
                <w:t>.</w:t>
              </w:r>
              <w:r w:rsidR="000241E2" w:rsidRPr="009C04CD">
                <w:rPr>
                  <w:rStyle w:val="a7"/>
                  <w:color w:val="0066CC"/>
                  <w:sz w:val="24"/>
                  <w:szCs w:val="24"/>
                  <w:lang w:val="en-US"/>
                </w:rPr>
                <w:t>eu</w:t>
              </w:r>
              <w:r w:rsidR="000241E2" w:rsidRPr="009C04CD">
                <w:rPr>
                  <w:rStyle w:val="a7"/>
                  <w:color w:val="0066CC"/>
                  <w:sz w:val="24"/>
                  <w:szCs w:val="24"/>
                </w:rPr>
                <w:t>/</w:t>
              </w:r>
            </w:hyperlink>
          </w:p>
        </w:tc>
      </w:tr>
      <w:tr w:rsidR="00774D1B" w:rsidRPr="00163E75" w:rsidTr="000241E2">
        <w:trPr>
          <w:trHeight w:val="4801"/>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3"/>
              <w:rPr>
                <w:sz w:val="24"/>
                <w:szCs w:val="24"/>
                <w:lang w:val="en-US"/>
              </w:rPr>
            </w:pPr>
            <w:r w:rsidRPr="009C04CD">
              <w:rPr>
                <w:sz w:val="24"/>
                <w:szCs w:val="24"/>
                <w:lang w:val="en-US"/>
              </w:rPr>
              <w:t>11</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rPr>
                <w:sz w:val="24"/>
                <w:szCs w:val="24"/>
                <w:lang w:val="en-US"/>
              </w:rPr>
            </w:pPr>
            <w:r w:rsidRPr="009C04CD">
              <w:rPr>
                <w:sz w:val="24"/>
                <w:szCs w:val="24"/>
                <w:lang w:val="en-US"/>
              </w:rPr>
              <w:t>Картофель</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8" w:lineRule="exact"/>
              <w:ind w:left="0"/>
              <w:jc w:val="center"/>
              <w:rPr>
                <w:sz w:val="24"/>
                <w:szCs w:val="24"/>
              </w:rPr>
            </w:pPr>
            <w:r>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hyperlink r:id="rId145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5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7"/>
                <w:tab w:val="left" w:pos="2908"/>
              </w:tabs>
              <w:ind w:left="109" w:right="96"/>
              <w:rPr>
                <w:sz w:val="24"/>
                <w:szCs w:val="24"/>
              </w:rPr>
            </w:pPr>
            <w:hyperlink r:id="rId145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hyperlink r:id="rId146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378"/>
      </w:tblGrid>
      <w:tr w:rsidR="00774D1B" w:rsidRPr="00163E75" w:rsidTr="000241E2">
        <w:trPr>
          <w:trHeight w:val="757"/>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r>
      <w:tr w:rsidR="00774D1B" w:rsidRPr="00163E75" w:rsidTr="000241E2">
        <w:trPr>
          <w:trHeight w:val="379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12</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Баклажан.</w:t>
            </w:r>
          </w:p>
          <w:p w:rsidR="00774D1B" w:rsidRPr="009C04CD" w:rsidRDefault="00774D1B">
            <w:pPr>
              <w:pStyle w:val="TableParagraph"/>
              <w:spacing w:before="3"/>
              <w:ind w:right="950"/>
              <w:rPr>
                <w:sz w:val="24"/>
                <w:szCs w:val="24"/>
                <w:lang w:val="en-US"/>
              </w:rPr>
            </w:pPr>
            <w:r w:rsidRPr="009C04CD">
              <w:rPr>
                <w:sz w:val="24"/>
                <w:szCs w:val="24"/>
                <w:lang w:val="en-US"/>
              </w:rPr>
              <w:t>Семейство</w:t>
            </w:r>
            <w:r w:rsidRPr="009C04CD">
              <w:rPr>
                <w:spacing w:val="-1"/>
                <w:sz w:val="24"/>
                <w:szCs w:val="24"/>
                <w:lang w:val="en-US"/>
              </w:rPr>
              <w:t>Паслѐновые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9"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spacing w:before="3"/>
              <w:ind w:left="109" w:right="907"/>
              <w:jc w:val="both"/>
              <w:rPr>
                <w:sz w:val="24"/>
                <w:szCs w:val="24"/>
              </w:rPr>
            </w:pPr>
            <w:r w:rsidRPr="009C04CD">
              <w:rPr>
                <w:sz w:val="24"/>
                <w:szCs w:val="24"/>
              </w:rPr>
              <w:t>образовательных ресурсов»</w:t>
            </w:r>
            <w:hyperlink r:id="rId146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6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7"/>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t>дляначальной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46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46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13</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Лук</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spacing w:line="243" w:lineRule="exact"/>
              <w:jc w:val="center"/>
              <w:rPr>
                <w:sz w:val="24"/>
                <w:szCs w:val="24"/>
                <w:lang w:val="en-US"/>
              </w:rPr>
            </w:pPr>
            <w:r>
              <w:rPr>
                <w:sz w:val="24"/>
                <w:szCs w:val="24"/>
                <w:lang w:val="en-US"/>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163E75" w:rsidRDefault="00774D1B">
            <w:pPr>
              <w:pStyle w:val="TableParagraph"/>
              <w:tabs>
                <w:tab w:val="left" w:pos="1308"/>
                <w:tab w:val="left" w:pos="2695"/>
              </w:tabs>
              <w:ind w:left="109" w:right="99"/>
              <w:rPr>
                <w:sz w:val="24"/>
                <w:szCs w:val="24"/>
                <w:lang w:val="en-US"/>
              </w:rPr>
            </w:pPr>
            <w:r w:rsidRPr="00163E75">
              <w:rPr>
                <w:sz w:val="24"/>
                <w:szCs w:val="24"/>
                <w:lang w:val="en-US"/>
              </w:rPr>
              <w:t>«</w:t>
            </w:r>
            <w:r w:rsidRPr="009C04CD">
              <w:rPr>
                <w:sz w:val="24"/>
                <w:szCs w:val="24"/>
              </w:rPr>
              <w:t>Единая</w:t>
            </w:r>
            <w:r w:rsidRPr="00163E75">
              <w:rPr>
                <w:sz w:val="24"/>
                <w:szCs w:val="24"/>
                <w:lang w:val="en-US"/>
              </w:rPr>
              <w:tab/>
            </w:r>
            <w:r w:rsidRPr="009C04CD">
              <w:rPr>
                <w:sz w:val="24"/>
                <w:szCs w:val="24"/>
              </w:rPr>
              <w:t>коллекция</w:t>
            </w:r>
            <w:r w:rsidRPr="00163E75">
              <w:rPr>
                <w:sz w:val="24"/>
                <w:szCs w:val="24"/>
                <w:lang w:val="en-US"/>
              </w:rPr>
              <w:tab/>
            </w:r>
            <w:r w:rsidRPr="009C04CD">
              <w:rPr>
                <w:spacing w:val="-1"/>
                <w:sz w:val="24"/>
                <w:szCs w:val="24"/>
              </w:rPr>
              <w:t>цифровых</w:t>
            </w:r>
            <w:r w:rsidRPr="009C04CD">
              <w:rPr>
                <w:sz w:val="24"/>
                <w:szCs w:val="24"/>
              </w:rPr>
              <w:t>образовательныхресурсов</w:t>
            </w:r>
            <w:r w:rsidRPr="00163E75">
              <w:rPr>
                <w:sz w:val="24"/>
                <w:szCs w:val="24"/>
                <w:lang w:val="en-US"/>
              </w:rPr>
              <w:t>»</w:t>
            </w:r>
            <w:hyperlink r:id="rId1465" w:history="1">
              <w:r w:rsidRPr="009C04CD">
                <w:rPr>
                  <w:rStyle w:val="a7"/>
                  <w:color w:val="0066CC"/>
                  <w:sz w:val="24"/>
                  <w:szCs w:val="24"/>
                  <w:lang w:val="en-US"/>
                </w:rPr>
                <w:t>http</w:t>
              </w:r>
              <w:r w:rsidRPr="00163E75">
                <w:rPr>
                  <w:rStyle w:val="a7"/>
                  <w:color w:val="0066CC"/>
                  <w:sz w:val="24"/>
                  <w:szCs w:val="24"/>
                  <w:lang w:val="en-US"/>
                </w:rPr>
                <w:t>://</w:t>
              </w:r>
              <w:r w:rsidRPr="009C04CD">
                <w:rPr>
                  <w:rStyle w:val="a7"/>
                  <w:color w:val="0066CC"/>
                  <w:sz w:val="24"/>
                  <w:szCs w:val="24"/>
                  <w:lang w:val="en-US"/>
                </w:rPr>
                <w:t>school</w:t>
              </w:r>
              <w:r w:rsidRPr="00163E75">
                <w:rPr>
                  <w:rStyle w:val="a7"/>
                  <w:color w:val="0066CC"/>
                  <w:sz w:val="24"/>
                  <w:szCs w:val="24"/>
                  <w:lang w:val="en-US"/>
                </w:rPr>
                <w:t>-</w:t>
              </w:r>
              <w:r w:rsidRPr="009C04CD">
                <w:rPr>
                  <w:rStyle w:val="a7"/>
                  <w:color w:val="0066CC"/>
                  <w:sz w:val="24"/>
                  <w:szCs w:val="24"/>
                  <w:lang w:val="en-US"/>
                </w:rPr>
                <w:t>collektion</w:t>
              </w:r>
              <w:r w:rsidRPr="00163E75">
                <w:rPr>
                  <w:rStyle w:val="a7"/>
                  <w:color w:val="0066CC"/>
                  <w:sz w:val="24"/>
                  <w:szCs w:val="24"/>
                  <w:lang w:val="en-US"/>
                </w:rPr>
                <w:t>.</w:t>
              </w:r>
              <w:r w:rsidRPr="009C04CD">
                <w:rPr>
                  <w:rStyle w:val="a7"/>
                  <w:color w:val="0066CC"/>
                  <w:sz w:val="24"/>
                  <w:szCs w:val="24"/>
                  <w:lang w:val="en-US"/>
                </w:rPr>
                <w:t>edu</w:t>
              </w:r>
              <w:r w:rsidRPr="00163E75">
                <w:rPr>
                  <w:rStyle w:val="a7"/>
                  <w:color w:val="0066CC"/>
                  <w:sz w:val="24"/>
                  <w:szCs w:val="24"/>
                  <w:lang w:val="en-US"/>
                </w:rPr>
                <w:t>/</w:t>
              </w:r>
              <w:r w:rsidRPr="009C04CD">
                <w:rPr>
                  <w:rStyle w:val="a7"/>
                  <w:color w:val="0066CC"/>
                  <w:sz w:val="24"/>
                  <w:szCs w:val="24"/>
                  <w:lang w:val="en-US"/>
                </w:rPr>
                <w:t>ru</w:t>
              </w:r>
            </w:hyperlink>
            <w:hyperlink r:id="rId1466" w:history="1">
              <w:r w:rsidRPr="009C04CD">
                <w:rPr>
                  <w:rStyle w:val="a7"/>
                  <w:color w:val="0066CC"/>
                  <w:sz w:val="24"/>
                  <w:szCs w:val="24"/>
                  <w:lang w:val="en-US"/>
                </w:rPr>
                <w:t>https</w:t>
              </w:r>
              <w:r w:rsidRPr="00163E75">
                <w:rPr>
                  <w:rStyle w:val="a7"/>
                  <w:color w:val="0066CC"/>
                  <w:sz w:val="24"/>
                  <w:szCs w:val="24"/>
                  <w:lang w:val="en-US"/>
                </w:rPr>
                <w:t>://</w:t>
              </w:r>
              <w:r w:rsidRPr="009C04CD">
                <w:rPr>
                  <w:rStyle w:val="a7"/>
                  <w:color w:val="0066CC"/>
                  <w:sz w:val="24"/>
                  <w:szCs w:val="24"/>
                  <w:lang w:val="en-US"/>
                </w:rPr>
                <w:t>uchi</w:t>
              </w:r>
              <w:r w:rsidRPr="00163E75">
                <w:rPr>
                  <w:rStyle w:val="a7"/>
                  <w:color w:val="0066CC"/>
                  <w:sz w:val="24"/>
                  <w:szCs w:val="24"/>
                  <w:lang w:val="en-US"/>
                </w:rPr>
                <w:t>.</w:t>
              </w:r>
              <w:r w:rsidRPr="009C04CD">
                <w:rPr>
                  <w:rStyle w:val="a7"/>
                  <w:color w:val="0066CC"/>
                  <w:sz w:val="24"/>
                  <w:szCs w:val="24"/>
                  <w:lang w:val="en-US"/>
                </w:rPr>
                <w:t>ru</w:t>
              </w:r>
              <w:r w:rsidRPr="00163E75">
                <w:rPr>
                  <w:rStyle w:val="a7"/>
                  <w:color w:val="0066CC"/>
                  <w:sz w:val="24"/>
                  <w:szCs w:val="24"/>
                  <w:lang w:val="en-US"/>
                </w:rPr>
                <w:t>/</w:t>
              </w:r>
              <w:r w:rsidRPr="009C04CD">
                <w:rPr>
                  <w:rStyle w:val="a7"/>
                  <w:color w:val="0066CC"/>
                  <w:sz w:val="24"/>
                  <w:szCs w:val="24"/>
                  <w:lang w:val="en-US"/>
                </w:rPr>
                <w:t>teachers</w:t>
              </w:r>
              <w:r w:rsidRPr="00163E75">
                <w:rPr>
                  <w:rStyle w:val="a7"/>
                  <w:color w:val="0066CC"/>
                  <w:sz w:val="24"/>
                  <w:szCs w:val="24"/>
                  <w:lang w:val="en-US"/>
                </w:rPr>
                <w:t>/</w:t>
              </w:r>
              <w:r w:rsidRPr="009C04CD">
                <w:rPr>
                  <w:rStyle w:val="a7"/>
                  <w:color w:val="0066CC"/>
                  <w:sz w:val="24"/>
                  <w:szCs w:val="24"/>
                  <w:lang w:val="en-US"/>
                </w:rPr>
                <w:t>lk</w:t>
              </w:r>
              <w:r w:rsidRPr="00163E75">
                <w:rPr>
                  <w:rStyle w:val="a7"/>
                  <w:color w:val="0066CC"/>
                  <w:sz w:val="24"/>
                  <w:szCs w:val="24"/>
                  <w:lang w:val="en-US"/>
                </w:rPr>
                <w:t>/</w:t>
              </w:r>
              <w:r w:rsidRPr="009C04CD">
                <w:rPr>
                  <w:rStyle w:val="a7"/>
                  <w:color w:val="0066CC"/>
                  <w:sz w:val="24"/>
                  <w:szCs w:val="24"/>
                  <w:lang w:val="en-US"/>
                </w:rPr>
                <w:t>main</w:t>
              </w:r>
            </w:hyperlink>
          </w:p>
          <w:p w:rsidR="00774D1B" w:rsidRPr="00163E75" w:rsidRDefault="00774D1B">
            <w:pPr>
              <w:pStyle w:val="TableParagraph"/>
              <w:tabs>
                <w:tab w:val="left" w:pos="1724"/>
                <w:tab w:val="left" w:pos="3012"/>
                <w:tab w:val="left" w:pos="3331"/>
              </w:tabs>
              <w:ind w:left="109" w:right="99"/>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Pr="009C04CD">
              <w:rPr>
                <w:sz w:val="24"/>
                <w:szCs w:val="24"/>
              </w:rPr>
              <w:t>начальной</w:t>
            </w:r>
            <w:r w:rsidRPr="00163E75">
              <w:rPr>
                <w:sz w:val="24"/>
                <w:szCs w:val="24"/>
                <w:lang w:val="en-US"/>
              </w:rPr>
              <w:tab/>
            </w:r>
            <w:r w:rsidRPr="00163E75">
              <w:rPr>
                <w:sz w:val="24"/>
                <w:szCs w:val="24"/>
                <w:lang w:val="en-US"/>
              </w:rPr>
              <w:tab/>
            </w:r>
            <w:r w:rsidRPr="009C04CD">
              <w:rPr>
                <w:spacing w:val="-1"/>
                <w:sz w:val="24"/>
                <w:szCs w:val="24"/>
              </w:rPr>
              <w:t>школы</w:t>
            </w:r>
          </w:p>
          <w:p w:rsidR="00774D1B" w:rsidRPr="00163E75" w:rsidRDefault="00D00A05">
            <w:pPr>
              <w:pStyle w:val="TableParagraph"/>
              <w:tabs>
                <w:tab w:val="left" w:pos="2056"/>
                <w:tab w:val="left" w:pos="2908"/>
              </w:tabs>
              <w:ind w:left="109" w:right="96"/>
              <w:rPr>
                <w:sz w:val="24"/>
                <w:szCs w:val="24"/>
                <w:lang w:val="en-US"/>
              </w:rPr>
            </w:pPr>
            <w:hyperlink r:id="rId1467"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163E75">
              <w:rPr>
                <w:sz w:val="24"/>
                <w:szCs w:val="24"/>
                <w:lang w:val="en-US"/>
              </w:rPr>
              <w:t>.</w:t>
            </w:r>
            <w:r w:rsidR="00774D1B" w:rsidRPr="009C04CD">
              <w:rPr>
                <w:sz w:val="24"/>
                <w:szCs w:val="24"/>
                <w:lang w:val="en-US"/>
              </w:rPr>
              <w:t>eu</w:t>
            </w:r>
            <w:r w:rsidR="00774D1B" w:rsidRPr="00163E75">
              <w:rPr>
                <w:sz w:val="24"/>
                <w:szCs w:val="24"/>
                <w:lang w:val="en-US"/>
              </w:rPr>
              <w:t>:</w:t>
            </w:r>
            <w:r w:rsidR="00774D1B" w:rsidRPr="00163E75">
              <w:rPr>
                <w:sz w:val="24"/>
                <w:szCs w:val="24"/>
                <w:lang w:val="en-US"/>
              </w:rPr>
              <w:tab/>
            </w:r>
            <w:r w:rsidR="00774D1B" w:rsidRPr="009C04CD">
              <w:rPr>
                <w:sz w:val="24"/>
                <w:szCs w:val="24"/>
              </w:rPr>
              <w:t>информационно</w:t>
            </w:r>
            <w:r w:rsidR="00774D1B" w:rsidRPr="00163E75">
              <w:rPr>
                <w:sz w:val="24"/>
                <w:szCs w:val="24"/>
                <w:lang w:val="en-US"/>
              </w:rPr>
              <w:t>-</w:t>
            </w:r>
            <w:r w:rsidR="00774D1B" w:rsidRPr="009C04CD">
              <w:rPr>
                <w:sz w:val="24"/>
                <w:szCs w:val="24"/>
              </w:rPr>
              <w:t>методический</w:t>
            </w:r>
            <w:r w:rsidR="00774D1B" w:rsidRPr="00163E75">
              <w:rPr>
                <w:sz w:val="24"/>
                <w:szCs w:val="24"/>
                <w:lang w:val="en-US"/>
              </w:rPr>
              <w:tab/>
            </w:r>
            <w:r w:rsidR="00774D1B" w:rsidRPr="00163E75">
              <w:rPr>
                <w:sz w:val="24"/>
                <w:szCs w:val="24"/>
                <w:lang w:val="en-US"/>
              </w:rPr>
              <w:tab/>
            </w:r>
            <w:r w:rsidR="00774D1B" w:rsidRPr="009C04CD">
              <w:rPr>
                <w:sz w:val="24"/>
                <w:szCs w:val="24"/>
              </w:rPr>
              <w:t>кабинет</w:t>
            </w:r>
          </w:p>
          <w:p w:rsidR="00774D1B" w:rsidRPr="009C04CD" w:rsidRDefault="00D00A05">
            <w:pPr>
              <w:pStyle w:val="TableParagraph"/>
              <w:spacing w:line="244" w:lineRule="exact"/>
              <w:ind w:left="109"/>
              <w:rPr>
                <w:sz w:val="24"/>
                <w:szCs w:val="24"/>
                <w:lang w:val="en-US"/>
              </w:rPr>
            </w:pPr>
            <w:hyperlink r:id="rId1468" w:history="1">
              <w:r w:rsidR="00774D1B" w:rsidRPr="009C04CD">
                <w:rPr>
                  <w:rStyle w:val="a7"/>
                  <w:color w:val="0066CC"/>
                  <w:sz w:val="24"/>
                  <w:szCs w:val="24"/>
                  <w:lang w:val="en-US"/>
                </w:rPr>
                <w:t>http://www.metodkabinet.eu/</w:t>
              </w:r>
            </w:hyperlink>
          </w:p>
        </w:tc>
      </w:tr>
      <w:tr w:rsidR="00774D1B" w:rsidRPr="009C04CD" w:rsidTr="000241E2">
        <w:trPr>
          <w:trHeight w:val="2531"/>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14</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Капуста</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46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7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47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p>
          <w:p w:rsidR="00774D1B" w:rsidRPr="009C04CD" w:rsidRDefault="00D00A05">
            <w:pPr>
              <w:pStyle w:val="TableParagraph"/>
              <w:spacing w:line="238" w:lineRule="exact"/>
              <w:ind w:left="109"/>
              <w:rPr>
                <w:sz w:val="24"/>
                <w:szCs w:val="24"/>
                <w:lang w:val="en-US"/>
              </w:rPr>
            </w:pPr>
            <w:hyperlink r:id="rId1472" w:history="1">
              <w:r w:rsidR="00774D1B" w:rsidRPr="009C04CD">
                <w:rPr>
                  <w:rStyle w:val="a7"/>
                  <w:color w:val="0066CC"/>
                  <w:sz w:val="24"/>
                  <w:szCs w:val="24"/>
                  <w:lang w:val="en-US"/>
                </w:rPr>
                <w:t>http://www.metodkabinet.eu/</w:t>
              </w:r>
            </w:hyperlink>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378"/>
      </w:tblGrid>
      <w:tr w:rsidR="00774D1B" w:rsidRPr="009C04CD" w:rsidTr="000241E2">
        <w:trPr>
          <w:trHeight w:val="250"/>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37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163E75" w:rsidTr="000241E2">
        <w:trPr>
          <w:trHeight w:val="329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15</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Горох</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47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74"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47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47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529"/>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2" w:lineRule="exact"/>
              <w:ind w:left="103"/>
              <w:rPr>
                <w:sz w:val="24"/>
                <w:szCs w:val="24"/>
                <w:lang w:val="en-US"/>
              </w:rPr>
            </w:pPr>
            <w:r w:rsidRPr="009C04CD">
              <w:rPr>
                <w:sz w:val="24"/>
                <w:szCs w:val="24"/>
                <w:lang w:val="en-US"/>
              </w:rPr>
              <w:t>16</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2" w:lineRule="exact"/>
              <w:rPr>
                <w:sz w:val="24"/>
                <w:szCs w:val="24"/>
                <w:lang w:val="en-US"/>
              </w:rPr>
            </w:pPr>
            <w:r w:rsidRPr="009C04CD">
              <w:rPr>
                <w:sz w:val="24"/>
                <w:szCs w:val="24"/>
                <w:lang w:val="en-US"/>
              </w:rPr>
              <w:t>Грибы</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2"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47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78"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47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p>
          <w:p w:rsidR="00774D1B" w:rsidRPr="009C04CD" w:rsidRDefault="00D00A05">
            <w:pPr>
              <w:pStyle w:val="TableParagraph"/>
              <w:spacing w:line="244" w:lineRule="exact"/>
              <w:ind w:left="109"/>
              <w:rPr>
                <w:sz w:val="24"/>
                <w:szCs w:val="24"/>
                <w:lang w:val="en-US"/>
              </w:rPr>
            </w:pPr>
            <w:hyperlink r:id="rId1480" w:history="1">
              <w:r w:rsidR="00774D1B" w:rsidRPr="009C04CD">
                <w:rPr>
                  <w:rStyle w:val="a7"/>
                  <w:color w:val="0066CC"/>
                  <w:sz w:val="24"/>
                  <w:szCs w:val="24"/>
                  <w:lang w:val="en-US"/>
                </w:rPr>
                <w:t>http://www.metodkabinet.eu/</w:t>
              </w:r>
            </w:hyperlink>
          </w:p>
        </w:tc>
      </w:tr>
      <w:tr w:rsidR="00774D1B" w:rsidRPr="00163E75"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17</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Творческаяработа</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52"/>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48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82"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5"/>
                <w:tab w:val="left" w:pos="3012"/>
                <w:tab w:val="left" w:pos="3331"/>
              </w:tabs>
              <w:ind w:left="109"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s>
              <w:ind w:left="109" w:right="96"/>
              <w:rPr>
                <w:sz w:val="24"/>
                <w:szCs w:val="24"/>
              </w:rPr>
            </w:pPr>
            <w:hyperlink r:id="rId148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p>
          <w:p w:rsidR="00774D1B" w:rsidRPr="009C04CD" w:rsidRDefault="00774D1B">
            <w:pPr>
              <w:pStyle w:val="TableParagraph"/>
              <w:tabs>
                <w:tab w:val="left" w:pos="2908"/>
              </w:tabs>
              <w:spacing w:line="252" w:lineRule="exact"/>
              <w:ind w:left="109" w:right="100"/>
              <w:rPr>
                <w:sz w:val="24"/>
                <w:szCs w:val="24"/>
              </w:rPr>
            </w:pPr>
            <w:r w:rsidRPr="009C04CD">
              <w:rPr>
                <w:sz w:val="24"/>
                <w:szCs w:val="24"/>
              </w:rPr>
              <w:t>методический</w:t>
            </w:r>
            <w:r w:rsidRPr="009C04CD">
              <w:rPr>
                <w:sz w:val="24"/>
                <w:szCs w:val="24"/>
              </w:rPr>
              <w:tab/>
            </w:r>
            <w:r w:rsidRPr="009C04CD">
              <w:rPr>
                <w:spacing w:val="-1"/>
                <w:sz w:val="24"/>
                <w:szCs w:val="24"/>
              </w:rPr>
              <w:t>кабинет</w:t>
            </w:r>
            <w:hyperlink r:id="rId148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163E75" w:rsidTr="000241E2">
        <w:trPr>
          <w:trHeight w:val="76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18-19</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Потребительская</w:t>
            </w:r>
          </w:p>
          <w:p w:rsidR="00774D1B" w:rsidRPr="009C04CD" w:rsidRDefault="00774D1B">
            <w:pPr>
              <w:pStyle w:val="TableParagraph"/>
              <w:spacing w:before="3"/>
              <w:rPr>
                <w:sz w:val="24"/>
                <w:szCs w:val="24"/>
                <w:lang w:val="en-US"/>
              </w:rPr>
            </w:pPr>
            <w:r w:rsidRPr="009C04CD">
              <w:rPr>
                <w:sz w:val="24"/>
                <w:szCs w:val="24"/>
                <w:lang w:val="en-US"/>
              </w:rPr>
              <w:t>корзина</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9" w:lineRule="exact"/>
              <w:ind w:left="0"/>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spacing w:line="239" w:lineRule="exact"/>
              <w:ind w:left="109"/>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52" w:lineRule="exact"/>
              <w:ind w:left="109" w:right="977"/>
              <w:rPr>
                <w:sz w:val="24"/>
                <w:szCs w:val="24"/>
              </w:rPr>
            </w:pPr>
            <w:r w:rsidRPr="009C04CD">
              <w:rPr>
                <w:sz w:val="24"/>
                <w:szCs w:val="24"/>
              </w:rPr>
              <w:t>образовательных ресурсов»</w:t>
            </w:r>
            <w:hyperlink r:id="rId1485" w:history="1">
              <w:r w:rsidRPr="009C04CD">
                <w:rPr>
                  <w:rStyle w:val="a7"/>
                  <w:color w:val="0066CC"/>
                  <w:spacing w:val="-1"/>
                  <w:sz w:val="24"/>
                  <w:szCs w:val="24"/>
                  <w:lang w:val="en-US"/>
                </w:rPr>
                <w:t>http</w:t>
              </w:r>
              <w:r w:rsidRPr="009C04CD">
                <w:rPr>
                  <w:rStyle w:val="a7"/>
                  <w:color w:val="0066CC"/>
                  <w:spacing w:val="-1"/>
                  <w:sz w:val="24"/>
                  <w:szCs w:val="24"/>
                </w:rPr>
                <w:t>://</w:t>
              </w:r>
              <w:r w:rsidRPr="009C04CD">
                <w:rPr>
                  <w:rStyle w:val="a7"/>
                  <w:color w:val="0066CC"/>
                  <w:spacing w:val="-1"/>
                  <w:sz w:val="24"/>
                  <w:szCs w:val="24"/>
                  <w:lang w:val="en-US"/>
                </w:rPr>
                <w:t>school</w:t>
              </w:r>
              <w:r w:rsidRPr="009C04CD">
                <w:rPr>
                  <w:rStyle w:val="a7"/>
                  <w:color w:val="0066CC"/>
                  <w:spacing w:val="-1"/>
                  <w:sz w:val="24"/>
                  <w:szCs w:val="24"/>
                </w:rPr>
                <w:t>-</w:t>
              </w:r>
              <w:r w:rsidRPr="009C04CD">
                <w:rPr>
                  <w:rStyle w:val="a7"/>
                  <w:color w:val="0066CC"/>
                  <w:spacing w:val="-1"/>
                  <w:sz w:val="24"/>
                  <w:szCs w:val="24"/>
                  <w:lang w:val="en-US"/>
                </w:rPr>
                <w:t>collektion</w:t>
              </w:r>
              <w:r w:rsidRPr="009C04CD">
                <w:rPr>
                  <w:rStyle w:val="a7"/>
                  <w:color w:val="0066CC"/>
                  <w:spacing w:val="-1"/>
                  <w:sz w:val="24"/>
                  <w:szCs w:val="24"/>
                </w:rPr>
                <w:t>.</w:t>
              </w:r>
              <w:r w:rsidRPr="009C04CD">
                <w:rPr>
                  <w:rStyle w:val="a7"/>
                  <w:color w:val="0066CC"/>
                  <w:spacing w:val="-1"/>
                  <w:sz w:val="24"/>
                  <w:szCs w:val="24"/>
                  <w:lang w:val="en-US"/>
                </w:rPr>
                <w:t>edu</w:t>
              </w:r>
              <w:r w:rsidRPr="009C04CD">
                <w:rPr>
                  <w:rStyle w:val="a7"/>
                  <w:color w:val="0066CC"/>
                  <w:spacing w:val="-1"/>
                  <w:sz w:val="24"/>
                  <w:szCs w:val="24"/>
                </w:rPr>
                <w:t>/</w:t>
              </w:r>
              <w:r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378"/>
      </w:tblGrid>
      <w:tr w:rsidR="00774D1B" w:rsidRPr="00163E75" w:rsidTr="000241E2">
        <w:trPr>
          <w:trHeight w:val="3286"/>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9"/>
              <w:rPr>
                <w:sz w:val="24"/>
                <w:szCs w:val="24"/>
              </w:rPr>
            </w:pPr>
            <w:hyperlink r:id="rId148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48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488"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0241E2">
        <w:trPr>
          <w:trHeight w:val="430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20</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right="730"/>
              <w:rPr>
                <w:sz w:val="24"/>
                <w:szCs w:val="24"/>
                <w:lang w:val="en-US"/>
              </w:rPr>
            </w:pPr>
            <w:r w:rsidRPr="009C04CD">
              <w:rPr>
                <w:sz w:val="24"/>
                <w:szCs w:val="24"/>
                <w:lang w:val="en-US"/>
              </w:rPr>
              <w:t>Прожиточныйминимум</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ind w:right="778"/>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48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9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49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49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0241E2">
        <w:trPr>
          <w:trHeight w:val="2023"/>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3"/>
              <w:rPr>
                <w:sz w:val="24"/>
                <w:szCs w:val="24"/>
                <w:lang w:val="en-US"/>
              </w:rPr>
            </w:pPr>
            <w:r w:rsidRPr="009C04CD">
              <w:rPr>
                <w:sz w:val="24"/>
                <w:szCs w:val="24"/>
                <w:lang w:val="en-US"/>
              </w:rPr>
              <w:t>21</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rPr>
                <w:sz w:val="24"/>
                <w:szCs w:val="24"/>
                <w:lang w:val="en-US"/>
              </w:rPr>
            </w:pPr>
            <w:r w:rsidRPr="009C04CD">
              <w:rPr>
                <w:sz w:val="24"/>
                <w:szCs w:val="24"/>
                <w:lang w:val="en-US"/>
              </w:rPr>
              <w:t>Инфляция</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4"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49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94"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s>
              <w:spacing w:line="252" w:lineRule="exact"/>
              <w:ind w:left="109" w:right="96"/>
              <w:rPr>
                <w:sz w:val="24"/>
                <w:szCs w:val="24"/>
              </w:rPr>
            </w:pPr>
            <w:hyperlink r:id="rId149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378"/>
      </w:tblGrid>
      <w:tr w:rsidR="00774D1B" w:rsidRPr="00163E75" w:rsidTr="000241E2">
        <w:trPr>
          <w:trHeight w:val="505"/>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2908"/>
              </w:tabs>
              <w:spacing w:line="238" w:lineRule="exact"/>
              <w:ind w:left="109"/>
              <w:rPr>
                <w:sz w:val="24"/>
                <w:szCs w:val="24"/>
              </w:rPr>
            </w:pPr>
            <w:r w:rsidRPr="009C04CD">
              <w:rPr>
                <w:sz w:val="24"/>
                <w:szCs w:val="24"/>
              </w:rPr>
              <w:t>методический</w:t>
            </w:r>
            <w:r w:rsidRPr="009C04CD">
              <w:rPr>
                <w:sz w:val="24"/>
                <w:szCs w:val="24"/>
              </w:rPr>
              <w:tab/>
              <w:t>кабинет</w:t>
            </w:r>
          </w:p>
          <w:p w:rsidR="00774D1B" w:rsidRPr="009C04CD" w:rsidRDefault="00D00A05">
            <w:pPr>
              <w:pStyle w:val="TableParagraph"/>
              <w:spacing w:line="247" w:lineRule="exact"/>
              <w:ind w:left="109"/>
              <w:rPr>
                <w:sz w:val="24"/>
                <w:szCs w:val="24"/>
              </w:rPr>
            </w:pPr>
            <w:hyperlink r:id="rId149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0241E2">
        <w:trPr>
          <w:trHeight w:val="455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22-23</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Распродажи,скидки,</w:t>
            </w:r>
          </w:p>
          <w:p w:rsidR="00774D1B" w:rsidRPr="009C04CD" w:rsidRDefault="00774D1B">
            <w:pPr>
              <w:pStyle w:val="TableParagraph"/>
              <w:spacing w:line="252" w:lineRule="exact"/>
              <w:rPr>
                <w:sz w:val="24"/>
                <w:szCs w:val="24"/>
                <w:lang w:val="en-US"/>
              </w:rPr>
            </w:pPr>
            <w:r w:rsidRPr="009C04CD">
              <w:rPr>
                <w:sz w:val="24"/>
                <w:szCs w:val="24"/>
                <w:lang w:val="en-US"/>
              </w:rPr>
              <w:t>бонусы</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620"/>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hyperlink r:id="rId14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49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10"/>
              </w:tabs>
              <w:ind w:left="109" w:right="96"/>
              <w:rPr>
                <w:sz w:val="24"/>
                <w:szCs w:val="24"/>
              </w:rPr>
            </w:pPr>
            <w:hyperlink r:id="rId149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r>
            <w:r w:rsidR="00774D1B" w:rsidRPr="009C04CD">
              <w:rPr>
                <w:spacing w:val="-1"/>
                <w:sz w:val="24"/>
                <w:szCs w:val="24"/>
              </w:rPr>
              <w:t>кабинет</w:t>
            </w:r>
            <w:hyperlink r:id="rId150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0241E2">
        <w:trPr>
          <w:trHeight w:val="3034"/>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24</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Благотворительность</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9"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hyperlink r:id="rId150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0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spacing w:before="1"/>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spacing w:before="2"/>
              <w:ind w:left="109" w:right="96"/>
              <w:rPr>
                <w:sz w:val="24"/>
                <w:szCs w:val="24"/>
              </w:rPr>
            </w:pPr>
            <w:hyperlink r:id="rId150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50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1518"/>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25</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Страхование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5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06"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spacing w:line="252" w:lineRule="exact"/>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378"/>
      </w:tblGrid>
      <w:tr w:rsidR="00774D1B" w:rsidRPr="00163E75" w:rsidTr="000241E2">
        <w:trPr>
          <w:trHeight w:val="1009"/>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9"/>
              <w:rPr>
                <w:sz w:val="24"/>
                <w:szCs w:val="24"/>
              </w:rPr>
            </w:pPr>
            <w:hyperlink r:id="rId150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56"/>
              </w:tabs>
              <w:spacing w:line="252" w:lineRule="exact"/>
              <w:ind w:left="109"/>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774D1B" w:rsidRPr="009C04CD" w:rsidRDefault="00774D1B">
            <w:pPr>
              <w:pStyle w:val="TableParagraph"/>
              <w:tabs>
                <w:tab w:val="left" w:pos="2908"/>
              </w:tabs>
              <w:spacing w:line="252" w:lineRule="exact"/>
              <w:ind w:left="109" w:right="100"/>
              <w:rPr>
                <w:sz w:val="24"/>
                <w:szCs w:val="24"/>
              </w:rPr>
            </w:pPr>
            <w:r w:rsidRPr="009C04CD">
              <w:rPr>
                <w:sz w:val="24"/>
                <w:szCs w:val="24"/>
              </w:rPr>
              <w:t>методический</w:t>
            </w:r>
            <w:r w:rsidRPr="009C04CD">
              <w:rPr>
                <w:sz w:val="24"/>
                <w:szCs w:val="24"/>
              </w:rPr>
              <w:tab/>
            </w:r>
            <w:r w:rsidRPr="009C04CD">
              <w:rPr>
                <w:spacing w:val="-1"/>
                <w:sz w:val="24"/>
                <w:szCs w:val="24"/>
              </w:rPr>
              <w:t>кабинет</w:t>
            </w:r>
            <w:hyperlink r:id="rId150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163E75" w:rsidTr="000241E2">
        <w:trPr>
          <w:trHeight w:val="3291"/>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0" w:lineRule="exact"/>
              <w:ind w:left="103"/>
              <w:rPr>
                <w:sz w:val="24"/>
                <w:szCs w:val="24"/>
                <w:lang w:val="en-US"/>
              </w:rPr>
            </w:pPr>
            <w:r w:rsidRPr="009C04CD">
              <w:rPr>
                <w:sz w:val="24"/>
                <w:szCs w:val="24"/>
                <w:lang w:val="en-US"/>
              </w:rPr>
              <w:t>26</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0" w:lineRule="exact"/>
              <w:rPr>
                <w:sz w:val="24"/>
                <w:szCs w:val="24"/>
                <w:lang w:val="en-US"/>
              </w:rPr>
            </w:pPr>
            <w:r w:rsidRPr="009C04CD">
              <w:rPr>
                <w:sz w:val="24"/>
                <w:szCs w:val="24"/>
                <w:lang w:val="en-US"/>
              </w:rPr>
              <w:t>Вбассейне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ind w:right="215"/>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50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1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51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51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0241E2">
        <w:trPr>
          <w:trHeight w:val="278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27-28</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Делаемремонт</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491"/>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hyperlink r:id="rId151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14"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spacing w:before="3"/>
              <w:ind w:left="109" w:right="96"/>
              <w:rPr>
                <w:sz w:val="24"/>
                <w:szCs w:val="24"/>
              </w:rPr>
            </w:pPr>
            <w:hyperlink r:id="rId151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51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163E75" w:rsidTr="000241E2">
        <w:trPr>
          <w:trHeight w:val="227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29</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Праздничныйторт</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371"/>
              <w:jc w:val="center"/>
              <w:rPr>
                <w:sz w:val="24"/>
                <w:szCs w:val="24"/>
                <w:lang w:val="en-US"/>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spacing w:before="3"/>
              <w:ind w:left="109" w:right="907"/>
              <w:jc w:val="both"/>
              <w:rPr>
                <w:sz w:val="24"/>
                <w:szCs w:val="24"/>
              </w:rPr>
            </w:pPr>
            <w:r w:rsidRPr="009C04CD">
              <w:rPr>
                <w:sz w:val="24"/>
                <w:szCs w:val="24"/>
              </w:rPr>
              <w:t>образовательных ресурсов»</w:t>
            </w:r>
            <w:hyperlink r:id="rId151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1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4"/>
                <w:tab w:val="left" w:pos="3331"/>
              </w:tabs>
              <w:ind w:left="109" w:right="97"/>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t>дляначальной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spacing w:line="250" w:lineRule="exact"/>
              <w:ind w:left="109"/>
              <w:rPr>
                <w:sz w:val="24"/>
                <w:szCs w:val="24"/>
              </w:rPr>
            </w:pPr>
            <w:hyperlink r:id="rId151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56"/>
                <w:tab w:val="left" w:pos="2908"/>
              </w:tabs>
              <w:spacing w:line="252" w:lineRule="exact"/>
              <w:ind w:left="109" w:right="96"/>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информационно-методический</w:t>
            </w:r>
            <w:r w:rsidRPr="009C04CD">
              <w:rPr>
                <w:sz w:val="24"/>
                <w:szCs w:val="24"/>
              </w:rPr>
              <w:tab/>
            </w:r>
            <w:r w:rsidRPr="009C04CD">
              <w:rPr>
                <w:sz w:val="24"/>
                <w:szCs w:val="24"/>
              </w:rPr>
              <w:tab/>
              <w:t>кабинет</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4015"/>
        <w:gridCol w:w="2694"/>
        <w:gridCol w:w="6378"/>
      </w:tblGrid>
      <w:tr w:rsidR="00774D1B" w:rsidRPr="009C04CD" w:rsidTr="000241E2">
        <w:trPr>
          <w:trHeight w:val="1261"/>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9" w:lineRule="exact"/>
              <w:ind w:left="109"/>
              <w:rPr>
                <w:sz w:val="24"/>
                <w:szCs w:val="24"/>
                <w:lang w:val="en-US"/>
              </w:rPr>
            </w:pPr>
            <w:hyperlink r:id="rId1520" w:history="1">
              <w:r w:rsidR="00774D1B" w:rsidRPr="009C04CD">
                <w:rPr>
                  <w:rStyle w:val="a7"/>
                  <w:color w:val="0066CC"/>
                  <w:sz w:val="24"/>
                  <w:szCs w:val="24"/>
                  <w:lang w:val="en-US"/>
                </w:rPr>
                <w:t>http://www.metodkabinet.eu/</w:t>
              </w:r>
            </w:hyperlink>
          </w:p>
        </w:tc>
      </w:tr>
      <w:tr w:rsidR="00774D1B" w:rsidRPr="00163E75" w:rsidTr="000241E2">
        <w:trPr>
          <w:trHeight w:val="2787"/>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3"/>
              <w:rPr>
                <w:sz w:val="24"/>
                <w:szCs w:val="24"/>
                <w:lang w:val="en-US"/>
              </w:rPr>
            </w:pPr>
            <w:r w:rsidRPr="009C04CD">
              <w:rPr>
                <w:sz w:val="24"/>
                <w:szCs w:val="24"/>
                <w:lang w:val="en-US"/>
              </w:rPr>
              <w:t>30</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right="752"/>
              <w:rPr>
                <w:sz w:val="24"/>
                <w:szCs w:val="24"/>
                <w:lang w:val="en-US"/>
              </w:rPr>
            </w:pPr>
            <w:r w:rsidRPr="009C04CD">
              <w:rPr>
                <w:spacing w:val="-1"/>
                <w:sz w:val="24"/>
                <w:szCs w:val="24"/>
                <w:lang w:val="en-US"/>
              </w:rPr>
              <w:t>Обустраиваем</w:t>
            </w:r>
            <w:r w:rsidRPr="009C04CD">
              <w:rPr>
                <w:sz w:val="24"/>
                <w:szCs w:val="24"/>
                <w:lang w:val="en-US"/>
              </w:rPr>
              <w:t>участок</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331"/>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z w:val="24"/>
                <w:szCs w:val="24"/>
              </w:rPr>
              <w:t>образовательныхресурсов»</w:t>
            </w:r>
            <w:hyperlink r:id="rId15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22"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ind w:left="109" w:right="96"/>
              <w:rPr>
                <w:sz w:val="24"/>
                <w:szCs w:val="24"/>
              </w:rPr>
            </w:pPr>
            <w:hyperlink r:id="rId152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52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31-32</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Походвкино</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hyperlink r:id="rId15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26"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spacing w:before="1"/>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spacing w:before="2"/>
              <w:ind w:left="109" w:right="96"/>
              <w:rPr>
                <w:sz w:val="24"/>
                <w:szCs w:val="24"/>
              </w:rPr>
            </w:pPr>
            <w:hyperlink r:id="rId152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p>
          <w:p w:rsidR="00774D1B" w:rsidRPr="009C04CD" w:rsidRDefault="00D00A05">
            <w:pPr>
              <w:pStyle w:val="TableParagraph"/>
              <w:spacing w:line="245" w:lineRule="exact"/>
              <w:ind w:left="109"/>
              <w:rPr>
                <w:sz w:val="24"/>
                <w:szCs w:val="24"/>
                <w:lang w:val="en-US"/>
              </w:rPr>
            </w:pPr>
            <w:hyperlink r:id="rId1528" w:history="1">
              <w:r w:rsidR="00774D1B" w:rsidRPr="009C04CD">
                <w:rPr>
                  <w:rStyle w:val="a7"/>
                  <w:color w:val="0066CC"/>
                  <w:sz w:val="24"/>
                  <w:szCs w:val="24"/>
                  <w:lang w:val="en-US"/>
                </w:rPr>
                <w:t>http://www.metodkabinet.eu/</w:t>
              </w:r>
            </w:hyperlink>
          </w:p>
        </w:tc>
      </w:tr>
      <w:tr w:rsidR="00774D1B" w:rsidRPr="00163E75"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33</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Отправляемсяв</w:t>
            </w:r>
          </w:p>
          <w:p w:rsidR="00774D1B" w:rsidRPr="009C04CD" w:rsidRDefault="00774D1B">
            <w:pPr>
              <w:pStyle w:val="TableParagraph"/>
              <w:spacing w:line="252" w:lineRule="exact"/>
              <w:rPr>
                <w:sz w:val="24"/>
                <w:szCs w:val="24"/>
                <w:lang w:val="en-US"/>
              </w:rPr>
            </w:pPr>
            <w:r w:rsidRPr="009C04CD">
              <w:rPr>
                <w:sz w:val="24"/>
                <w:szCs w:val="24"/>
                <w:lang w:val="en-US"/>
              </w:rPr>
              <w:t>путешествие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52"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«Единая     коллекция      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hyperlink r:id="rId152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hyperlink r:id="rId1530"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spacing w:before="1"/>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D00A05">
            <w:pPr>
              <w:pStyle w:val="TableParagraph"/>
              <w:tabs>
                <w:tab w:val="left" w:pos="2056"/>
                <w:tab w:val="left" w:pos="2908"/>
              </w:tabs>
              <w:spacing w:line="252" w:lineRule="exact"/>
              <w:ind w:left="109" w:right="96"/>
              <w:rPr>
                <w:sz w:val="24"/>
                <w:szCs w:val="24"/>
              </w:rPr>
            </w:pPr>
            <w:hyperlink r:id="rId153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информационно-методический</w:t>
            </w:r>
            <w:r w:rsidR="00774D1B" w:rsidRPr="009C04CD">
              <w:rPr>
                <w:sz w:val="24"/>
                <w:szCs w:val="24"/>
              </w:rPr>
              <w:tab/>
            </w:r>
            <w:r w:rsidR="00774D1B" w:rsidRPr="009C04CD">
              <w:rPr>
                <w:sz w:val="24"/>
                <w:szCs w:val="24"/>
              </w:rPr>
              <w:tab/>
              <w:t>кабинет</w:t>
            </w:r>
            <w:hyperlink r:id="rId153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50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0" w:lineRule="exact"/>
              <w:ind w:left="103"/>
              <w:rPr>
                <w:sz w:val="24"/>
                <w:szCs w:val="24"/>
                <w:lang w:val="en-US"/>
              </w:rPr>
            </w:pPr>
            <w:r w:rsidRPr="009C04CD">
              <w:rPr>
                <w:sz w:val="24"/>
                <w:szCs w:val="24"/>
                <w:lang w:val="en-US"/>
              </w:rPr>
              <w:t>34</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b/>
                <w:i/>
                <w:sz w:val="24"/>
                <w:szCs w:val="24"/>
                <w:lang w:val="en-US"/>
              </w:rPr>
            </w:pPr>
            <w:r w:rsidRPr="009C04CD">
              <w:rPr>
                <w:b/>
                <w:i/>
                <w:sz w:val="24"/>
                <w:szCs w:val="24"/>
                <w:lang w:val="en-US"/>
              </w:rPr>
              <w:t>Творческаяработа</w:t>
            </w:r>
          </w:p>
          <w:p w:rsidR="00774D1B" w:rsidRPr="009C04CD" w:rsidRDefault="00774D1B">
            <w:pPr>
              <w:pStyle w:val="TableParagraph"/>
              <w:spacing w:line="241" w:lineRule="exact"/>
              <w:rPr>
                <w:sz w:val="24"/>
                <w:szCs w:val="24"/>
                <w:lang w:val="en-US"/>
              </w:rPr>
            </w:pPr>
            <w:r w:rsidRPr="009C04CD">
              <w:rPr>
                <w:sz w:val="24"/>
                <w:szCs w:val="24"/>
                <w:lang w:val="en-US"/>
              </w:rPr>
              <w:t>Составляем</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52"/>
                <w:tab w:val="left" w:pos="2695"/>
              </w:tabs>
              <w:spacing w:line="239" w:lineRule="exact"/>
              <w:ind w:left="109"/>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43" w:lineRule="exact"/>
              <w:ind w:left="109"/>
              <w:rPr>
                <w:sz w:val="24"/>
                <w:szCs w:val="24"/>
              </w:rPr>
            </w:pPr>
            <w:r w:rsidRPr="009C04CD">
              <w:rPr>
                <w:sz w:val="24"/>
                <w:szCs w:val="24"/>
              </w:rPr>
              <w:t>образовательныхресурсов»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13688"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8"/>
        <w:gridCol w:w="3448"/>
        <w:gridCol w:w="2694"/>
        <w:gridCol w:w="6378"/>
      </w:tblGrid>
      <w:tr w:rsidR="00774D1B" w:rsidRPr="009C04CD" w:rsidTr="002F265E">
        <w:trPr>
          <w:trHeight w:val="3286"/>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4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right="896"/>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D00A05">
            <w:pPr>
              <w:pStyle w:val="TableParagraph"/>
              <w:spacing w:line="238" w:lineRule="exact"/>
              <w:ind w:left="109"/>
              <w:rPr>
                <w:sz w:val="24"/>
                <w:szCs w:val="24"/>
                <w:lang w:val="en-US"/>
              </w:rPr>
            </w:pPr>
            <w:hyperlink r:id="rId1533" w:history="1">
              <w:r w:rsidR="00774D1B" w:rsidRPr="009C04CD">
                <w:rPr>
                  <w:rStyle w:val="a7"/>
                  <w:color w:val="0066CC"/>
                  <w:sz w:val="24"/>
                  <w:szCs w:val="24"/>
                  <w:lang w:val="en-US"/>
                </w:rPr>
                <w:t>http://school-collektion.edu/ru</w:t>
              </w:r>
            </w:hyperlink>
          </w:p>
          <w:p w:rsidR="00774D1B" w:rsidRPr="009C04CD" w:rsidRDefault="00D00A05">
            <w:pPr>
              <w:pStyle w:val="TableParagraph"/>
              <w:spacing w:line="252" w:lineRule="exact"/>
              <w:ind w:left="109"/>
              <w:rPr>
                <w:sz w:val="24"/>
                <w:szCs w:val="24"/>
                <w:lang w:val="en-US"/>
              </w:rPr>
            </w:pPr>
            <w:hyperlink r:id="rId1534" w:history="1">
              <w:r w:rsidR="00774D1B" w:rsidRPr="009C04CD">
                <w:rPr>
                  <w:rStyle w:val="a7"/>
                  <w:color w:val="0066CC"/>
                  <w:sz w:val="24"/>
                  <w:szCs w:val="24"/>
                  <w:lang w:val="en-US"/>
                </w:rPr>
                <w:t>https://uchi.ru/teachers/lk/main</w:t>
              </w:r>
            </w:hyperlink>
          </w:p>
          <w:p w:rsidR="00774D1B" w:rsidRPr="00163E75" w:rsidRDefault="00774D1B">
            <w:pPr>
              <w:pStyle w:val="TableParagraph"/>
              <w:tabs>
                <w:tab w:val="left" w:pos="1724"/>
                <w:tab w:val="left" w:pos="3012"/>
                <w:tab w:val="left" w:pos="3331"/>
              </w:tabs>
              <w:spacing w:before="3"/>
              <w:ind w:left="109" w:right="99"/>
              <w:rPr>
                <w:sz w:val="24"/>
                <w:szCs w:val="24"/>
                <w:lang w:val="en-US"/>
              </w:rPr>
            </w:pPr>
            <w:r w:rsidRPr="009C04CD">
              <w:rPr>
                <w:sz w:val="24"/>
                <w:szCs w:val="24"/>
              </w:rPr>
              <w:t>Библиотека</w:t>
            </w:r>
            <w:r w:rsidRPr="00163E75">
              <w:rPr>
                <w:sz w:val="24"/>
                <w:szCs w:val="24"/>
                <w:lang w:val="en-US"/>
              </w:rPr>
              <w:tab/>
            </w:r>
            <w:r w:rsidRPr="009C04CD">
              <w:rPr>
                <w:sz w:val="24"/>
                <w:szCs w:val="24"/>
              </w:rPr>
              <w:t>материалов</w:t>
            </w:r>
            <w:r w:rsidRPr="00163E75">
              <w:rPr>
                <w:sz w:val="24"/>
                <w:szCs w:val="24"/>
                <w:lang w:val="en-US"/>
              </w:rPr>
              <w:tab/>
            </w:r>
            <w:r w:rsidRPr="00163E75">
              <w:rPr>
                <w:sz w:val="24"/>
                <w:szCs w:val="24"/>
                <w:lang w:val="en-US"/>
              </w:rPr>
              <w:tab/>
            </w:r>
            <w:r w:rsidRPr="009C04CD">
              <w:rPr>
                <w:spacing w:val="-1"/>
                <w:sz w:val="24"/>
                <w:szCs w:val="24"/>
              </w:rPr>
              <w:t>для</w:t>
            </w:r>
            <w:r w:rsidRPr="009C04CD">
              <w:rPr>
                <w:sz w:val="24"/>
                <w:szCs w:val="24"/>
              </w:rPr>
              <w:t>начальной</w:t>
            </w:r>
            <w:r w:rsidRPr="00163E75">
              <w:rPr>
                <w:sz w:val="24"/>
                <w:szCs w:val="24"/>
                <w:lang w:val="en-US"/>
              </w:rPr>
              <w:tab/>
            </w:r>
            <w:r w:rsidRPr="00163E75">
              <w:rPr>
                <w:sz w:val="24"/>
                <w:szCs w:val="24"/>
                <w:lang w:val="en-US"/>
              </w:rPr>
              <w:tab/>
            </w:r>
            <w:r w:rsidRPr="009C04CD">
              <w:rPr>
                <w:spacing w:val="-1"/>
                <w:sz w:val="24"/>
                <w:szCs w:val="24"/>
              </w:rPr>
              <w:t>школы</w:t>
            </w:r>
          </w:p>
          <w:p w:rsidR="00774D1B" w:rsidRPr="00163E75" w:rsidRDefault="00D00A05">
            <w:pPr>
              <w:pStyle w:val="TableParagraph"/>
              <w:tabs>
                <w:tab w:val="left" w:pos="2056"/>
                <w:tab w:val="left" w:pos="2908"/>
              </w:tabs>
              <w:ind w:left="109" w:right="96"/>
              <w:rPr>
                <w:sz w:val="24"/>
                <w:szCs w:val="24"/>
                <w:lang w:val="en-US"/>
              </w:rPr>
            </w:pPr>
            <w:hyperlink r:id="rId1535"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nachalka</w:t>
              </w:r>
              <w:r w:rsidR="00774D1B" w:rsidRPr="00163E75">
                <w:rPr>
                  <w:rStyle w:val="a7"/>
                  <w:color w:val="0066CC"/>
                  <w:sz w:val="24"/>
                  <w:szCs w:val="24"/>
                  <w:lang w:val="en-US"/>
                </w:rPr>
                <w:t>.</w:t>
              </w:r>
              <w:r w:rsidR="00774D1B" w:rsidRPr="009C04CD">
                <w:rPr>
                  <w:rStyle w:val="a7"/>
                  <w:color w:val="0066CC"/>
                  <w:sz w:val="24"/>
                  <w:szCs w:val="24"/>
                  <w:lang w:val="en-US"/>
                </w:rPr>
                <w:t>com</w:t>
              </w:r>
              <w:r w:rsidR="00774D1B" w:rsidRPr="00163E75">
                <w:rPr>
                  <w:rStyle w:val="a7"/>
                  <w:color w:val="0066CC"/>
                  <w:sz w:val="24"/>
                  <w:szCs w:val="24"/>
                  <w:lang w:val="en-US"/>
                </w:rPr>
                <w:t>/</w:t>
              </w:r>
              <w:r w:rsidR="00774D1B" w:rsidRPr="009C04CD">
                <w:rPr>
                  <w:rStyle w:val="a7"/>
                  <w:color w:val="0066CC"/>
                  <w:sz w:val="24"/>
                  <w:szCs w:val="24"/>
                  <w:lang w:val="en-US"/>
                </w:rPr>
                <w:t>biblioteka</w:t>
              </w:r>
            </w:hyperlink>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163E75">
              <w:rPr>
                <w:sz w:val="24"/>
                <w:szCs w:val="24"/>
                <w:lang w:val="en-US"/>
              </w:rPr>
              <w:t>.</w:t>
            </w:r>
            <w:r w:rsidR="00774D1B" w:rsidRPr="009C04CD">
              <w:rPr>
                <w:sz w:val="24"/>
                <w:szCs w:val="24"/>
                <w:lang w:val="en-US"/>
              </w:rPr>
              <w:t>eu</w:t>
            </w:r>
            <w:r w:rsidR="00774D1B" w:rsidRPr="00163E75">
              <w:rPr>
                <w:sz w:val="24"/>
                <w:szCs w:val="24"/>
                <w:lang w:val="en-US"/>
              </w:rPr>
              <w:t>:</w:t>
            </w:r>
            <w:r w:rsidR="00774D1B" w:rsidRPr="00163E75">
              <w:rPr>
                <w:sz w:val="24"/>
                <w:szCs w:val="24"/>
                <w:lang w:val="en-US"/>
              </w:rPr>
              <w:tab/>
            </w:r>
            <w:r w:rsidR="00774D1B" w:rsidRPr="009C04CD">
              <w:rPr>
                <w:sz w:val="24"/>
                <w:szCs w:val="24"/>
              </w:rPr>
              <w:t>информационно</w:t>
            </w:r>
            <w:r w:rsidR="00774D1B" w:rsidRPr="00163E75">
              <w:rPr>
                <w:sz w:val="24"/>
                <w:szCs w:val="24"/>
                <w:lang w:val="en-US"/>
              </w:rPr>
              <w:t>-</w:t>
            </w:r>
            <w:r w:rsidR="00774D1B" w:rsidRPr="009C04CD">
              <w:rPr>
                <w:sz w:val="24"/>
                <w:szCs w:val="24"/>
              </w:rPr>
              <w:t>методический</w:t>
            </w:r>
            <w:r w:rsidR="00774D1B" w:rsidRPr="00163E75">
              <w:rPr>
                <w:sz w:val="24"/>
                <w:szCs w:val="24"/>
                <w:lang w:val="en-US"/>
              </w:rPr>
              <w:tab/>
            </w:r>
            <w:r w:rsidR="00774D1B" w:rsidRPr="00163E75">
              <w:rPr>
                <w:sz w:val="24"/>
                <w:szCs w:val="24"/>
                <w:lang w:val="en-US"/>
              </w:rPr>
              <w:tab/>
            </w:r>
            <w:r w:rsidR="00774D1B" w:rsidRPr="009C04CD">
              <w:rPr>
                <w:sz w:val="24"/>
                <w:szCs w:val="24"/>
              </w:rPr>
              <w:t>кабинет</w:t>
            </w:r>
            <w:hyperlink r:id="rId1536" w:history="1">
              <w:r w:rsidR="00774D1B" w:rsidRPr="009C04CD">
                <w:rPr>
                  <w:rStyle w:val="a7"/>
                  <w:color w:val="0066CC"/>
                  <w:sz w:val="24"/>
                  <w:szCs w:val="24"/>
                  <w:lang w:val="en-US"/>
                </w:rPr>
                <w:t>http</w:t>
              </w:r>
              <w:r w:rsidR="00774D1B" w:rsidRPr="00163E75">
                <w:rPr>
                  <w:rStyle w:val="a7"/>
                  <w:color w:val="0066CC"/>
                  <w:sz w:val="24"/>
                  <w:szCs w:val="24"/>
                  <w:lang w:val="en-US"/>
                </w:rPr>
                <w:t>://</w:t>
              </w:r>
              <w:r w:rsidR="00774D1B" w:rsidRPr="009C04CD">
                <w:rPr>
                  <w:rStyle w:val="a7"/>
                  <w:color w:val="0066CC"/>
                  <w:sz w:val="24"/>
                  <w:szCs w:val="24"/>
                  <w:lang w:val="en-US"/>
                </w:rPr>
                <w:t>www</w:t>
              </w:r>
              <w:r w:rsidR="00774D1B" w:rsidRPr="00163E75">
                <w:rPr>
                  <w:rStyle w:val="a7"/>
                  <w:color w:val="0066CC"/>
                  <w:sz w:val="24"/>
                  <w:szCs w:val="24"/>
                  <w:lang w:val="en-US"/>
                </w:rPr>
                <w:t>.</w:t>
              </w:r>
              <w:r w:rsidR="00774D1B" w:rsidRPr="009C04CD">
                <w:rPr>
                  <w:rStyle w:val="a7"/>
                  <w:color w:val="0066CC"/>
                  <w:sz w:val="24"/>
                  <w:szCs w:val="24"/>
                  <w:lang w:val="en-US"/>
                </w:rPr>
                <w:t>metodkabinet</w:t>
              </w:r>
              <w:r w:rsidR="00774D1B" w:rsidRPr="00163E75">
                <w:rPr>
                  <w:rStyle w:val="a7"/>
                  <w:color w:val="0066CC"/>
                  <w:sz w:val="24"/>
                  <w:szCs w:val="24"/>
                  <w:lang w:val="en-US"/>
                </w:rPr>
                <w:t>.</w:t>
              </w:r>
              <w:r w:rsidR="00774D1B" w:rsidRPr="009C04CD">
                <w:rPr>
                  <w:rStyle w:val="a7"/>
                  <w:color w:val="0066CC"/>
                  <w:sz w:val="24"/>
                  <w:szCs w:val="24"/>
                  <w:lang w:val="en-US"/>
                </w:rPr>
                <w:t>eu</w:t>
              </w:r>
              <w:r w:rsidR="00774D1B" w:rsidRPr="00163E75">
                <w:rPr>
                  <w:rStyle w:val="a7"/>
                  <w:color w:val="0066CC"/>
                  <w:sz w:val="24"/>
                  <w:szCs w:val="24"/>
                  <w:lang w:val="en-US"/>
                </w:rPr>
                <w:t>/</w:t>
              </w:r>
            </w:hyperlink>
          </w:p>
        </w:tc>
      </w:tr>
    </w:tbl>
    <w:p w:rsidR="00B73C32" w:rsidRPr="00163E75" w:rsidRDefault="00B73C32" w:rsidP="00B73C32">
      <w:pPr>
        <w:rPr>
          <w:rFonts w:ascii="Times New Roman" w:hAnsi="Times New Roman" w:cs="Times New Roman"/>
          <w:sz w:val="24"/>
          <w:szCs w:val="24"/>
        </w:rPr>
      </w:pPr>
    </w:p>
    <w:p w:rsidR="00B73C32" w:rsidRPr="00163E75" w:rsidRDefault="00B73C32" w:rsidP="00B73C32">
      <w:pPr>
        <w:rPr>
          <w:rFonts w:ascii="Times New Roman" w:hAnsi="Times New Roman" w:cs="Times New Roman"/>
          <w:sz w:val="24"/>
          <w:szCs w:val="24"/>
        </w:rPr>
      </w:pPr>
    </w:p>
    <w:p w:rsidR="00B73C32" w:rsidRPr="00163E75" w:rsidRDefault="00B73C32" w:rsidP="00B73C32">
      <w:pPr>
        <w:jc w:val="center"/>
        <w:rPr>
          <w:rFonts w:ascii="Times New Roman" w:hAnsi="Times New Roman" w:cs="Times New Roman"/>
          <w:b/>
          <w:bCs/>
          <w:sz w:val="24"/>
          <w:szCs w:val="24"/>
        </w:rPr>
      </w:pPr>
    </w:p>
    <w:p w:rsidR="00B73C32" w:rsidRPr="00163E75" w:rsidRDefault="00B73C32" w:rsidP="00B73C32">
      <w:pPr>
        <w:jc w:val="center"/>
        <w:rPr>
          <w:rFonts w:ascii="Times New Roman" w:hAnsi="Times New Roman" w:cs="Times New Roman"/>
          <w:b/>
          <w:bCs/>
          <w:sz w:val="24"/>
          <w:szCs w:val="24"/>
        </w:rPr>
      </w:pPr>
    </w:p>
    <w:p w:rsidR="00B73C32" w:rsidRPr="00163E75" w:rsidRDefault="00B73C32" w:rsidP="00B73C32">
      <w:pPr>
        <w:spacing w:after="0"/>
        <w:jc w:val="both"/>
        <w:rPr>
          <w:rFonts w:ascii="Times New Roman" w:hAnsi="Times New Roman" w:cs="Times New Roman"/>
          <w:sz w:val="24"/>
          <w:szCs w:val="24"/>
        </w:rPr>
      </w:pPr>
    </w:p>
    <w:sectPr w:rsidR="00B73C32" w:rsidRPr="00163E75" w:rsidSect="000241E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MT">
    <w:altName w:val="Arial"/>
    <w:charset w:val="01"/>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nsid w:val="FFFFFF7F"/>
    <w:multiLevelType w:val="singleLevel"/>
    <w:tmpl w:val="38441652"/>
    <w:lvl w:ilvl="0">
      <w:start w:val="1"/>
      <w:numFmt w:val="decimal"/>
      <w:pStyle w:val="2"/>
      <w:lvlText w:val="%1."/>
      <w:lvlJc w:val="left"/>
      <w:pPr>
        <w:tabs>
          <w:tab w:val="num" w:pos="720"/>
        </w:tabs>
        <w:ind w:left="720" w:hanging="360"/>
      </w:pPr>
    </w:lvl>
  </w:abstractNum>
  <w:abstractNum w:abstractNumId="2">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nsid w:val="FFFFFF88"/>
    <w:multiLevelType w:val="singleLevel"/>
    <w:tmpl w:val="D0A62B40"/>
    <w:lvl w:ilvl="0">
      <w:start w:val="1"/>
      <w:numFmt w:val="decimal"/>
      <w:pStyle w:val="a"/>
      <w:lvlText w:val="%1."/>
      <w:lvlJc w:val="left"/>
      <w:pPr>
        <w:tabs>
          <w:tab w:val="num" w:pos="360"/>
        </w:tabs>
        <w:ind w:left="360" w:hanging="360"/>
      </w:pPr>
    </w:lvl>
  </w:abstractNum>
  <w:abstractNum w:abstractNumId="5">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nsid w:val="004D3F4E"/>
    <w:multiLevelType w:val="multilevel"/>
    <w:tmpl w:val="C94A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0B07E38"/>
    <w:multiLevelType w:val="multilevel"/>
    <w:tmpl w:val="DF844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E32EE0"/>
    <w:multiLevelType w:val="multilevel"/>
    <w:tmpl w:val="184C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1217534"/>
    <w:multiLevelType w:val="multilevel"/>
    <w:tmpl w:val="52421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22460A8"/>
    <w:multiLevelType w:val="multilevel"/>
    <w:tmpl w:val="93C2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3975E36"/>
    <w:multiLevelType w:val="hybridMultilevel"/>
    <w:tmpl w:val="2638A94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3A5014E"/>
    <w:multiLevelType w:val="hybridMultilevel"/>
    <w:tmpl w:val="015EC7A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3D94EE1"/>
    <w:multiLevelType w:val="hybridMultilevel"/>
    <w:tmpl w:val="A4AE13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0498761C"/>
    <w:multiLevelType w:val="hybridMultilevel"/>
    <w:tmpl w:val="DD00FB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04A673AD"/>
    <w:multiLevelType w:val="multilevel"/>
    <w:tmpl w:val="0510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04B00BD1"/>
    <w:multiLevelType w:val="multilevel"/>
    <w:tmpl w:val="E93C5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4C40D4C"/>
    <w:multiLevelType w:val="multilevel"/>
    <w:tmpl w:val="80E42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75C092E"/>
    <w:multiLevelType w:val="multilevel"/>
    <w:tmpl w:val="BA780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784123E"/>
    <w:multiLevelType w:val="multilevel"/>
    <w:tmpl w:val="1118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08DA4F94"/>
    <w:multiLevelType w:val="multilevel"/>
    <w:tmpl w:val="586A4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AA8754F"/>
    <w:multiLevelType w:val="multilevel"/>
    <w:tmpl w:val="511C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0B59146F"/>
    <w:multiLevelType w:val="multilevel"/>
    <w:tmpl w:val="59EC3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C682C68"/>
    <w:multiLevelType w:val="multilevel"/>
    <w:tmpl w:val="82D81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F4D3A5D"/>
    <w:multiLevelType w:val="multilevel"/>
    <w:tmpl w:val="A2F66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0054BCC"/>
    <w:multiLevelType w:val="multilevel"/>
    <w:tmpl w:val="28B4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1092531C"/>
    <w:multiLevelType w:val="multilevel"/>
    <w:tmpl w:val="2186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14472F0C"/>
    <w:multiLevelType w:val="multilevel"/>
    <w:tmpl w:val="2D02F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614278A"/>
    <w:multiLevelType w:val="multilevel"/>
    <w:tmpl w:val="121C3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625450D"/>
    <w:multiLevelType w:val="multilevel"/>
    <w:tmpl w:val="7D9A1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6A27D36"/>
    <w:multiLevelType w:val="multilevel"/>
    <w:tmpl w:val="95C40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7CF17EF"/>
    <w:multiLevelType w:val="multilevel"/>
    <w:tmpl w:val="B5B22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187033F3"/>
    <w:multiLevelType w:val="multilevel"/>
    <w:tmpl w:val="7D18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18774612"/>
    <w:multiLevelType w:val="multilevel"/>
    <w:tmpl w:val="AB9E5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9645A2C"/>
    <w:multiLevelType w:val="multilevel"/>
    <w:tmpl w:val="195C26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9882C01"/>
    <w:multiLevelType w:val="hybridMultilevel"/>
    <w:tmpl w:val="B0F42C32"/>
    <w:lvl w:ilvl="0" w:tplc="F5508FEA">
      <w:numFmt w:val="bullet"/>
      <w:lvlText w:val=""/>
      <w:lvlJc w:val="left"/>
      <w:pPr>
        <w:ind w:left="701" w:hanging="339"/>
      </w:pPr>
      <w:rPr>
        <w:rFonts w:ascii="Wingdings" w:eastAsia="Wingdings" w:hAnsi="Wingdings" w:cs="Wingdings" w:hint="default"/>
        <w:w w:val="98"/>
        <w:sz w:val="20"/>
        <w:szCs w:val="20"/>
        <w:lang w:val="ru-RU" w:eastAsia="en-US" w:bidi="ar-SA"/>
      </w:rPr>
    </w:lvl>
    <w:lvl w:ilvl="1" w:tplc="66648F4A">
      <w:numFmt w:val="bullet"/>
      <w:lvlText w:val="•"/>
      <w:lvlJc w:val="left"/>
      <w:pPr>
        <w:ind w:left="1281" w:hanging="339"/>
      </w:pPr>
      <w:rPr>
        <w:lang w:val="ru-RU" w:eastAsia="en-US" w:bidi="ar-SA"/>
      </w:rPr>
    </w:lvl>
    <w:lvl w:ilvl="2" w:tplc="84D214E4">
      <w:numFmt w:val="bullet"/>
      <w:lvlText w:val="•"/>
      <w:lvlJc w:val="left"/>
      <w:pPr>
        <w:ind w:left="1862" w:hanging="339"/>
      </w:pPr>
      <w:rPr>
        <w:lang w:val="ru-RU" w:eastAsia="en-US" w:bidi="ar-SA"/>
      </w:rPr>
    </w:lvl>
    <w:lvl w:ilvl="3" w:tplc="F4E451C6">
      <w:numFmt w:val="bullet"/>
      <w:lvlText w:val="•"/>
      <w:lvlJc w:val="left"/>
      <w:pPr>
        <w:ind w:left="2443" w:hanging="339"/>
      </w:pPr>
      <w:rPr>
        <w:lang w:val="ru-RU" w:eastAsia="en-US" w:bidi="ar-SA"/>
      </w:rPr>
    </w:lvl>
    <w:lvl w:ilvl="4" w:tplc="8E18D282">
      <w:numFmt w:val="bullet"/>
      <w:lvlText w:val="•"/>
      <w:lvlJc w:val="left"/>
      <w:pPr>
        <w:ind w:left="3024" w:hanging="339"/>
      </w:pPr>
      <w:rPr>
        <w:lang w:val="ru-RU" w:eastAsia="en-US" w:bidi="ar-SA"/>
      </w:rPr>
    </w:lvl>
    <w:lvl w:ilvl="5" w:tplc="413AB930">
      <w:numFmt w:val="bullet"/>
      <w:lvlText w:val="•"/>
      <w:lvlJc w:val="left"/>
      <w:pPr>
        <w:ind w:left="3605" w:hanging="339"/>
      </w:pPr>
      <w:rPr>
        <w:lang w:val="ru-RU" w:eastAsia="en-US" w:bidi="ar-SA"/>
      </w:rPr>
    </w:lvl>
    <w:lvl w:ilvl="6" w:tplc="1E32BE14">
      <w:numFmt w:val="bullet"/>
      <w:lvlText w:val="•"/>
      <w:lvlJc w:val="left"/>
      <w:pPr>
        <w:ind w:left="4186" w:hanging="339"/>
      </w:pPr>
      <w:rPr>
        <w:lang w:val="ru-RU" w:eastAsia="en-US" w:bidi="ar-SA"/>
      </w:rPr>
    </w:lvl>
    <w:lvl w:ilvl="7" w:tplc="BCEE6E98">
      <w:numFmt w:val="bullet"/>
      <w:lvlText w:val="•"/>
      <w:lvlJc w:val="left"/>
      <w:pPr>
        <w:ind w:left="4767" w:hanging="339"/>
      </w:pPr>
      <w:rPr>
        <w:lang w:val="ru-RU" w:eastAsia="en-US" w:bidi="ar-SA"/>
      </w:rPr>
    </w:lvl>
    <w:lvl w:ilvl="8" w:tplc="17766B1C">
      <w:numFmt w:val="bullet"/>
      <w:lvlText w:val="•"/>
      <w:lvlJc w:val="left"/>
      <w:pPr>
        <w:ind w:left="5348" w:hanging="339"/>
      </w:pPr>
      <w:rPr>
        <w:lang w:val="ru-RU" w:eastAsia="en-US" w:bidi="ar-SA"/>
      </w:rPr>
    </w:lvl>
  </w:abstractNum>
  <w:abstractNum w:abstractNumId="36">
    <w:nsid w:val="19B20016"/>
    <w:multiLevelType w:val="hybridMultilevel"/>
    <w:tmpl w:val="13A4ECF0"/>
    <w:lvl w:ilvl="0" w:tplc="5A22458E">
      <w:numFmt w:val="bullet"/>
      <w:lvlText w:val=""/>
      <w:lvlJc w:val="left"/>
      <w:pPr>
        <w:ind w:left="460" w:hanging="360"/>
      </w:pPr>
      <w:rPr>
        <w:rFonts w:ascii="Wingdings" w:eastAsia="Wingdings" w:hAnsi="Wingdings" w:cs="Wingdings" w:hint="default"/>
        <w:w w:val="100"/>
        <w:sz w:val="22"/>
        <w:szCs w:val="22"/>
        <w:lang w:val="ru-RU" w:eastAsia="en-US" w:bidi="ar-SA"/>
      </w:rPr>
    </w:lvl>
    <w:lvl w:ilvl="1" w:tplc="EEACD464">
      <w:numFmt w:val="bullet"/>
      <w:lvlText w:val="•"/>
      <w:lvlJc w:val="left"/>
      <w:pPr>
        <w:ind w:left="1442" w:hanging="360"/>
      </w:pPr>
      <w:rPr>
        <w:lang w:val="ru-RU" w:eastAsia="en-US" w:bidi="ar-SA"/>
      </w:rPr>
    </w:lvl>
    <w:lvl w:ilvl="2" w:tplc="B98CAD2A">
      <w:numFmt w:val="bullet"/>
      <w:lvlText w:val="•"/>
      <w:lvlJc w:val="left"/>
      <w:pPr>
        <w:ind w:left="2425" w:hanging="360"/>
      </w:pPr>
      <w:rPr>
        <w:lang w:val="ru-RU" w:eastAsia="en-US" w:bidi="ar-SA"/>
      </w:rPr>
    </w:lvl>
    <w:lvl w:ilvl="3" w:tplc="B12C6CAE">
      <w:numFmt w:val="bullet"/>
      <w:lvlText w:val="•"/>
      <w:lvlJc w:val="left"/>
      <w:pPr>
        <w:ind w:left="3408" w:hanging="360"/>
      </w:pPr>
      <w:rPr>
        <w:lang w:val="ru-RU" w:eastAsia="en-US" w:bidi="ar-SA"/>
      </w:rPr>
    </w:lvl>
    <w:lvl w:ilvl="4" w:tplc="C02E1D70">
      <w:numFmt w:val="bullet"/>
      <w:lvlText w:val="•"/>
      <w:lvlJc w:val="left"/>
      <w:pPr>
        <w:ind w:left="4391" w:hanging="360"/>
      </w:pPr>
      <w:rPr>
        <w:lang w:val="ru-RU" w:eastAsia="en-US" w:bidi="ar-SA"/>
      </w:rPr>
    </w:lvl>
    <w:lvl w:ilvl="5" w:tplc="C080A504">
      <w:numFmt w:val="bullet"/>
      <w:lvlText w:val="•"/>
      <w:lvlJc w:val="left"/>
      <w:pPr>
        <w:ind w:left="5374" w:hanging="360"/>
      </w:pPr>
      <w:rPr>
        <w:lang w:val="ru-RU" w:eastAsia="en-US" w:bidi="ar-SA"/>
      </w:rPr>
    </w:lvl>
    <w:lvl w:ilvl="6" w:tplc="31A4AA8A">
      <w:numFmt w:val="bullet"/>
      <w:lvlText w:val="•"/>
      <w:lvlJc w:val="left"/>
      <w:pPr>
        <w:ind w:left="6356" w:hanging="360"/>
      </w:pPr>
      <w:rPr>
        <w:lang w:val="ru-RU" w:eastAsia="en-US" w:bidi="ar-SA"/>
      </w:rPr>
    </w:lvl>
    <w:lvl w:ilvl="7" w:tplc="EA08EFEA">
      <w:numFmt w:val="bullet"/>
      <w:lvlText w:val="•"/>
      <w:lvlJc w:val="left"/>
      <w:pPr>
        <w:ind w:left="7339" w:hanging="360"/>
      </w:pPr>
      <w:rPr>
        <w:lang w:val="ru-RU" w:eastAsia="en-US" w:bidi="ar-SA"/>
      </w:rPr>
    </w:lvl>
    <w:lvl w:ilvl="8" w:tplc="9B6CFCF2">
      <w:numFmt w:val="bullet"/>
      <w:lvlText w:val="•"/>
      <w:lvlJc w:val="left"/>
      <w:pPr>
        <w:ind w:left="8322" w:hanging="360"/>
      </w:pPr>
      <w:rPr>
        <w:lang w:val="ru-RU" w:eastAsia="en-US" w:bidi="ar-SA"/>
      </w:rPr>
    </w:lvl>
  </w:abstractNum>
  <w:abstractNum w:abstractNumId="37">
    <w:nsid w:val="1A6247D6"/>
    <w:multiLevelType w:val="hybridMultilevel"/>
    <w:tmpl w:val="E862974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1AF85A81"/>
    <w:multiLevelType w:val="multilevel"/>
    <w:tmpl w:val="8B10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1B9671B0"/>
    <w:multiLevelType w:val="multilevel"/>
    <w:tmpl w:val="848E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1F2F7F6F"/>
    <w:multiLevelType w:val="hybridMultilevel"/>
    <w:tmpl w:val="5712D5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1F9259DC"/>
    <w:multiLevelType w:val="hybridMultilevel"/>
    <w:tmpl w:val="B8DECF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232323ED"/>
    <w:multiLevelType w:val="multilevel"/>
    <w:tmpl w:val="EA22A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5FD0C3D"/>
    <w:multiLevelType w:val="multilevel"/>
    <w:tmpl w:val="40A2E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6831686"/>
    <w:multiLevelType w:val="multilevel"/>
    <w:tmpl w:val="97949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6C92125"/>
    <w:multiLevelType w:val="multilevel"/>
    <w:tmpl w:val="8EC6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283D776B"/>
    <w:multiLevelType w:val="hybridMultilevel"/>
    <w:tmpl w:val="4032316E"/>
    <w:lvl w:ilvl="0" w:tplc="04190001">
      <w:start w:val="1"/>
      <w:numFmt w:val="bullet"/>
      <w:lvlText w:val=""/>
      <w:lvlJc w:val="left"/>
      <w:pPr>
        <w:ind w:left="1720" w:hanging="360"/>
      </w:pPr>
      <w:rPr>
        <w:rFonts w:ascii="Symbol" w:hAnsi="Symbol" w:hint="default"/>
      </w:rPr>
    </w:lvl>
    <w:lvl w:ilvl="1" w:tplc="04190003" w:tentative="1">
      <w:start w:val="1"/>
      <w:numFmt w:val="bullet"/>
      <w:lvlText w:val="o"/>
      <w:lvlJc w:val="left"/>
      <w:pPr>
        <w:ind w:left="2440" w:hanging="360"/>
      </w:pPr>
      <w:rPr>
        <w:rFonts w:ascii="Courier New" w:hAnsi="Courier New" w:cs="Courier New" w:hint="default"/>
      </w:rPr>
    </w:lvl>
    <w:lvl w:ilvl="2" w:tplc="04190005" w:tentative="1">
      <w:start w:val="1"/>
      <w:numFmt w:val="bullet"/>
      <w:lvlText w:val=""/>
      <w:lvlJc w:val="left"/>
      <w:pPr>
        <w:ind w:left="3160" w:hanging="360"/>
      </w:pPr>
      <w:rPr>
        <w:rFonts w:ascii="Wingdings" w:hAnsi="Wingdings" w:hint="default"/>
      </w:rPr>
    </w:lvl>
    <w:lvl w:ilvl="3" w:tplc="04190001" w:tentative="1">
      <w:start w:val="1"/>
      <w:numFmt w:val="bullet"/>
      <w:lvlText w:val=""/>
      <w:lvlJc w:val="left"/>
      <w:pPr>
        <w:ind w:left="3880" w:hanging="360"/>
      </w:pPr>
      <w:rPr>
        <w:rFonts w:ascii="Symbol" w:hAnsi="Symbol" w:hint="default"/>
      </w:rPr>
    </w:lvl>
    <w:lvl w:ilvl="4" w:tplc="04190003" w:tentative="1">
      <w:start w:val="1"/>
      <w:numFmt w:val="bullet"/>
      <w:lvlText w:val="o"/>
      <w:lvlJc w:val="left"/>
      <w:pPr>
        <w:ind w:left="4600" w:hanging="360"/>
      </w:pPr>
      <w:rPr>
        <w:rFonts w:ascii="Courier New" w:hAnsi="Courier New" w:cs="Courier New" w:hint="default"/>
      </w:rPr>
    </w:lvl>
    <w:lvl w:ilvl="5" w:tplc="04190005" w:tentative="1">
      <w:start w:val="1"/>
      <w:numFmt w:val="bullet"/>
      <w:lvlText w:val=""/>
      <w:lvlJc w:val="left"/>
      <w:pPr>
        <w:ind w:left="5320" w:hanging="360"/>
      </w:pPr>
      <w:rPr>
        <w:rFonts w:ascii="Wingdings" w:hAnsi="Wingdings" w:hint="default"/>
      </w:rPr>
    </w:lvl>
    <w:lvl w:ilvl="6" w:tplc="04190001" w:tentative="1">
      <w:start w:val="1"/>
      <w:numFmt w:val="bullet"/>
      <w:lvlText w:val=""/>
      <w:lvlJc w:val="left"/>
      <w:pPr>
        <w:ind w:left="6040" w:hanging="360"/>
      </w:pPr>
      <w:rPr>
        <w:rFonts w:ascii="Symbol" w:hAnsi="Symbol" w:hint="default"/>
      </w:rPr>
    </w:lvl>
    <w:lvl w:ilvl="7" w:tplc="04190003" w:tentative="1">
      <w:start w:val="1"/>
      <w:numFmt w:val="bullet"/>
      <w:lvlText w:val="o"/>
      <w:lvlJc w:val="left"/>
      <w:pPr>
        <w:ind w:left="6760" w:hanging="360"/>
      </w:pPr>
      <w:rPr>
        <w:rFonts w:ascii="Courier New" w:hAnsi="Courier New" w:cs="Courier New" w:hint="default"/>
      </w:rPr>
    </w:lvl>
    <w:lvl w:ilvl="8" w:tplc="04190005" w:tentative="1">
      <w:start w:val="1"/>
      <w:numFmt w:val="bullet"/>
      <w:lvlText w:val=""/>
      <w:lvlJc w:val="left"/>
      <w:pPr>
        <w:ind w:left="7480" w:hanging="360"/>
      </w:pPr>
      <w:rPr>
        <w:rFonts w:ascii="Wingdings" w:hAnsi="Wingdings" w:hint="default"/>
      </w:rPr>
    </w:lvl>
  </w:abstractNum>
  <w:abstractNum w:abstractNumId="47">
    <w:nsid w:val="287129E6"/>
    <w:multiLevelType w:val="multilevel"/>
    <w:tmpl w:val="3B12A5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8AB6C73"/>
    <w:multiLevelType w:val="multilevel"/>
    <w:tmpl w:val="A9A0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29C75F09"/>
    <w:multiLevelType w:val="multilevel"/>
    <w:tmpl w:val="48BCC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9DD2B14"/>
    <w:multiLevelType w:val="hybridMultilevel"/>
    <w:tmpl w:val="E1565C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2A80304D"/>
    <w:multiLevelType w:val="multilevel"/>
    <w:tmpl w:val="594E6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C922431"/>
    <w:multiLevelType w:val="multilevel"/>
    <w:tmpl w:val="439C3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D09761B"/>
    <w:multiLevelType w:val="multilevel"/>
    <w:tmpl w:val="5A96C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F620CD8"/>
    <w:multiLevelType w:val="multilevel"/>
    <w:tmpl w:val="D7F6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30626EF6"/>
    <w:multiLevelType w:val="multilevel"/>
    <w:tmpl w:val="62C0D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0834D29"/>
    <w:multiLevelType w:val="hybridMultilevel"/>
    <w:tmpl w:val="0C6A84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3086521A"/>
    <w:multiLevelType w:val="hybridMultilevel"/>
    <w:tmpl w:val="4E8E086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316F1A7B"/>
    <w:multiLevelType w:val="multilevel"/>
    <w:tmpl w:val="13E8F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22C096F"/>
    <w:multiLevelType w:val="multilevel"/>
    <w:tmpl w:val="4C7A3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3FC17C9"/>
    <w:multiLevelType w:val="multilevel"/>
    <w:tmpl w:val="3D0E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35134697"/>
    <w:multiLevelType w:val="hybridMultilevel"/>
    <w:tmpl w:val="96026118"/>
    <w:lvl w:ilvl="0" w:tplc="42981744">
      <w:start w:val="2"/>
      <w:numFmt w:val="decimal"/>
      <w:lvlText w:val="%1"/>
      <w:lvlJc w:val="left"/>
      <w:pPr>
        <w:ind w:left="808" w:hanging="168"/>
      </w:pPr>
      <w:rPr>
        <w:rFonts w:ascii="Times New Roman" w:eastAsia="Times New Roman" w:hAnsi="Times New Roman" w:cs="Times New Roman" w:hint="default"/>
        <w:b/>
        <w:bCs/>
        <w:w w:val="100"/>
        <w:sz w:val="22"/>
        <w:szCs w:val="22"/>
        <w:lang w:val="ru-RU" w:eastAsia="en-US" w:bidi="ar-SA"/>
      </w:rPr>
    </w:lvl>
    <w:lvl w:ilvl="1" w:tplc="DA0C7F12">
      <w:numFmt w:val="bullet"/>
      <w:lvlText w:val="•"/>
      <w:lvlJc w:val="left"/>
      <w:pPr>
        <w:ind w:left="1748" w:hanging="168"/>
      </w:pPr>
      <w:rPr>
        <w:lang w:val="ru-RU" w:eastAsia="en-US" w:bidi="ar-SA"/>
      </w:rPr>
    </w:lvl>
    <w:lvl w:ilvl="2" w:tplc="6F0E0B66">
      <w:numFmt w:val="bullet"/>
      <w:lvlText w:val="•"/>
      <w:lvlJc w:val="left"/>
      <w:pPr>
        <w:ind w:left="2697" w:hanging="168"/>
      </w:pPr>
      <w:rPr>
        <w:lang w:val="ru-RU" w:eastAsia="en-US" w:bidi="ar-SA"/>
      </w:rPr>
    </w:lvl>
    <w:lvl w:ilvl="3" w:tplc="B44AEDAC">
      <w:numFmt w:val="bullet"/>
      <w:lvlText w:val="•"/>
      <w:lvlJc w:val="left"/>
      <w:pPr>
        <w:ind w:left="3646" w:hanging="168"/>
      </w:pPr>
      <w:rPr>
        <w:lang w:val="ru-RU" w:eastAsia="en-US" w:bidi="ar-SA"/>
      </w:rPr>
    </w:lvl>
    <w:lvl w:ilvl="4" w:tplc="7B502892">
      <w:numFmt w:val="bullet"/>
      <w:lvlText w:val="•"/>
      <w:lvlJc w:val="left"/>
      <w:pPr>
        <w:ind w:left="4595" w:hanging="168"/>
      </w:pPr>
      <w:rPr>
        <w:lang w:val="ru-RU" w:eastAsia="en-US" w:bidi="ar-SA"/>
      </w:rPr>
    </w:lvl>
    <w:lvl w:ilvl="5" w:tplc="F31406D2">
      <w:numFmt w:val="bullet"/>
      <w:lvlText w:val="•"/>
      <w:lvlJc w:val="left"/>
      <w:pPr>
        <w:ind w:left="5544" w:hanging="168"/>
      </w:pPr>
      <w:rPr>
        <w:lang w:val="ru-RU" w:eastAsia="en-US" w:bidi="ar-SA"/>
      </w:rPr>
    </w:lvl>
    <w:lvl w:ilvl="6" w:tplc="1832A056">
      <w:numFmt w:val="bullet"/>
      <w:lvlText w:val="•"/>
      <w:lvlJc w:val="left"/>
      <w:pPr>
        <w:ind w:left="6492" w:hanging="168"/>
      </w:pPr>
      <w:rPr>
        <w:lang w:val="ru-RU" w:eastAsia="en-US" w:bidi="ar-SA"/>
      </w:rPr>
    </w:lvl>
    <w:lvl w:ilvl="7" w:tplc="82044A52">
      <w:numFmt w:val="bullet"/>
      <w:lvlText w:val="•"/>
      <w:lvlJc w:val="left"/>
      <w:pPr>
        <w:ind w:left="7441" w:hanging="168"/>
      </w:pPr>
      <w:rPr>
        <w:lang w:val="ru-RU" w:eastAsia="en-US" w:bidi="ar-SA"/>
      </w:rPr>
    </w:lvl>
    <w:lvl w:ilvl="8" w:tplc="97646FDC">
      <w:numFmt w:val="bullet"/>
      <w:lvlText w:val="•"/>
      <w:lvlJc w:val="left"/>
      <w:pPr>
        <w:ind w:left="8390" w:hanging="168"/>
      </w:pPr>
      <w:rPr>
        <w:lang w:val="ru-RU" w:eastAsia="en-US" w:bidi="ar-SA"/>
      </w:rPr>
    </w:lvl>
  </w:abstractNum>
  <w:abstractNum w:abstractNumId="62">
    <w:nsid w:val="3AA46A48"/>
    <w:multiLevelType w:val="multilevel"/>
    <w:tmpl w:val="1452F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3C6834A5"/>
    <w:multiLevelType w:val="multilevel"/>
    <w:tmpl w:val="9B56D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CDF723C"/>
    <w:multiLevelType w:val="multilevel"/>
    <w:tmpl w:val="80162D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DFE7AC0"/>
    <w:multiLevelType w:val="multilevel"/>
    <w:tmpl w:val="F47CE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3F655920"/>
    <w:multiLevelType w:val="hybridMultilevel"/>
    <w:tmpl w:val="A64E872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7">
    <w:nsid w:val="40A71B2D"/>
    <w:multiLevelType w:val="multilevel"/>
    <w:tmpl w:val="A688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40E01FC1"/>
    <w:multiLevelType w:val="multilevel"/>
    <w:tmpl w:val="DAF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40EF5E46"/>
    <w:multiLevelType w:val="multilevel"/>
    <w:tmpl w:val="B912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nsid w:val="446B0791"/>
    <w:multiLevelType w:val="multilevel"/>
    <w:tmpl w:val="C664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nsid w:val="46381208"/>
    <w:multiLevelType w:val="multilevel"/>
    <w:tmpl w:val="FE92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470D7C4C"/>
    <w:multiLevelType w:val="multilevel"/>
    <w:tmpl w:val="9284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489F4722"/>
    <w:multiLevelType w:val="multilevel"/>
    <w:tmpl w:val="646C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nsid w:val="4A1133C8"/>
    <w:multiLevelType w:val="multilevel"/>
    <w:tmpl w:val="7C622D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4AAA2354"/>
    <w:multiLevelType w:val="multilevel"/>
    <w:tmpl w:val="0794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nsid w:val="4AAC5B05"/>
    <w:multiLevelType w:val="multilevel"/>
    <w:tmpl w:val="2E48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nsid w:val="50092517"/>
    <w:multiLevelType w:val="multilevel"/>
    <w:tmpl w:val="481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50FA52D5"/>
    <w:multiLevelType w:val="multilevel"/>
    <w:tmpl w:val="1644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nsid w:val="514E5F8F"/>
    <w:multiLevelType w:val="multilevel"/>
    <w:tmpl w:val="8B1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528F6E36"/>
    <w:multiLevelType w:val="multilevel"/>
    <w:tmpl w:val="D4B0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nsid w:val="544E0C69"/>
    <w:multiLevelType w:val="multilevel"/>
    <w:tmpl w:val="71E2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nsid w:val="572F0134"/>
    <w:multiLevelType w:val="multilevel"/>
    <w:tmpl w:val="95124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81E4348"/>
    <w:multiLevelType w:val="multilevel"/>
    <w:tmpl w:val="D7A44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999110A"/>
    <w:multiLevelType w:val="multilevel"/>
    <w:tmpl w:val="AF18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nsid w:val="59A73256"/>
    <w:multiLevelType w:val="multilevel"/>
    <w:tmpl w:val="A8AEA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5A27558C"/>
    <w:multiLevelType w:val="multilevel"/>
    <w:tmpl w:val="3AC2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nsid w:val="5A554B56"/>
    <w:multiLevelType w:val="multilevel"/>
    <w:tmpl w:val="F1E6A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nsid w:val="5B7B4B8D"/>
    <w:multiLevelType w:val="hybridMultilevel"/>
    <w:tmpl w:val="3FC4C474"/>
    <w:lvl w:ilvl="0" w:tplc="18B429F6">
      <w:numFmt w:val="bullet"/>
      <w:lvlText w:val="-"/>
      <w:lvlJc w:val="left"/>
      <w:pPr>
        <w:ind w:left="460" w:hanging="360"/>
      </w:pPr>
      <w:rPr>
        <w:rFonts w:ascii="Courier New" w:eastAsia="Courier New" w:hAnsi="Courier New" w:cs="Courier New" w:hint="default"/>
        <w:w w:val="100"/>
        <w:sz w:val="22"/>
        <w:szCs w:val="22"/>
        <w:lang w:val="ru-RU" w:eastAsia="en-US" w:bidi="ar-SA"/>
      </w:rPr>
    </w:lvl>
    <w:lvl w:ilvl="1" w:tplc="2C5C2F7C">
      <w:numFmt w:val="bullet"/>
      <w:lvlText w:val="•"/>
      <w:lvlJc w:val="left"/>
      <w:pPr>
        <w:ind w:left="1442" w:hanging="360"/>
      </w:pPr>
      <w:rPr>
        <w:lang w:val="ru-RU" w:eastAsia="en-US" w:bidi="ar-SA"/>
      </w:rPr>
    </w:lvl>
    <w:lvl w:ilvl="2" w:tplc="2B7A6C50">
      <w:numFmt w:val="bullet"/>
      <w:lvlText w:val="•"/>
      <w:lvlJc w:val="left"/>
      <w:pPr>
        <w:ind w:left="2425" w:hanging="360"/>
      </w:pPr>
      <w:rPr>
        <w:lang w:val="ru-RU" w:eastAsia="en-US" w:bidi="ar-SA"/>
      </w:rPr>
    </w:lvl>
    <w:lvl w:ilvl="3" w:tplc="D3C4C27A">
      <w:numFmt w:val="bullet"/>
      <w:lvlText w:val="•"/>
      <w:lvlJc w:val="left"/>
      <w:pPr>
        <w:ind w:left="3408" w:hanging="360"/>
      </w:pPr>
      <w:rPr>
        <w:lang w:val="ru-RU" w:eastAsia="en-US" w:bidi="ar-SA"/>
      </w:rPr>
    </w:lvl>
    <w:lvl w:ilvl="4" w:tplc="4B1CE182">
      <w:numFmt w:val="bullet"/>
      <w:lvlText w:val="•"/>
      <w:lvlJc w:val="left"/>
      <w:pPr>
        <w:ind w:left="4391" w:hanging="360"/>
      </w:pPr>
      <w:rPr>
        <w:lang w:val="ru-RU" w:eastAsia="en-US" w:bidi="ar-SA"/>
      </w:rPr>
    </w:lvl>
    <w:lvl w:ilvl="5" w:tplc="CDB63A1C">
      <w:numFmt w:val="bullet"/>
      <w:lvlText w:val="•"/>
      <w:lvlJc w:val="left"/>
      <w:pPr>
        <w:ind w:left="5374" w:hanging="360"/>
      </w:pPr>
      <w:rPr>
        <w:lang w:val="ru-RU" w:eastAsia="en-US" w:bidi="ar-SA"/>
      </w:rPr>
    </w:lvl>
    <w:lvl w:ilvl="6" w:tplc="C7E42214">
      <w:numFmt w:val="bullet"/>
      <w:lvlText w:val="•"/>
      <w:lvlJc w:val="left"/>
      <w:pPr>
        <w:ind w:left="6356" w:hanging="360"/>
      </w:pPr>
      <w:rPr>
        <w:lang w:val="ru-RU" w:eastAsia="en-US" w:bidi="ar-SA"/>
      </w:rPr>
    </w:lvl>
    <w:lvl w:ilvl="7" w:tplc="A7A614FC">
      <w:numFmt w:val="bullet"/>
      <w:lvlText w:val="•"/>
      <w:lvlJc w:val="left"/>
      <w:pPr>
        <w:ind w:left="7339" w:hanging="360"/>
      </w:pPr>
      <w:rPr>
        <w:lang w:val="ru-RU" w:eastAsia="en-US" w:bidi="ar-SA"/>
      </w:rPr>
    </w:lvl>
    <w:lvl w:ilvl="8" w:tplc="4E1601EA">
      <w:numFmt w:val="bullet"/>
      <w:lvlText w:val="•"/>
      <w:lvlJc w:val="left"/>
      <w:pPr>
        <w:ind w:left="8322" w:hanging="360"/>
      </w:pPr>
      <w:rPr>
        <w:lang w:val="ru-RU" w:eastAsia="en-US" w:bidi="ar-SA"/>
      </w:rPr>
    </w:lvl>
  </w:abstractNum>
  <w:abstractNum w:abstractNumId="89">
    <w:nsid w:val="5C6547D0"/>
    <w:multiLevelType w:val="multilevel"/>
    <w:tmpl w:val="7A10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5C666E3A"/>
    <w:multiLevelType w:val="multilevel"/>
    <w:tmpl w:val="0D36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nsid w:val="5D096720"/>
    <w:multiLevelType w:val="multilevel"/>
    <w:tmpl w:val="EFF6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nsid w:val="5DB12871"/>
    <w:multiLevelType w:val="multilevel"/>
    <w:tmpl w:val="8542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nsid w:val="5FE056B2"/>
    <w:multiLevelType w:val="hybridMultilevel"/>
    <w:tmpl w:val="44225B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600E5485"/>
    <w:multiLevelType w:val="multilevel"/>
    <w:tmpl w:val="77009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0A13A68"/>
    <w:multiLevelType w:val="multilevel"/>
    <w:tmpl w:val="ADFC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nsid w:val="60B00E66"/>
    <w:multiLevelType w:val="multilevel"/>
    <w:tmpl w:val="0D885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nsid w:val="61780C5D"/>
    <w:multiLevelType w:val="hybridMultilevel"/>
    <w:tmpl w:val="1D742A2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8">
    <w:nsid w:val="61931C2F"/>
    <w:multiLevelType w:val="multilevel"/>
    <w:tmpl w:val="FC12DB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1D27660"/>
    <w:multiLevelType w:val="hybridMultilevel"/>
    <w:tmpl w:val="3C7A6E9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0">
    <w:nsid w:val="64D05669"/>
    <w:multiLevelType w:val="multilevel"/>
    <w:tmpl w:val="7DB6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nsid w:val="6544407E"/>
    <w:multiLevelType w:val="multilevel"/>
    <w:tmpl w:val="DFE87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5C86A14"/>
    <w:multiLevelType w:val="multilevel"/>
    <w:tmpl w:val="9DB4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663F45AC"/>
    <w:multiLevelType w:val="multilevel"/>
    <w:tmpl w:val="514AE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64E054E"/>
    <w:multiLevelType w:val="multilevel"/>
    <w:tmpl w:val="D1F6621C"/>
    <w:styleLink w:val="21"/>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05">
    <w:nsid w:val="673409E8"/>
    <w:multiLevelType w:val="hybridMultilevel"/>
    <w:tmpl w:val="BFC0ABF4"/>
    <w:lvl w:ilvl="0" w:tplc="34866A6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6AEA5E80"/>
    <w:multiLevelType w:val="multilevel"/>
    <w:tmpl w:val="46AA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nsid w:val="6BCA059D"/>
    <w:multiLevelType w:val="multilevel"/>
    <w:tmpl w:val="15B4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nsid w:val="6C91380C"/>
    <w:multiLevelType w:val="hybridMultilevel"/>
    <w:tmpl w:val="E13EA92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9">
    <w:nsid w:val="6C9E342C"/>
    <w:multiLevelType w:val="multilevel"/>
    <w:tmpl w:val="8C1ED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6D8014D2"/>
    <w:multiLevelType w:val="multilevel"/>
    <w:tmpl w:val="DBACD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6DC73AF0"/>
    <w:multiLevelType w:val="multilevel"/>
    <w:tmpl w:val="9E44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nsid w:val="6F2358AE"/>
    <w:multiLevelType w:val="multilevel"/>
    <w:tmpl w:val="8B6E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nsid w:val="6F240F71"/>
    <w:multiLevelType w:val="multilevel"/>
    <w:tmpl w:val="45703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1B50960"/>
    <w:multiLevelType w:val="hybridMultilevel"/>
    <w:tmpl w:val="BDAC2610"/>
    <w:lvl w:ilvl="0" w:tplc="8F345FDA">
      <w:start w:val="2"/>
      <w:numFmt w:val="decimal"/>
      <w:lvlText w:val="%1"/>
      <w:lvlJc w:val="left"/>
      <w:pPr>
        <w:ind w:left="808" w:hanging="168"/>
      </w:pPr>
      <w:rPr>
        <w:rFonts w:ascii="Times New Roman" w:eastAsia="Times New Roman" w:hAnsi="Times New Roman" w:cs="Times New Roman" w:hint="default"/>
        <w:b/>
        <w:bCs/>
        <w:w w:val="100"/>
        <w:sz w:val="22"/>
        <w:szCs w:val="22"/>
        <w:lang w:val="ru-RU" w:eastAsia="en-US" w:bidi="ar-SA"/>
      </w:rPr>
    </w:lvl>
    <w:lvl w:ilvl="1" w:tplc="9EA8429E">
      <w:numFmt w:val="bullet"/>
      <w:lvlText w:val="•"/>
      <w:lvlJc w:val="left"/>
      <w:pPr>
        <w:ind w:left="1748" w:hanging="168"/>
      </w:pPr>
      <w:rPr>
        <w:lang w:val="ru-RU" w:eastAsia="en-US" w:bidi="ar-SA"/>
      </w:rPr>
    </w:lvl>
    <w:lvl w:ilvl="2" w:tplc="392CA57C">
      <w:numFmt w:val="bullet"/>
      <w:lvlText w:val="•"/>
      <w:lvlJc w:val="left"/>
      <w:pPr>
        <w:ind w:left="2697" w:hanging="168"/>
      </w:pPr>
      <w:rPr>
        <w:lang w:val="ru-RU" w:eastAsia="en-US" w:bidi="ar-SA"/>
      </w:rPr>
    </w:lvl>
    <w:lvl w:ilvl="3" w:tplc="1CCE7AF0">
      <w:numFmt w:val="bullet"/>
      <w:lvlText w:val="•"/>
      <w:lvlJc w:val="left"/>
      <w:pPr>
        <w:ind w:left="3646" w:hanging="168"/>
      </w:pPr>
      <w:rPr>
        <w:lang w:val="ru-RU" w:eastAsia="en-US" w:bidi="ar-SA"/>
      </w:rPr>
    </w:lvl>
    <w:lvl w:ilvl="4" w:tplc="E28EF4EE">
      <w:numFmt w:val="bullet"/>
      <w:lvlText w:val="•"/>
      <w:lvlJc w:val="left"/>
      <w:pPr>
        <w:ind w:left="4595" w:hanging="168"/>
      </w:pPr>
      <w:rPr>
        <w:lang w:val="ru-RU" w:eastAsia="en-US" w:bidi="ar-SA"/>
      </w:rPr>
    </w:lvl>
    <w:lvl w:ilvl="5" w:tplc="0C4283FA">
      <w:numFmt w:val="bullet"/>
      <w:lvlText w:val="•"/>
      <w:lvlJc w:val="left"/>
      <w:pPr>
        <w:ind w:left="5544" w:hanging="168"/>
      </w:pPr>
      <w:rPr>
        <w:lang w:val="ru-RU" w:eastAsia="en-US" w:bidi="ar-SA"/>
      </w:rPr>
    </w:lvl>
    <w:lvl w:ilvl="6" w:tplc="8FB23E4C">
      <w:numFmt w:val="bullet"/>
      <w:lvlText w:val="•"/>
      <w:lvlJc w:val="left"/>
      <w:pPr>
        <w:ind w:left="6492" w:hanging="168"/>
      </w:pPr>
      <w:rPr>
        <w:lang w:val="ru-RU" w:eastAsia="en-US" w:bidi="ar-SA"/>
      </w:rPr>
    </w:lvl>
    <w:lvl w:ilvl="7" w:tplc="42D42F14">
      <w:numFmt w:val="bullet"/>
      <w:lvlText w:val="•"/>
      <w:lvlJc w:val="left"/>
      <w:pPr>
        <w:ind w:left="7441" w:hanging="168"/>
      </w:pPr>
      <w:rPr>
        <w:lang w:val="ru-RU" w:eastAsia="en-US" w:bidi="ar-SA"/>
      </w:rPr>
    </w:lvl>
    <w:lvl w:ilvl="8" w:tplc="62109F6E">
      <w:numFmt w:val="bullet"/>
      <w:lvlText w:val="•"/>
      <w:lvlJc w:val="left"/>
      <w:pPr>
        <w:ind w:left="8390" w:hanging="168"/>
      </w:pPr>
      <w:rPr>
        <w:lang w:val="ru-RU" w:eastAsia="en-US" w:bidi="ar-SA"/>
      </w:rPr>
    </w:lvl>
  </w:abstractNum>
  <w:abstractNum w:abstractNumId="115">
    <w:nsid w:val="71BA32D0"/>
    <w:multiLevelType w:val="multilevel"/>
    <w:tmpl w:val="12AA6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23231D3"/>
    <w:multiLevelType w:val="multilevel"/>
    <w:tmpl w:val="695EB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2644277"/>
    <w:multiLevelType w:val="multilevel"/>
    <w:tmpl w:val="3C58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nsid w:val="736C3DB0"/>
    <w:multiLevelType w:val="multilevel"/>
    <w:tmpl w:val="72A0F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120">
    <w:nsid w:val="76711352"/>
    <w:multiLevelType w:val="hybridMultilevel"/>
    <w:tmpl w:val="0D2A68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1">
    <w:nsid w:val="76946E7C"/>
    <w:multiLevelType w:val="hybridMultilevel"/>
    <w:tmpl w:val="AD1CBBC6"/>
    <w:lvl w:ilvl="0" w:tplc="3B521E16">
      <w:start w:val="2"/>
      <w:numFmt w:val="decimal"/>
      <w:lvlText w:val="%1"/>
      <w:lvlJc w:val="left"/>
      <w:pPr>
        <w:ind w:left="808" w:hanging="168"/>
      </w:pPr>
      <w:rPr>
        <w:rFonts w:ascii="Times New Roman" w:eastAsia="Times New Roman" w:hAnsi="Times New Roman" w:cs="Times New Roman" w:hint="default"/>
        <w:b/>
        <w:bCs/>
        <w:w w:val="100"/>
        <w:sz w:val="22"/>
        <w:szCs w:val="22"/>
        <w:lang w:val="ru-RU" w:eastAsia="en-US" w:bidi="ar-SA"/>
      </w:rPr>
    </w:lvl>
    <w:lvl w:ilvl="1" w:tplc="B590CF1A">
      <w:numFmt w:val="bullet"/>
      <w:lvlText w:val="•"/>
      <w:lvlJc w:val="left"/>
      <w:pPr>
        <w:ind w:left="1748" w:hanging="168"/>
      </w:pPr>
      <w:rPr>
        <w:lang w:val="ru-RU" w:eastAsia="en-US" w:bidi="ar-SA"/>
      </w:rPr>
    </w:lvl>
    <w:lvl w:ilvl="2" w:tplc="C1464442">
      <w:numFmt w:val="bullet"/>
      <w:lvlText w:val="•"/>
      <w:lvlJc w:val="left"/>
      <w:pPr>
        <w:ind w:left="2697" w:hanging="168"/>
      </w:pPr>
      <w:rPr>
        <w:lang w:val="ru-RU" w:eastAsia="en-US" w:bidi="ar-SA"/>
      </w:rPr>
    </w:lvl>
    <w:lvl w:ilvl="3" w:tplc="129C2C7A">
      <w:numFmt w:val="bullet"/>
      <w:lvlText w:val="•"/>
      <w:lvlJc w:val="left"/>
      <w:pPr>
        <w:ind w:left="3646" w:hanging="168"/>
      </w:pPr>
      <w:rPr>
        <w:lang w:val="ru-RU" w:eastAsia="en-US" w:bidi="ar-SA"/>
      </w:rPr>
    </w:lvl>
    <w:lvl w:ilvl="4" w:tplc="B74C974E">
      <w:numFmt w:val="bullet"/>
      <w:lvlText w:val="•"/>
      <w:lvlJc w:val="left"/>
      <w:pPr>
        <w:ind w:left="4595" w:hanging="168"/>
      </w:pPr>
      <w:rPr>
        <w:lang w:val="ru-RU" w:eastAsia="en-US" w:bidi="ar-SA"/>
      </w:rPr>
    </w:lvl>
    <w:lvl w:ilvl="5" w:tplc="28964FF8">
      <w:numFmt w:val="bullet"/>
      <w:lvlText w:val="•"/>
      <w:lvlJc w:val="left"/>
      <w:pPr>
        <w:ind w:left="5544" w:hanging="168"/>
      </w:pPr>
      <w:rPr>
        <w:lang w:val="ru-RU" w:eastAsia="en-US" w:bidi="ar-SA"/>
      </w:rPr>
    </w:lvl>
    <w:lvl w:ilvl="6" w:tplc="6B18F744">
      <w:numFmt w:val="bullet"/>
      <w:lvlText w:val="•"/>
      <w:lvlJc w:val="left"/>
      <w:pPr>
        <w:ind w:left="6492" w:hanging="168"/>
      </w:pPr>
      <w:rPr>
        <w:lang w:val="ru-RU" w:eastAsia="en-US" w:bidi="ar-SA"/>
      </w:rPr>
    </w:lvl>
    <w:lvl w:ilvl="7" w:tplc="B4803A34">
      <w:numFmt w:val="bullet"/>
      <w:lvlText w:val="•"/>
      <w:lvlJc w:val="left"/>
      <w:pPr>
        <w:ind w:left="7441" w:hanging="168"/>
      </w:pPr>
      <w:rPr>
        <w:lang w:val="ru-RU" w:eastAsia="en-US" w:bidi="ar-SA"/>
      </w:rPr>
    </w:lvl>
    <w:lvl w:ilvl="8" w:tplc="596E6D1E">
      <w:numFmt w:val="bullet"/>
      <w:lvlText w:val="•"/>
      <w:lvlJc w:val="left"/>
      <w:pPr>
        <w:ind w:left="8390" w:hanging="168"/>
      </w:pPr>
      <w:rPr>
        <w:lang w:val="ru-RU" w:eastAsia="en-US" w:bidi="ar-SA"/>
      </w:rPr>
    </w:lvl>
  </w:abstractNum>
  <w:abstractNum w:abstractNumId="122">
    <w:nsid w:val="7AB95642"/>
    <w:multiLevelType w:val="hybridMultilevel"/>
    <w:tmpl w:val="91166E54"/>
    <w:lvl w:ilvl="0" w:tplc="925690CE">
      <w:start w:val="4"/>
      <w:numFmt w:val="decimal"/>
      <w:lvlText w:val="%1"/>
      <w:lvlJc w:val="left"/>
      <w:pPr>
        <w:ind w:left="4350" w:hanging="360"/>
      </w:pPr>
    </w:lvl>
    <w:lvl w:ilvl="1" w:tplc="04190019">
      <w:start w:val="1"/>
      <w:numFmt w:val="lowerLetter"/>
      <w:lvlText w:val="%2."/>
      <w:lvlJc w:val="left"/>
      <w:pPr>
        <w:ind w:left="5070" w:hanging="360"/>
      </w:pPr>
    </w:lvl>
    <w:lvl w:ilvl="2" w:tplc="0419001B">
      <w:start w:val="1"/>
      <w:numFmt w:val="lowerRoman"/>
      <w:lvlText w:val="%3."/>
      <w:lvlJc w:val="right"/>
      <w:pPr>
        <w:ind w:left="5790" w:hanging="180"/>
      </w:pPr>
    </w:lvl>
    <w:lvl w:ilvl="3" w:tplc="0419000F">
      <w:start w:val="1"/>
      <w:numFmt w:val="decimal"/>
      <w:lvlText w:val="%4."/>
      <w:lvlJc w:val="left"/>
      <w:pPr>
        <w:ind w:left="6510" w:hanging="360"/>
      </w:pPr>
    </w:lvl>
    <w:lvl w:ilvl="4" w:tplc="04190019">
      <w:start w:val="1"/>
      <w:numFmt w:val="lowerLetter"/>
      <w:lvlText w:val="%5."/>
      <w:lvlJc w:val="left"/>
      <w:pPr>
        <w:ind w:left="7230" w:hanging="360"/>
      </w:pPr>
    </w:lvl>
    <w:lvl w:ilvl="5" w:tplc="0419001B">
      <w:start w:val="1"/>
      <w:numFmt w:val="lowerRoman"/>
      <w:lvlText w:val="%6."/>
      <w:lvlJc w:val="right"/>
      <w:pPr>
        <w:ind w:left="7950" w:hanging="180"/>
      </w:pPr>
    </w:lvl>
    <w:lvl w:ilvl="6" w:tplc="0419000F">
      <w:start w:val="1"/>
      <w:numFmt w:val="decimal"/>
      <w:lvlText w:val="%7."/>
      <w:lvlJc w:val="left"/>
      <w:pPr>
        <w:ind w:left="8670" w:hanging="360"/>
      </w:pPr>
    </w:lvl>
    <w:lvl w:ilvl="7" w:tplc="04190019">
      <w:start w:val="1"/>
      <w:numFmt w:val="lowerLetter"/>
      <w:lvlText w:val="%8."/>
      <w:lvlJc w:val="left"/>
      <w:pPr>
        <w:ind w:left="9390" w:hanging="360"/>
      </w:pPr>
    </w:lvl>
    <w:lvl w:ilvl="8" w:tplc="0419001B">
      <w:start w:val="1"/>
      <w:numFmt w:val="lowerRoman"/>
      <w:lvlText w:val="%9."/>
      <w:lvlJc w:val="right"/>
      <w:pPr>
        <w:ind w:left="10110" w:hanging="180"/>
      </w:pPr>
    </w:lvl>
  </w:abstractNum>
  <w:abstractNum w:abstractNumId="123">
    <w:nsid w:val="7D01722D"/>
    <w:multiLevelType w:val="multilevel"/>
    <w:tmpl w:val="E968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nsid w:val="7DA85861"/>
    <w:multiLevelType w:val="multilevel"/>
    <w:tmpl w:val="7C205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F9C5D64"/>
    <w:multiLevelType w:val="multilevel"/>
    <w:tmpl w:val="40B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4"/>
  </w:num>
  <w:num w:numId="2">
    <w:abstractNumId w:val="46"/>
  </w:num>
  <w:num w:numId="3">
    <w:abstractNumId w:val="34"/>
  </w:num>
  <w:num w:numId="4">
    <w:abstractNumId w:val="74"/>
  </w:num>
  <w:num w:numId="5">
    <w:abstractNumId w:val="105"/>
  </w:num>
  <w:num w:numId="6">
    <w:abstractNumId w:val="89"/>
  </w:num>
  <w:num w:numId="7">
    <w:abstractNumId w:val="69"/>
  </w:num>
  <w:num w:numId="8">
    <w:abstractNumId w:val="100"/>
  </w:num>
  <w:num w:numId="9">
    <w:abstractNumId w:val="45"/>
  </w:num>
  <w:num w:numId="10">
    <w:abstractNumId w:val="106"/>
  </w:num>
  <w:num w:numId="11">
    <w:abstractNumId w:val="86"/>
  </w:num>
  <w:num w:numId="12">
    <w:abstractNumId w:val="60"/>
  </w:num>
  <w:num w:numId="13">
    <w:abstractNumId w:val="84"/>
  </w:num>
  <w:num w:numId="14">
    <w:abstractNumId w:val="6"/>
  </w:num>
  <w:num w:numId="15">
    <w:abstractNumId w:val="54"/>
  </w:num>
  <w:num w:numId="16">
    <w:abstractNumId w:val="39"/>
  </w:num>
  <w:num w:numId="17">
    <w:abstractNumId w:val="72"/>
  </w:num>
  <w:num w:numId="18">
    <w:abstractNumId w:val="75"/>
  </w:num>
  <w:num w:numId="19">
    <w:abstractNumId w:val="21"/>
  </w:num>
  <w:num w:numId="20">
    <w:abstractNumId w:val="26"/>
  </w:num>
  <w:num w:numId="21">
    <w:abstractNumId w:val="125"/>
  </w:num>
  <w:num w:numId="22">
    <w:abstractNumId w:val="71"/>
  </w:num>
  <w:num w:numId="23">
    <w:abstractNumId w:val="95"/>
  </w:num>
  <w:num w:numId="24">
    <w:abstractNumId w:val="32"/>
  </w:num>
  <w:num w:numId="25">
    <w:abstractNumId w:val="77"/>
  </w:num>
  <w:num w:numId="26">
    <w:abstractNumId w:val="70"/>
  </w:num>
  <w:num w:numId="27">
    <w:abstractNumId w:val="102"/>
  </w:num>
  <w:num w:numId="28">
    <w:abstractNumId w:val="68"/>
  </w:num>
  <w:num w:numId="29">
    <w:abstractNumId w:val="78"/>
  </w:num>
  <w:num w:numId="30">
    <w:abstractNumId w:val="112"/>
  </w:num>
  <w:num w:numId="31">
    <w:abstractNumId w:val="79"/>
  </w:num>
  <w:num w:numId="32">
    <w:abstractNumId w:val="117"/>
  </w:num>
  <w:num w:numId="33">
    <w:abstractNumId w:val="10"/>
  </w:num>
  <w:num w:numId="34">
    <w:abstractNumId w:val="48"/>
  </w:num>
  <w:num w:numId="35">
    <w:abstractNumId w:val="81"/>
  </w:num>
  <w:num w:numId="36">
    <w:abstractNumId w:val="90"/>
  </w:num>
  <w:num w:numId="37">
    <w:abstractNumId w:val="38"/>
  </w:num>
  <w:num w:numId="38">
    <w:abstractNumId w:val="91"/>
  </w:num>
  <w:num w:numId="39">
    <w:abstractNumId w:val="92"/>
  </w:num>
  <w:num w:numId="40">
    <w:abstractNumId w:val="15"/>
  </w:num>
  <w:num w:numId="41">
    <w:abstractNumId w:val="19"/>
  </w:num>
  <w:num w:numId="42">
    <w:abstractNumId w:val="93"/>
  </w:num>
  <w:num w:numId="43">
    <w:abstractNumId w:val="55"/>
  </w:num>
  <w:num w:numId="44">
    <w:abstractNumId w:val="16"/>
  </w:num>
  <w:num w:numId="45">
    <w:abstractNumId w:val="59"/>
  </w:num>
  <w:num w:numId="46">
    <w:abstractNumId w:val="53"/>
  </w:num>
  <w:num w:numId="47">
    <w:abstractNumId w:val="49"/>
  </w:num>
  <w:num w:numId="48">
    <w:abstractNumId w:val="83"/>
  </w:num>
  <w:num w:numId="49">
    <w:abstractNumId w:val="44"/>
  </w:num>
  <w:num w:numId="50">
    <w:abstractNumId w:val="47"/>
  </w:num>
  <w:num w:numId="51">
    <w:abstractNumId w:val="27"/>
  </w:num>
  <w:num w:numId="52">
    <w:abstractNumId w:val="98"/>
  </w:num>
  <w:num w:numId="53">
    <w:abstractNumId w:val="22"/>
  </w:num>
  <w:num w:numId="54">
    <w:abstractNumId w:val="52"/>
  </w:num>
  <w:num w:numId="55">
    <w:abstractNumId w:val="43"/>
  </w:num>
  <w:num w:numId="56">
    <w:abstractNumId w:val="62"/>
  </w:num>
  <w:num w:numId="57">
    <w:abstractNumId w:val="24"/>
  </w:num>
  <w:num w:numId="58">
    <w:abstractNumId w:val="42"/>
  </w:num>
  <w:num w:numId="59">
    <w:abstractNumId w:val="118"/>
  </w:num>
  <w:num w:numId="60">
    <w:abstractNumId w:val="20"/>
  </w:num>
  <w:num w:numId="61">
    <w:abstractNumId w:val="103"/>
  </w:num>
  <w:num w:numId="62">
    <w:abstractNumId w:val="109"/>
  </w:num>
  <w:num w:numId="63">
    <w:abstractNumId w:val="65"/>
  </w:num>
  <w:num w:numId="64">
    <w:abstractNumId w:val="23"/>
  </w:num>
  <w:num w:numId="65">
    <w:abstractNumId w:val="9"/>
  </w:num>
  <w:num w:numId="66">
    <w:abstractNumId w:val="29"/>
  </w:num>
  <w:num w:numId="67">
    <w:abstractNumId w:val="82"/>
  </w:num>
  <w:num w:numId="68">
    <w:abstractNumId w:val="7"/>
  </w:num>
  <w:num w:numId="69">
    <w:abstractNumId w:val="110"/>
  </w:num>
  <w:num w:numId="70">
    <w:abstractNumId w:val="33"/>
  </w:num>
  <w:num w:numId="71">
    <w:abstractNumId w:val="58"/>
  </w:num>
  <w:num w:numId="72">
    <w:abstractNumId w:val="116"/>
  </w:num>
  <w:num w:numId="73">
    <w:abstractNumId w:val="94"/>
  </w:num>
  <w:num w:numId="74">
    <w:abstractNumId w:val="124"/>
  </w:num>
  <w:num w:numId="75">
    <w:abstractNumId w:val="113"/>
  </w:num>
  <w:num w:numId="76">
    <w:abstractNumId w:val="115"/>
  </w:num>
  <w:num w:numId="77">
    <w:abstractNumId w:val="63"/>
  </w:num>
  <w:num w:numId="78">
    <w:abstractNumId w:val="51"/>
  </w:num>
  <w:num w:numId="79">
    <w:abstractNumId w:val="101"/>
  </w:num>
  <w:num w:numId="80">
    <w:abstractNumId w:val="30"/>
  </w:num>
  <w:num w:numId="81">
    <w:abstractNumId w:val="18"/>
  </w:num>
  <w:num w:numId="82">
    <w:abstractNumId w:val="17"/>
  </w:num>
  <w:num w:numId="83">
    <w:abstractNumId w:val="28"/>
  </w:num>
  <w:num w:numId="84">
    <w:abstractNumId w:val="1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5"/>
  </w:num>
  <w:num w:numId="86">
    <w:abstractNumId w:val="57"/>
  </w:num>
  <w:num w:numId="87">
    <w:abstractNumId w:val="99"/>
  </w:num>
  <w:num w:numId="88">
    <w:abstractNumId w:val="12"/>
  </w:num>
  <w:num w:numId="89">
    <w:abstractNumId w:val="108"/>
  </w:num>
  <w:num w:numId="90">
    <w:abstractNumId w:val="37"/>
  </w:num>
  <w:num w:numId="91">
    <w:abstractNumId w:val="97"/>
  </w:num>
  <w:num w:numId="92">
    <w:abstractNumId w:val="120"/>
  </w:num>
  <w:num w:numId="93">
    <w:abstractNumId w:val="56"/>
  </w:num>
  <w:num w:numId="94">
    <w:abstractNumId w:val="41"/>
  </w:num>
  <w:num w:numId="95">
    <w:abstractNumId w:val="11"/>
  </w:num>
  <w:num w:numId="96">
    <w:abstractNumId w:val="66"/>
  </w:num>
  <w:num w:numId="97">
    <w:abstractNumId w:val="50"/>
  </w:num>
  <w:num w:numId="98">
    <w:abstractNumId w:val="14"/>
  </w:num>
  <w:num w:numId="99">
    <w:abstractNumId w:val="13"/>
  </w:num>
  <w:num w:numId="100">
    <w:abstractNumId w:val="40"/>
  </w:num>
  <w:num w:numId="101">
    <w:abstractNumId w:val="104"/>
  </w:num>
  <w:num w:numId="102">
    <w:abstractNumId w:val="119"/>
  </w:num>
  <w:num w:numId="103">
    <w:abstractNumId w:val="88"/>
  </w:num>
  <w:num w:numId="104">
    <w:abstractNumId w:val="121"/>
    <w:lvlOverride w:ilvl="0">
      <w:startOverride w:val="2"/>
    </w:lvlOverride>
    <w:lvlOverride w:ilvl="1"/>
    <w:lvlOverride w:ilvl="2"/>
    <w:lvlOverride w:ilvl="3"/>
    <w:lvlOverride w:ilvl="4"/>
    <w:lvlOverride w:ilvl="5"/>
    <w:lvlOverride w:ilvl="6"/>
    <w:lvlOverride w:ilvl="7"/>
    <w:lvlOverride w:ilvl="8"/>
  </w:num>
  <w:num w:numId="105">
    <w:abstractNumId w:val="114"/>
    <w:lvlOverride w:ilvl="0">
      <w:startOverride w:val="2"/>
    </w:lvlOverride>
    <w:lvlOverride w:ilvl="1"/>
    <w:lvlOverride w:ilvl="2"/>
    <w:lvlOverride w:ilvl="3"/>
    <w:lvlOverride w:ilvl="4"/>
    <w:lvlOverride w:ilvl="5"/>
    <w:lvlOverride w:ilvl="6"/>
    <w:lvlOverride w:ilvl="7"/>
    <w:lvlOverride w:ilvl="8"/>
  </w:num>
  <w:num w:numId="106">
    <w:abstractNumId w:val="61"/>
    <w:lvlOverride w:ilvl="0">
      <w:startOverride w:val="2"/>
    </w:lvlOverride>
    <w:lvlOverride w:ilvl="1"/>
    <w:lvlOverride w:ilvl="2"/>
    <w:lvlOverride w:ilvl="3"/>
    <w:lvlOverride w:ilvl="4"/>
    <w:lvlOverride w:ilvl="5"/>
    <w:lvlOverride w:ilvl="6"/>
    <w:lvlOverride w:ilvl="7"/>
    <w:lvlOverride w:ilvl="8"/>
  </w:num>
  <w:num w:numId="107">
    <w:abstractNumId w:val="36"/>
  </w:num>
  <w:num w:numId="108">
    <w:abstractNumId w:val="5"/>
  </w:num>
  <w:num w:numId="109">
    <w:abstractNumId w:val="4"/>
    <w:lvlOverride w:ilvl="0">
      <w:startOverride w:val="1"/>
    </w:lvlOverride>
  </w:num>
  <w:num w:numId="110">
    <w:abstractNumId w:val="3"/>
  </w:num>
  <w:num w:numId="111">
    <w:abstractNumId w:val="2"/>
  </w:num>
  <w:num w:numId="112">
    <w:abstractNumId w:val="1"/>
    <w:lvlOverride w:ilvl="0">
      <w:startOverride w:val="1"/>
    </w:lvlOverride>
  </w:num>
  <w:num w:numId="113">
    <w:abstractNumId w:val="0"/>
    <w:lvlOverride w:ilvl="0">
      <w:startOverride w:val="1"/>
    </w:lvlOverride>
  </w:num>
  <w:num w:numId="114">
    <w:abstractNumId w:val="25"/>
  </w:num>
  <w:num w:numId="115">
    <w:abstractNumId w:val="107"/>
  </w:num>
  <w:num w:numId="116">
    <w:abstractNumId w:val="80"/>
  </w:num>
  <w:num w:numId="117">
    <w:abstractNumId w:val="8"/>
  </w:num>
  <w:num w:numId="118">
    <w:abstractNumId w:val="87"/>
  </w:num>
  <w:num w:numId="119">
    <w:abstractNumId w:val="76"/>
  </w:num>
  <w:num w:numId="120">
    <w:abstractNumId w:val="85"/>
  </w:num>
  <w:num w:numId="121">
    <w:abstractNumId w:val="67"/>
  </w:num>
  <w:num w:numId="122">
    <w:abstractNumId w:val="123"/>
  </w:num>
  <w:num w:numId="123">
    <w:abstractNumId w:val="31"/>
  </w:num>
  <w:num w:numId="124">
    <w:abstractNumId w:val="73"/>
  </w:num>
  <w:num w:numId="125">
    <w:abstractNumId w:val="96"/>
  </w:num>
  <w:num w:numId="126">
    <w:abstractNumId w:val="11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272C90"/>
    <w:rsid w:val="000241E2"/>
    <w:rsid w:val="001015C7"/>
    <w:rsid w:val="00163E75"/>
    <w:rsid w:val="001C417D"/>
    <w:rsid w:val="002542A8"/>
    <w:rsid w:val="00272C90"/>
    <w:rsid w:val="00281B16"/>
    <w:rsid w:val="00296B15"/>
    <w:rsid w:val="002F265E"/>
    <w:rsid w:val="002F3964"/>
    <w:rsid w:val="00392C1A"/>
    <w:rsid w:val="003A68C0"/>
    <w:rsid w:val="003D36CB"/>
    <w:rsid w:val="00403810"/>
    <w:rsid w:val="00485D62"/>
    <w:rsid w:val="004B6DF8"/>
    <w:rsid w:val="005F630E"/>
    <w:rsid w:val="00604F65"/>
    <w:rsid w:val="00766538"/>
    <w:rsid w:val="0077078A"/>
    <w:rsid w:val="007733E4"/>
    <w:rsid w:val="00774D1B"/>
    <w:rsid w:val="008F0FB7"/>
    <w:rsid w:val="009C04CD"/>
    <w:rsid w:val="009E3285"/>
    <w:rsid w:val="00AB0081"/>
    <w:rsid w:val="00AC7882"/>
    <w:rsid w:val="00B00A85"/>
    <w:rsid w:val="00B41248"/>
    <w:rsid w:val="00B73C32"/>
    <w:rsid w:val="00CF1AA3"/>
    <w:rsid w:val="00D00A05"/>
    <w:rsid w:val="00D06D17"/>
    <w:rsid w:val="00E24B1F"/>
    <w:rsid w:val="00E5218B"/>
    <w:rsid w:val="00E61A3A"/>
    <w:rsid w:val="00EB4975"/>
    <w:rsid w:val="00F85C7B"/>
    <w:rsid w:val="00FB14D1"/>
    <w:rsid w:val="00FC79F7"/>
    <w:rsid w:val="00FE3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72C90"/>
    <w:pPr>
      <w:spacing w:before="100" w:beforeAutospacing="1" w:after="100" w:afterAutospacing="1" w:line="240" w:lineRule="auto"/>
    </w:pPr>
    <w:rPr>
      <w:lang w:val="en-US"/>
    </w:rPr>
  </w:style>
  <w:style w:type="paragraph" w:styleId="10">
    <w:name w:val="heading 1"/>
    <w:basedOn w:val="a1"/>
    <w:next w:val="a1"/>
    <w:link w:val="11"/>
    <w:uiPriority w:val="9"/>
    <w:qFormat/>
    <w:rsid w:val="00272C90"/>
    <w:pPr>
      <w:keepNext/>
      <w:keepLines/>
      <w:spacing w:before="480" w:beforeAutospacing="0" w:after="200" w:afterAutospacing="0" w:line="276" w:lineRule="auto"/>
      <w:outlineLvl w:val="0"/>
    </w:pPr>
    <w:rPr>
      <w:rFonts w:asciiTheme="majorHAnsi" w:eastAsiaTheme="majorEastAsia" w:hAnsiTheme="majorHAnsi" w:cstheme="majorBidi"/>
      <w:b/>
      <w:bCs/>
      <w:color w:val="2E74B5" w:themeColor="accent1" w:themeShade="BF"/>
      <w:sz w:val="28"/>
      <w:szCs w:val="28"/>
    </w:rPr>
  </w:style>
  <w:style w:type="paragraph" w:styleId="22">
    <w:name w:val="heading 2"/>
    <w:basedOn w:val="a1"/>
    <w:next w:val="a1"/>
    <w:link w:val="23"/>
    <w:uiPriority w:val="9"/>
    <w:unhideWhenUsed/>
    <w:qFormat/>
    <w:rsid w:val="00272C90"/>
    <w:pPr>
      <w:keepNext/>
      <w:keepLines/>
      <w:spacing w:before="200" w:beforeAutospacing="0" w:after="200" w:afterAutospacing="0" w:line="276" w:lineRule="auto"/>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unhideWhenUsed/>
    <w:qFormat/>
    <w:rsid w:val="00272C90"/>
    <w:pPr>
      <w:keepNext/>
      <w:keepLines/>
      <w:spacing w:before="200" w:beforeAutospacing="0" w:after="200" w:afterAutospacing="0" w:line="276" w:lineRule="auto"/>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unhideWhenUsed/>
    <w:qFormat/>
    <w:rsid w:val="00272C90"/>
    <w:pPr>
      <w:keepNext/>
      <w:keepLines/>
      <w:spacing w:before="200" w:beforeAutospacing="0" w:after="200" w:afterAutospacing="0" w:line="276" w:lineRule="auto"/>
      <w:outlineLvl w:val="3"/>
    </w:pPr>
    <w:rPr>
      <w:rFonts w:asciiTheme="majorHAnsi" w:eastAsiaTheme="majorEastAsia" w:hAnsiTheme="majorHAnsi" w:cstheme="majorBidi"/>
      <w:b/>
      <w:bCs/>
      <w:i/>
      <w:iCs/>
      <w:color w:val="5B9BD5" w:themeColor="accent1"/>
    </w:rPr>
  </w:style>
  <w:style w:type="paragraph" w:styleId="5">
    <w:name w:val="heading 5"/>
    <w:basedOn w:val="a1"/>
    <w:link w:val="50"/>
    <w:uiPriority w:val="9"/>
    <w:semiHidden/>
    <w:unhideWhenUsed/>
    <w:qFormat/>
    <w:rsid w:val="00F85C7B"/>
    <w:pPr>
      <w:widowControl w:val="0"/>
      <w:autoSpaceDE w:val="0"/>
      <w:autoSpaceDN w:val="0"/>
      <w:spacing w:before="67" w:beforeAutospacing="0" w:after="0" w:afterAutospacing="0"/>
      <w:ind w:left="117"/>
      <w:outlineLvl w:val="4"/>
    </w:pPr>
    <w:rPr>
      <w:rFonts w:ascii="Trebuchet MS" w:eastAsia="Trebuchet MS" w:hAnsi="Trebuchet MS" w:cs="Trebuchet MS"/>
    </w:rPr>
  </w:style>
  <w:style w:type="paragraph" w:styleId="6">
    <w:name w:val="heading 6"/>
    <w:basedOn w:val="a1"/>
    <w:link w:val="60"/>
    <w:uiPriority w:val="9"/>
    <w:semiHidden/>
    <w:unhideWhenUsed/>
    <w:qFormat/>
    <w:rsid w:val="00F85C7B"/>
    <w:pPr>
      <w:widowControl w:val="0"/>
      <w:autoSpaceDE w:val="0"/>
      <w:autoSpaceDN w:val="0"/>
      <w:spacing w:before="0" w:beforeAutospacing="0" w:after="0" w:afterAutospacing="0"/>
      <w:ind w:left="383"/>
      <w:outlineLvl w:val="5"/>
    </w:pPr>
    <w:rPr>
      <w:rFonts w:ascii="Book Antiqua" w:eastAsia="Book Antiqua" w:hAnsi="Book Antiqua" w:cs="Book Antiqua"/>
      <w:b/>
      <w:bCs/>
      <w:sz w:val="20"/>
      <w:szCs w:val="20"/>
    </w:rPr>
  </w:style>
  <w:style w:type="paragraph" w:styleId="7">
    <w:name w:val="heading 7"/>
    <w:basedOn w:val="a1"/>
    <w:link w:val="70"/>
    <w:uiPriority w:val="9"/>
    <w:semiHidden/>
    <w:unhideWhenUsed/>
    <w:qFormat/>
    <w:rsid w:val="00F85C7B"/>
    <w:pPr>
      <w:widowControl w:val="0"/>
      <w:autoSpaceDE w:val="0"/>
      <w:autoSpaceDN w:val="0"/>
      <w:spacing w:before="0" w:beforeAutospacing="0" w:after="0" w:afterAutospacing="0"/>
      <w:ind w:left="383"/>
      <w:outlineLvl w:val="6"/>
    </w:pPr>
    <w:rPr>
      <w:rFonts w:ascii="Times New Roman" w:eastAsia="Times New Roman" w:hAnsi="Times New Roman" w:cs="Times New Roman"/>
      <w:b/>
      <w:bCs/>
      <w:i/>
      <w:iCs/>
      <w:sz w:val="20"/>
      <w:szCs w:val="20"/>
    </w:rPr>
  </w:style>
  <w:style w:type="paragraph" w:styleId="8">
    <w:name w:val="heading 8"/>
    <w:basedOn w:val="a1"/>
    <w:next w:val="a1"/>
    <w:link w:val="80"/>
    <w:uiPriority w:val="9"/>
    <w:semiHidden/>
    <w:unhideWhenUsed/>
    <w:qFormat/>
    <w:rsid w:val="00392C1A"/>
    <w:pPr>
      <w:keepNext/>
      <w:keepLines/>
      <w:spacing w:before="200" w:beforeAutospacing="0" w:after="0" w:afterAutospacing="0" w:line="276" w:lineRule="auto"/>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392C1A"/>
    <w:pPr>
      <w:keepNext/>
      <w:keepLines/>
      <w:spacing w:before="200" w:beforeAutospacing="0" w:after="0" w:afterAutospacing="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272C90"/>
    <w:rPr>
      <w:rFonts w:asciiTheme="majorHAnsi" w:eastAsiaTheme="majorEastAsia" w:hAnsiTheme="majorHAnsi" w:cstheme="majorBidi"/>
      <w:b/>
      <w:bCs/>
      <w:color w:val="2E74B5" w:themeColor="accent1" w:themeShade="BF"/>
      <w:sz w:val="28"/>
      <w:szCs w:val="28"/>
      <w:lang w:val="en-US"/>
    </w:rPr>
  </w:style>
  <w:style w:type="character" w:customStyle="1" w:styleId="23">
    <w:name w:val="Заголовок 2 Знак"/>
    <w:basedOn w:val="a2"/>
    <w:link w:val="22"/>
    <w:uiPriority w:val="9"/>
    <w:rsid w:val="00272C90"/>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272C90"/>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rsid w:val="00272C90"/>
    <w:rPr>
      <w:rFonts w:asciiTheme="majorHAnsi" w:eastAsiaTheme="majorEastAsia" w:hAnsiTheme="majorHAnsi" w:cstheme="majorBidi"/>
      <w:b/>
      <w:bCs/>
      <w:i/>
      <w:iCs/>
      <w:color w:val="5B9BD5" w:themeColor="accent1"/>
      <w:lang w:val="en-US"/>
    </w:rPr>
  </w:style>
  <w:style w:type="character" w:customStyle="1" w:styleId="24">
    <w:name w:val="Основной текст (2)_"/>
    <w:basedOn w:val="a2"/>
    <w:rsid w:val="00272C90"/>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72C9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
    <w:name w:val="Заголовок №1_"/>
    <w:basedOn w:val="a2"/>
    <w:rsid w:val="00272C90"/>
    <w:rPr>
      <w:rFonts w:ascii="Times New Roman" w:eastAsia="Times New Roman" w:hAnsi="Times New Roman" w:cs="Times New Roman"/>
      <w:b/>
      <w:bCs/>
      <w:i w:val="0"/>
      <w:iCs w:val="0"/>
      <w:smallCaps w:val="0"/>
      <w:strike w:val="0"/>
      <w:sz w:val="28"/>
      <w:szCs w:val="28"/>
      <w:u w:val="none"/>
    </w:rPr>
  </w:style>
  <w:style w:type="character" w:customStyle="1" w:styleId="13">
    <w:name w:val="Заголовок №1"/>
    <w:basedOn w:val="12"/>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5">
    <w:name w:val="List Paragraph"/>
    <w:basedOn w:val="a1"/>
    <w:uiPriority w:val="34"/>
    <w:qFormat/>
    <w:rsid w:val="00272C90"/>
    <w:pPr>
      <w:ind w:left="720"/>
      <w:contextualSpacing/>
    </w:pPr>
  </w:style>
  <w:style w:type="character" w:customStyle="1" w:styleId="33">
    <w:name w:val="Основной текст (3)_"/>
    <w:basedOn w:val="a2"/>
    <w:rsid w:val="00272C90"/>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3"/>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5">
    <w:name w:val="Основной текст (3) + Не полужирный"/>
    <w:basedOn w:val="33"/>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4">
    <w:name w:val="Заголовок №1 + Не полужирный"/>
    <w:basedOn w:val="12"/>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 Полужирный"/>
    <w:basedOn w:val="24"/>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6">
    <w:name w:val="No Spacing"/>
    <w:uiPriority w:val="1"/>
    <w:qFormat/>
    <w:rsid w:val="00272C90"/>
    <w:pPr>
      <w:spacing w:beforeAutospacing="1" w:after="0" w:afterAutospacing="1" w:line="240" w:lineRule="auto"/>
    </w:pPr>
    <w:rPr>
      <w:lang w:val="en-US"/>
    </w:rPr>
  </w:style>
  <w:style w:type="paragraph" w:customStyle="1" w:styleId="c10">
    <w:name w:val="c10"/>
    <w:basedOn w:val="a1"/>
    <w:rsid w:val="00272C90"/>
    <w:rPr>
      <w:rFonts w:ascii="Times New Roman" w:eastAsia="Times New Roman" w:hAnsi="Times New Roman" w:cs="Times New Roman"/>
      <w:sz w:val="24"/>
      <w:szCs w:val="24"/>
      <w:lang w:val="ru-RU" w:eastAsia="ru-RU"/>
    </w:rPr>
  </w:style>
  <w:style w:type="character" w:customStyle="1" w:styleId="c31">
    <w:name w:val="c31"/>
    <w:basedOn w:val="a2"/>
    <w:rsid w:val="00272C90"/>
  </w:style>
  <w:style w:type="character" w:customStyle="1" w:styleId="c37">
    <w:name w:val="c37"/>
    <w:basedOn w:val="a2"/>
    <w:rsid w:val="00272C90"/>
  </w:style>
  <w:style w:type="character" w:styleId="a7">
    <w:name w:val="Hyperlink"/>
    <w:basedOn w:val="a2"/>
    <w:uiPriority w:val="99"/>
    <w:unhideWhenUsed/>
    <w:rsid w:val="00272C90"/>
    <w:rPr>
      <w:color w:val="0563C1" w:themeColor="hyperlink"/>
      <w:u w:val="single"/>
    </w:rPr>
  </w:style>
  <w:style w:type="character" w:customStyle="1" w:styleId="UnresolvedMention">
    <w:name w:val="Unresolved Mention"/>
    <w:basedOn w:val="a2"/>
    <w:uiPriority w:val="99"/>
    <w:semiHidden/>
    <w:unhideWhenUsed/>
    <w:rsid w:val="00272C90"/>
    <w:rPr>
      <w:color w:val="605E5C"/>
      <w:shd w:val="clear" w:color="auto" w:fill="E1DFDD"/>
    </w:rPr>
  </w:style>
  <w:style w:type="paragraph" w:styleId="a8">
    <w:name w:val="header"/>
    <w:basedOn w:val="a1"/>
    <w:link w:val="a9"/>
    <w:uiPriority w:val="99"/>
    <w:unhideWhenUsed/>
    <w:rsid w:val="00272C90"/>
    <w:pPr>
      <w:tabs>
        <w:tab w:val="center" w:pos="4680"/>
        <w:tab w:val="right" w:pos="9360"/>
      </w:tabs>
      <w:spacing w:before="0" w:beforeAutospacing="0" w:after="200" w:afterAutospacing="0" w:line="276" w:lineRule="auto"/>
    </w:pPr>
  </w:style>
  <w:style w:type="character" w:customStyle="1" w:styleId="a9">
    <w:name w:val="Верхний колонтитул Знак"/>
    <w:basedOn w:val="a2"/>
    <w:link w:val="a8"/>
    <w:uiPriority w:val="99"/>
    <w:rsid w:val="00272C90"/>
    <w:rPr>
      <w:lang w:val="en-US"/>
    </w:rPr>
  </w:style>
  <w:style w:type="paragraph" w:styleId="aa">
    <w:name w:val="Normal Indent"/>
    <w:basedOn w:val="a1"/>
    <w:uiPriority w:val="99"/>
    <w:unhideWhenUsed/>
    <w:rsid w:val="00272C90"/>
    <w:pPr>
      <w:spacing w:before="0" w:beforeAutospacing="0" w:after="200" w:afterAutospacing="0" w:line="276" w:lineRule="auto"/>
      <w:ind w:left="720"/>
    </w:pPr>
  </w:style>
  <w:style w:type="paragraph" w:styleId="ab">
    <w:name w:val="Subtitle"/>
    <w:basedOn w:val="a1"/>
    <w:next w:val="a1"/>
    <w:link w:val="ac"/>
    <w:uiPriority w:val="11"/>
    <w:qFormat/>
    <w:rsid w:val="00272C90"/>
    <w:pPr>
      <w:numPr>
        <w:ilvl w:val="1"/>
      </w:numPr>
      <w:spacing w:before="0" w:beforeAutospacing="0" w:after="200" w:afterAutospacing="0" w:line="276" w:lineRule="auto"/>
      <w:ind w:left="86"/>
    </w:pPr>
    <w:rPr>
      <w:rFonts w:asciiTheme="majorHAnsi" w:eastAsiaTheme="majorEastAsia" w:hAnsiTheme="majorHAnsi" w:cstheme="majorBidi"/>
      <w:i/>
      <w:iCs/>
      <w:color w:val="5B9BD5" w:themeColor="accent1"/>
      <w:spacing w:val="15"/>
      <w:sz w:val="24"/>
      <w:szCs w:val="24"/>
    </w:rPr>
  </w:style>
  <w:style w:type="character" w:customStyle="1" w:styleId="ac">
    <w:name w:val="Подзаголовок Знак"/>
    <w:basedOn w:val="a2"/>
    <w:link w:val="ab"/>
    <w:uiPriority w:val="11"/>
    <w:rsid w:val="00272C90"/>
    <w:rPr>
      <w:rFonts w:asciiTheme="majorHAnsi" w:eastAsiaTheme="majorEastAsia" w:hAnsiTheme="majorHAnsi" w:cstheme="majorBidi"/>
      <w:i/>
      <w:iCs/>
      <w:color w:val="5B9BD5" w:themeColor="accent1"/>
      <w:spacing w:val="15"/>
      <w:sz w:val="24"/>
      <w:szCs w:val="24"/>
      <w:lang w:val="en-US"/>
    </w:rPr>
  </w:style>
  <w:style w:type="paragraph" w:styleId="ad">
    <w:name w:val="Title"/>
    <w:basedOn w:val="a1"/>
    <w:next w:val="a1"/>
    <w:link w:val="ae"/>
    <w:uiPriority w:val="10"/>
    <w:qFormat/>
    <w:rsid w:val="00272C90"/>
    <w:pPr>
      <w:pBdr>
        <w:bottom w:val="single" w:sz="8" w:space="4" w:color="5B9BD5" w:themeColor="accent1"/>
      </w:pBdr>
      <w:spacing w:before="0" w:beforeAutospacing="0" w:after="300" w:afterAutospacing="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e">
    <w:name w:val="Название Знак"/>
    <w:basedOn w:val="a2"/>
    <w:link w:val="ad"/>
    <w:uiPriority w:val="10"/>
    <w:rsid w:val="00272C90"/>
    <w:rPr>
      <w:rFonts w:asciiTheme="majorHAnsi" w:eastAsiaTheme="majorEastAsia" w:hAnsiTheme="majorHAnsi" w:cstheme="majorBidi"/>
      <w:color w:val="323E4F" w:themeColor="text2" w:themeShade="BF"/>
      <w:spacing w:val="5"/>
      <w:kern w:val="28"/>
      <w:sz w:val="52"/>
      <w:szCs w:val="52"/>
      <w:lang w:val="en-US"/>
    </w:rPr>
  </w:style>
  <w:style w:type="character" w:styleId="af">
    <w:name w:val="Emphasis"/>
    <w:basedOn w:val="a2"/>
    <w:uiPriority w:val="20"/>
    <w:qFormat/>
    <w:rsid w:val="00272C90"/>
    <w:rPr>
      <w:i/>
      <w:iCs/>
    </w:rPr>
  </w:style>
  <w:style w:type="numbering" w:customStyle="1" w:styleId="15">
    <w:name w:val="Нет списка1"/>
    <w:next w:val="a4"/>
    <w:uiPriority w:val="99"/>
    <w:semiHidden/>
    <w:unhideWhenUsed/>
    <w:rsid w:val="00272C90"/>
  </w:style>
  <w:style w:type="paragraph" w:customStyle="1" w:styleId="msonormal0">
    <w:name w:val="msonormal"/>
    <w:basedOn w:val="a1"/>
    <w:rsid w:val="00272C90"/>
    <w:rPr>
      <w:rFonts w:ascii="Times New Roman" w:eastAsia="Times New Roman" w:hAnsi="Times New Roman" w:cs="Times New Roman"/>
      <w:sz w:val="24"/>
      <w:szCs w:val="24"/>
      <w:lang w:val="ru-RU" w:eastAsia="ru-RU"/>
    </w:rPr>
  </w:style>
  <w:style w:type="paragraph" w:styleId="af0">
    <w:name w:val="Normal (Web)"/>
    <w:basedOn w:val="a1"/>
    <w:uiPriority w:val="99"/>
    <w:unhideWhenUsed/>
    <w:rsid w:val="00272C90"/>
    <w:rPr>
      <w:rFonts w:ascii="Times New Roman" w:eastAsia="Times New Roman" w:hAnsi="Times New Roman" w:cs="Times New Roman"/>
      <w:sz w:val="24"/>
      <w:szCs w:val="24"/>
      <w:lang w:val="ru-RU" w:eastAsia="ru-RU"/>
    </w:rPr>
  </w:style>
  <w:style w:type="character" w:styleId="af1">
    <w:name w:val="Strong"/>
    <w:basedOn w:val="a2"/>
    <w:uiPriority w:val="22"/>
    <w:qFormat/>
    <w:rsid w:val="00272C90"/>
    <w:rPr>
      <w:b/>
      <w:bCs/>
    </w:rPr>
  </w:style>
  <w:style w:type="character" w:customStyle="1" w:styleId="placeholder-mask">
    <w:name w:val="placeholder-mask"/>
    <w:basedOn w:val="a2"/>
    <w:rsid w:val="00272C90"/>
  </w:style>
  <w:style w:type="character" w:customStyle="1" w:styleId="placeholder">
    <w:name w:val="placeholder"/>
    <w:basedOn w:val="a2"/>
    <w:rsid w:val="00272C90"/>
  </w:style>
  <w:style w:type="character" w:styleId="af2">
    <w:name w:val="FollowedHyperlink"/>
    <w:basedOn w:val="a2"/>
    <w:uiPriority w:val="99"/>
    <w:semiHidden/>
    <w:unhideWhenUsed/>
    <w:rsid w:val="00272C90"/>
    <w:rPr>
      <w:color w:val="800080"/>
      <w:u w:val="single"/>
    </w:rPr>
  </w:style>
  <w:style w:type="table" w:styleId="af3">
    <w:name w:val="Table Grid"/>
    <w:basedOn w:val="a3"/>
    <w:uiPriority w:val="59"/>
    <w:rsid w:val="00272C90"/>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er"/>
    <w:basedOn w:val="a1"/>
    <w:link w:val="af5"/>
    <w:uiPriority w:val="99"/>
    <w:unhideWhenUsed/>
    <w:rsid w:val="00272C90"/>
    <w:pPr>
      <w:tabs>
        <w:tab w:val="center" w:pos="4677"/>
        <w:tab w:val="right" w:pos="9355"/>
      </w:tabs>
      <w:spacing w:before="0" w:after="0"/>
    </w:pPr>
  </w:style>
  <w:style w:type="character" w:customStyle="1" w:styleId="af5">
    <w:name w:val="Нижний колонтитул Знак"/>
    <w:basedOn w:val="a2"/>
    <w:link w:val="af4"/>
    <w:uiPriority w:val="99"/>
    <w:rsid w:val="00272C90"/>
    <w:rPr>
      <w:lang w:val="en-US"/>
    </w:rPr>
  </w:style>
  <w:style w:type="paragraph" w:styleId="af6">
    <w:name w:val="caption"/>
    <w:basedOn w:val="a1"/>
    <w:next w:val="a1"/>
    <w:uiPriority w:val="35"/>
    <w:semiHidden/>
    <w:unhideWhenUsed/>
    <w:qFormat/>
    <w:rsid w:val="00272C90"/>
    <w:pPr>
      <w:spacing w:before="0" w:beforeAutospacing="0" w:after="200" w:afterAutospacing="0"/>
    </w:pPr>
    <w:rPr>
      <w:b/>
      <w:bCs/>
      <w:color w:val="5B9BD5" w:themeColor="accent1"/>
      <w:sz w:val="18"/>
      <w:szCs w:val="18"/>
    </w:rPr>
  </w:style>
  <w:style w:type="numbering" w:customStyle="1" w:styleId="27">
    <w:name w:val="Нет списка2"/>
    <w:next w:val="a4"/>
    <w:uiPriority w:val="99"/>
    <w:semiHidden/>
    <w:unhideWhenUsed/>
    <w:rsid w:val="001C417D"/>
  </w:style>
  <w:style w:type="table" w:customStyle="1" w:styleId="16">
    <w:name w:val="Сетка таблицы1"/>
    <w:basedOn w:val="a3"/>
    <w:next w:val="af3"/>
    <w:uiPriority w:val="59"/>
    <w:rsid w:val="001C417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Body Text"/>
    <w:basedOn w:val="a1"/>
    <w:link w:val="af8"/>
    <w:uiPriority w:val="99"/>
    <w:unhideWhenUsed/>
    <w:qFormat/>
    <w:rsid w:val="00281B16"/>
    <w:pPr>
      <w:widowControl w:val="0"/>
      <w:autoSpaceDE w:val="0"/>
      <w:autoSpaceDN w:val="0"/>
      <w:spacing w:before="0" w:beforeAutospacing="0" w:after="0" w:afterAutospacing="0"/>
      <w:ind w:left="380"/>
      <w:jc w:val="both"/>
    </w:pPr>
    <w:rPr>
      <w:rFonts w:ascii="Times New Roman" w:eastAsia="Times New Roman" w:hAnsi="Times New Roman" w:cs="Times New Roman"/>
      <w:sz w:val="24"/>
      <w:szCs w:val="24"/>
      <w:lang w:val="ru-RU"/>
    </w:rPr>
  </w:style>
  <w:style w:type="character" w:customStyle="1" w:styleId="af8">
    <w:name w:val="Основной текст Знак"/>
    <w:basedOn w:val="a2"/>
    <w:link w:val="af7"/>
    <w:uiPriority w:val="99"/>
    <w:rsid w:val="00281B16"/>
    <w:rPr>
      <w:rFonts w:ascii="Times New Roman" w:eastAsia="Times New Roman" w:hAnsi="Times New Roman" w:cs="Times New Roman"/>
      <w:sz w:val="24"/>
      <w:szCs w:val="24"/>
    </w:rPr>
  </w:style>
  <w:style w:type="paragraph" w:customStyle="1" w:styleId="TableParagraph">
    <w:name w:val="Table Paragraph"/>
    <w:basedOn w:val="a1"/>
    <w:uiPriority w:val="1"/>
    <w:qFormat/>
    <w:rsid w:val="00281B16"/>
    <w:pPr>
      <w:widowControl w:val="0"/>
      <w:autoSpaceDE w:val="0"/>
      <w:autoSpaceDN w:val="0"/>
      <w:spacing w:before="0" w:beforeAutospacing="0" w:after="0" w:afterAutospacing="0"/>
      <w:ind w:left="107"/>
    </w:pPr>
    <w:rPr>
      <w:rFonts w:ascii="Times New Roman" w:eastAsia="Times New Roman" w:hAnsi="Times New Roman" w:cs="Times New Roman"/>
      <w:lang w:val="ru-RU"/>
    </w:rPr>
  </w:style>
  <w:style w:type="table" w:customStyle="1" w:styleId="TableNormal">
    <w:name w:val="Table Normal"/>
    <w:uiPriority w:val="2"/>
    <w:semiHidden/>
    <w:qFormat/>
    <w:rsid w:val="00281B16"/>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9"/>
    <w:semiHidden/>
    <w:rsid w:val="00F85C7B"/>
    <w:rPr>
      <w:rFonts w:ascii="Trebuchet MS" w:eastAsia="Trebuchet MS" w:hAnsi="Trebuchet MS" w:cs="Trebuchet MS"/>
      <w:lang w:val="en-US"/>
    </w:rPr>
  </w:style>
  <w:style w:type="character" w:customStyle="1" w:styleId="60">
    <w:name w:val="Заголовок 6 Знак"/>
    <w:basedOn w:val="a2"/>
    <w:link w:val="6"/>
    <w:uiPriority w:val="9"/>
    <w:semiHidden/>
    <w:rsid w:val="00F85C7B"/>
    <w:rPr>
      <w:rFonts w:ascii="Book Antiqua" w:eastAsia="Book Antiqua" w:hAnsi="Book Antiqua" w:cs="Book Antiqua"/>
      <w:b/>
      <w:bCs/>
      <w:sz w:val="20"/>
      <w:szCs w:val="20"/>
      <w:lang w:val="en-US"/>
    </w:rPr>
  </w:style>
  <w:style w:type="character" w:customStyle="1" w:styleId="70">
    <w:name w:val="Заголовок 7 Знак"/>
    <w:basedOn w:val="a2"/>
    <w:link w:val="7"/>
    <w:uiPriority w:val="9"/>
    <w:semiHidden/>
    <w:rsid w:val="00F85C7B"/>
    <w:rPr>
      <w:rFonts w:ascii="Times New Roman" w:eastAsia="Times New Roman" w:hAnsi="Times New Roman" w:cs="Times New Roman"/>
      <w:b/>
      <w:bCs/>
      <w:i/>
      <w:iCs/>
      <w:sz w:val="20"/>
      <w:szCs w:val="20"/>
      <w:lang w:val="en-US"/>
    </w:rPr>
  </w:style>
  <w:style w:type="paragraph" w:styleId="af9">
    <w:name w:val="footnote text"/>
    <w:basedOn w:val="a1"/>
    <w:link w:val="afa"/>
    <w:uiPriority w:val="99"/>
    <w:semiHidden/>
    <w:unhideWhenUsed/>
    <w:rsid w:val="00F85C7B"/>
    <w:pPr>
      <w:widowControl w:val="0"/>
      <w:autoSpaceDE w:val="0"/>
      <w:autoSpaceDN w:val="0"/>
      <w:spacing w:before="0" w:beforeAutospacing="0" w:after="0" w:afterAutospacing="0"/>
    </w:pPr>
    <w:rPr>
      <w:rFonts w:ascii="Bookman Old Style" w:eastAsia="Bookman Old Style" w:hAnsi="Bookman Old Style" w:cs="Bookman Old Style"/>
      <w:sz w:val="20"/>
      <w:szCs w:val="20"/>
    </w:rPr>
  </w:style>
  <w:style w:type="character" w:customStyle="1" w:styleId="afa">
    <w:name w:val="Текст сноски Знак"/>
    <w:basedOn w:val="a2"/>
    <w:link w:val="af9"/>
    <w:uiPriority w:val="99"/>
    <w:semiHidden/>
    <w:rsid w:val="00F85C7B"/>
    <w:rPr>
      <w:rFonts w:ascii="Bookman Old Style" w:eastAsia="Bookman Old Style" w:hAnsi="Bookman Old Style" w:cs="Bookman Old Style"/>
      <w:sz w:val="20"/>
      <w:szCs w:val="20"/>
      <w:lang w:val="en-US"/>
    </w:rPr>
  </w:style>
  <w:style w:type="paragraph" w:styleId="afb">
    <w:name w:val="Balloon Text"/>
    <w:basedOn w:val="a1"/>
    <w:link w:val="afc"/>
    <w:uiPriority w:val="99"/>
    <w:semiHidden/>
    <w:unhideWhenUsed/>
    <w:rsid w:val="00F85C7B"/>
    <w:pPr>
      <w:widowControl w:val="0"/>
      <w:autoSpaceDE w:val="0"/>
      <w:autoSpaceDN w:val="0"/>
      <w:spacing w:before="0" w:beforeAutospacing="0" w:after="0" w:afterAutospacing="0"/>
    </w:pPr>
    <w:rPr>
      <w:rFonts w:ascii="Tahoma" w:eastAsia="Bookman Old Style" w:hAnsi="Tahoma" w:cs="Tahoma"/>
      <w:sz w:val="16"/>
      <w:szCs w:val="16"/>
    </w:rPr>
  </w:style>
  <w:style w:type="character" w:customStyle="1" w:styleId="afc">
    <w:name w:val="Текст выноски Знак"/>
    <w:basedOn w:val="a2"/>
    <w:link w:val="afb"/>
    <w:uiPriority w:val="99"/>
    <w:semiHidden/>
    <w:rsid w:val="00F85C7B"/>
    <w:rPr>
      <w:rFonts w:ascii="Tahoma" w:eastAsia="Bookman Old Style" w:hAnsi="Tahoma" w:cs="Tahoma"/>
      <w:sz w:val="16"/>
      <w:szCs w:val="16"/>
      <w:lang w:val="en-US"/>
    </w:rPr>
  </w:style>
  <w:style w:type="paragraph" w:customStyle="1" w:styleId="17">
    <w:name w:val="Заголовок оглавления1"/>
    <w:basedOn w:val="10"/>
    <w:next w:val="a1"/>
    <w:uiPriority w:val="39"/>
    <w:qFormat/>
    <w:rsid w:val="00F85C7B"/>
    <w:pPr>
      <w:spacing w:after="0"/>
      <w:outlineLvl w:val="9"/>
    </w:pPr>
    <w:rPr>
      <w:rFonts w:ascii="Cambria" w:eastAsia="Times New Roman" w:hAnsi="Cambria" w:cs="Times New Roman"/>
      <w:color w:val="365F91"/>
      <w:lang w:val="ru-RU" w:eastAsia="ru-RU"/>
    </w:rPr>
  </w:style>
  <w:style w:type="paragraph" w:customStyle="1" w:styleId="110">
    <w:name w:val="Оглавление 11"/>
    <w:basedOn w:val="a1"/>
    <w:next w:val="a1"/>
    <w:autoRedefine/>
    <w:uiPriority w:val="39"/>
    <w:rsid w:val="00F85C7B"/>
    <w:pPr>
      <w:widowControl w:val="0"/>
      <w:autoSpaceDE w:val="0"/>
      <w:autoSpaceDN w:val="0"/>
      <w:spacing w:before="120" w:beforeAutospacing="0" w:after="0" w:afterAutospacing="0"/>
    </w:pPr>
    <w:rPr>
      <w:rFonts w:eastAsia="Bookman Old Style" w:cs="Calibri"/>
      <w:b/>
      <w:bCs/>
      <w:i/>
      <w:iCs/>
      <w:sz w:val="24"/>
      <w:szCs w:val="24"/>
    </w:rPr>
  </w:style>
  <w:style w:type="paragraph" w:customStyle="1" w:styleId="310">
    <w:name w:val="Оглавление 31"/>
    <w:basedOn w:val="a1"/>
    <w:next w:val="a1"/>
    <w:autoRedefine/>
    <w:uiPriority w:val="39"/>
    <w:rsid w:val="00F85C7B"/>
    <w:pPr>
      <w:widowControl w:val="0"/>
      <w:autoSpaceDE w:val="0"/>
      <w:autoSpaceDN w:val="0"/>
      <w:spacing w:before="0" w:beforeAutospacing="0" w:after="0" w:afterAutospacing="0"/>
      <w:ind w:left="440"/>
    </w:pPr>
    <w:rPr>
      <w:rFonts w:eastAsia="Bookman Old Style" w:cs="Calibri"/>
      <w:sz w:val="20"/>
      <w:szCs w:val="20"/>
    </w:rPr>
  </w:style>
  <w:style w:type="paragraph" w:customStyle="1" w:styleId="210">
    <w:name w:val="Оглавление 21"/>
    <w:basedOn w:val="a1"/>
    <w:next w:val="a1"/>
    <w:autoRedefine/>
    <w:uiPriority w:val="39"/>
    <w:rsid w:val="00F85C7B"/>
    <w:pPr>
      <w:widowControl w:val="0"/>
      <w:autoSpaceDE w:val="0"/>
      <w:autoSpaceDN w:val="0"/>
      <w:spacing w:before="120" w:beforeAutospacing="0" w:after="0" w:afterAutospacing="0"/>
      <w:ind w:left="220"/>
    </w:pPr>
    <w:rPr>
      <w:rFonts w:eastAsia="Bookman Old Style" w:cs="Calibri"/>
      <w:b/>
      <w:bCs/>
    </w:rPr>
  </w:style>
  <w:style w:type="paragraph" w:customStyle="1" w:styleId="41">
    <w:name w:val="Оглавление 41"/>
    <w:basedOn w:val="a1"/>
    <w:next w:val="a1"/>
    <w:autoRedefine/>
    <w:uiPriority w:val="39"/>
    <w:rsid w:val="00F85C7B"/>
    <w:pPr>
      <w:widowControl w:val="0"/>
      <w:autoSpaceDE w:val="0"/>
      <w:autoSpaceDN w:val="0"/>
      <w:spacing w:before="0" w:beforeAutospacing="0" w:after="0" w:afterAutospacing="0"/>
      <w:ind w:left="660"/>
    </w:pPr>
    <w:rPr>
      <w:rFonts w:eastAsia="Bookman Old Style" w:cs="Calibri"/>
      <w:sz w:val="20"/>
      <w:szCs w:val="20"/>
    </w:rPr>
  </w:style>
  <w:style w:type="paragraph" w:customStyle="1" w:styleId="51">
    <w:name w:val="Оглавление 51"/>
    <w:basedOn w:val="a1"/>
    <w:next w:val="a1"/>
    <w:autoRedefine/>
    <w:uiPriority w:val="39"/>
    <w:rsid w:val="00F85C7B"/>
    <w:pPr>
      <w:widowControl w:val="0"/>
      <w:autoSpaceDE w:val="0"/>
      <w:autoSpaceDN w:val="0"/>
      <w:spacing w:before="0" w:beforeAutospacing="0" w:after="0" w:afterAutospacing="0"/>
      <w:ind w:left="880"/>
    </w:pPr>
    <w:rPr>
      <w:rFonts w:eastAsia="Bookman Old Style" w:cs="Calibri"/>
      <w:sz w:val="20"/>
      <w:szCs w:val="20"/>
    </w:rPr>
  </w:style>
  <w:style w:type="paragraph" w:customStyle="1" w:styleId="61">
    <w:name w:val="Оглавление 61"/>
    <w:basedOn w:val="a1"/>
    <w:next w:val="a1"/>
    <w:autoRedefine/>
    <w:uiPriority w:val="39"/>
    <w:rsid w:val="00F85C7B"/>
    <w:pPr>
      <w:widowControl w:val="0"/>
      <w:autoSpaceDE w:val="0"/>
      <w:autoSpaceDN w:val="0"/>
      <w:spacing w:before="0" w:beforeAutospacing="0" w:after="0" w:afterAutospacing="0"/>
      <w:ind w:left="1100"/>
    </w:pPr>
    <w:rPr>
      <w:rFonts w:eastAsia="Bookman Old Style" w:cs="Calibri"/>
      <w:sz w:val="20"/>
      <w:szCs w:val="20"/>
    </w:rPr>
  </w:style>
  <w:style w:type="paragraph" w:customStyle="1" w:styleId="71">
    <w:name w:val="Оглавление 71"/>
    <w:basedOn w:val="a1"/>
    <w:next w:val="a1"/>
    <w:autoRedefine/>
    <w:uiPriority w:val="39"/>
    <w:rsid w:val="00F85C7B"/>
    <w:pPr>
      <w:widowControl w:val="0"/>
      <w:autoSpaceDE w:val="0"/>
      <w:autoSpaceDN w:val="0"/>
      <w:spacing w:before="0" w:beforeAutospacing="0" w:after="0" w:afterAutospacing="0"/>
      <w:ind w:left="1320"/>
    </w:pPr>
    <w:rPr>
      <w:rFonts w:eastAsia="Bookman Old Style" w:cs="Calibri"/>
      <w:sz w:val="20"/>
      <w:szCs w:val="20"/>
    </w:rPr>
  </w:style>
  <w:style w:type="paragraph" w:customStyle="1" w:styleId="81">
    <w:name w:val="Оглавление 81"/>
    <w:basedOn w:val="a1"/>
    <w:next w:val="a1"/>
    <w:autoRedefine/>
    <w:uiPriority w:val="39"/>
    <w:rsid w:val="00F85C7B"/>
    <w:pPr>
      <w:widowControl w:val="0"/>
      <w:autoSpaceDE w:val="0"/>
      <w:autoSpaceDN w:val="0"/>
      <w:spacing w:before="0" w:beforeAutospacing="0" w:after="0" w:afterAutospacing="0"/>
      <w:ind w:left="1540"/>
    </w:pPr>
    <w:rPr>
      <w:rFonts w:eastAsia="Bookman Old Style" w:cs="Calibri"/>
      <w:sz w:val="20"/>
      <w:szCs w:val="20"/>
    </w:rPr>
  </w:style>
  <w:style w:type="paragraph" w:customStyle="1" w:styleId="91">
    <w:name w:val="Оглавление 91"/>
    <w:basedOn w:val="a1"/>
    <w:next w:val="a1"/>
    <w:autoRedefine/>
    <w:uiPriority w:val="39"/>
    <w:rsid w:val="00F85C7B"/>
    <w:pPr>
      <w:widowControl w:val="0"/>
      <w:autoSpaceDE w:val="0"/>
      <w:autoSpaceDN w:val="0"/>
      <w:spacing w:before="0" w:beforeAutospacing="0" w:after="0" w:afterAutospacing="0"/>
      <w:ind w:left="1760"/>
    </w:pPr>
    <w:rPr>
      <w:rFonts w:eastAsia="Bookman Old Style" w:cs="Calibri"/>
      <w:sz w:val="20"/>
      <w:szCs w:val="20"/>
    </w:rPr>
  </w:style>
  <w:style w:type="character" w:styleId="afd">
    <w:name w:val="footnote reference"/>
    <w:basedOn w:val="a2"/>
    <w:uiPriority w:val="99"/>
    <w:semiHidden/>
    <w:unhideWhenUsed/>
    <w:rsid w:val="00F85C7B"/>
    <w:rPr>
      <w:vertAlign w:val="superscript"/>
    </w:rPr>
  </w:style>
  <w:style w:type="character" w:customStyle="1" w:styleId="18">
    <w:name w:val="Гиперссылка1"/>
    <w:basedOn w:val="a2"/>
    <w:uiPriority w:val="99"/>
    <w:rsid w:val="00F85C7B"/>
    <w:rPr>
      <w:color w:val="0000FF"/>
      <w:u w:val="single"/>
    </w:rPr>
  </w:style>
  <w:style w:type="character" w:customStyle="1" w:styleId="markedcontent">
    <w:name w:val="markedcontent"/>
    <w:basedOn w:val="a2"/>
    <w:rsid w:val="00F85C7B"/>
  </w:style>
  <w:style w:type="character" w:customStyle="1" w:styleId="ff3">
    <w:name w:val="ff3"/>
    <w:basedOn w:val="a2"/>
    <w:rsid w:val="00F85C7B"/>
  </w:style>
  <w:style w:type="character" w:customStyle="1" w:styleId="path-separator">
    <w:name w:val="path-separator"/>
    <w:basedOn w:val="a2"/>
    <w:rsid w:val="00F85C7B"/>
  </w:style>
  <w:style w:type="character" w:customStyle="1" w:styleId="extendedtext-full">
    <w:name w:val="extendedtext-full"/>
    <w:basedOn w:val="a2"/>
    <w:rsid w:val="00F85C7B"/>
  </w:style>
  <w:style w:type="numbering" w:customStyle="1" w:styleId="21">
    <w:name w:val="Текущий список2"/>
    <w:uiPriority w:val="99"/>
    <w:rsid w:val="00F85C7B"/>
    <w:pPr>
      <w:numPr>
        <w:numId w:val="101"/>
      </w:numPr>
    </w:pPr>
  </w:style>
  <w:style w:type="numbering" w:customStyle="1" w:styleId="1">
    <w:name w:val="Текущий список1"/>
    <w:uiPriority w:val="99"/>
    <w:rsid w:val="00F85C7B"/>
    <w:pPr>
      <w:numPr>
        <w:numId w:val="102"/>
      </w:numPr>
    </w:pPr>
  </w:style>
  <w:style w:type="paragraph" w:customStyle="1" w:styleId="111">
    <w:name w:val="Заголовок 11"/>
    <w:basedOn w:val="a1"/>
    <w:uiPriority w:val="1"/>
    <w:qFormat/>
    <w:rsid w:val="00B73C32"/>
    <w:pPr>
      <w:widowControl w:val="0"/>
      <w:autoSpaceDE w:val="0"/>
      <w:autoSpaceDN w:val="0"/>
      <w:spacing w:before="15" w:beforeAutospacing="0" w:after="0" w:afterAutospacing="0"/>
      <w:ind w:left="808" w:hanging="169"/>
      <w:outlineLvl w:val="1"/>
    </w:pPr>
    <w:rPr>
      <w:rFonts w:ascii="Times New Roman" w:eastAsia="Times New Roman" w:hAnsi="Times New Roman" w:cs="Times New Roman"/>
      <w:b/>
      <w:bCs/>
      <w:lang w:val="ru-RU"/>
    </w:rPr>
  </w:style>
  <w:style w:type="character" w:customStyle="1" w:styleId="fontstyle01">
    <w:name w:val="fontstyle01"/>
    <w:basedOn w:val="a2"/>
    <w:rsid w:val="00296B15"/>
    <w:rPr>
      <w:rFonts w:ascii="Times New Roman" w:hAnsi="Times New Roman" w:cs="Times New Roman" w:hint="default"/>
      <w:b/>
      <w:bCs/>
      <w:i w:val="0"/>
      <w:iCs w:val="0"/>
      <w:color w:val="000000"/>
      <w:sz w:val="28"/>
      <w:szCs w:val="28"/>
    </w:rPr>
  </w:style>
  <w:style w:type="character" w:customStyle="1" w:styleId="fontstyle21">
    <w:name w:val="fontstyle21"/>
    <w:basedOn w:val="a2"/>
    <w:rsid w:val="00296B15"/>
    <w:rPr>
      <w:rFonts w:ascii="Times New Roman" w:hAnsi="Times New Roman" w:cs="Times New Roman" w:hint="default"/>
      <w:b w:val="0"/>
      <w:bCs w:val="0"/>
      <w:i w:val="0"/>
      <w:iCs w:val="0"/>
      <w:color w:val="000000"/>
      <w:sz w:val="28"/>
      <w:szCs w:val="28"/>
    </w:rPr>
  </w:style>
  <w:style w:type="character" w:customStyle="1" w:styleId="80">
    <w:name w:val="Заголовок 8 Знак"/>
    <w:basedOn w:val="a2"/>
    <w:link w:val="8"/>
    <w:uiPriority w:val="9"/>
    <w:semiHidden/>
    <w:rsid w:val="00392C1A"/>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392C1A"/>
    <w:rPr>
      <w:rFonts w:asciiTheme="majorHAnsi" w:eastAsiaTheme="majorEastAsia" w:hAnsiTheme="majorHAnsi" w:cstheme="majorBidi"/>
      <w:i/>
      <w:iCs/>
      <w:color w:val="404040" w:themeColor="text1" w:themeTint="BF"/>
      <w:sz w:val="20"/>
      <w:szCs w:val="20"/>
      <w:lang w:val="en-US"/>
    </w:rPr>
  </w:style>
  <w:style w:type="paragraph" w:styleId="afe">
    <w:name w:val="macro"/>
    <w:link w:val="aff"/>
    <w:uiPriority w:val="99"/>
    <w:semiHidden/>
    <w:unhideWhenUsed/>
    <w:rsid w:val="00392C1A"/>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f">
    <w:name w:val="Текст макроса Знак"/>
    <w:basedOn w:val="a2"/>
    <w:link w:val="afe"/>
    <w:uiPriority w:val="99"/>
    <w:semiHidden/>
    <w:rsid w:val="00392C1A"/>
    <w:rPr>
      <w:rFonts w:ascii="Courier" w:eastAsiaTheme="minorEastAsia" w:hAnsi="Courier"/>
      <w:sz w:val="20"/>
      <w:szCs w:val="20"/>
      <w:lang w:val="en-US"/>
    </w:rPr>
  </w:style>
  <w:style w:type="paragraph" w:styleId="aff0">
    <w:name w:val="List"/>
    <w:basedOn w:val="a1"/>
    <w:uiPriority w:val="99"/>
    <w:semiHidden/>
    <w:unhideWhenUsed/>
    <w:rsid w:val="00392C1A"/>
    <w:pPr>
      <w:spacing w:before="0" w:beforeAutospacing="0" w:after="200" w:afterAutospacing="0" w:line="276" w:lineRule="auto"/>
      <w:ind w:left="360" w:hanging="360"/>
      <w:contextualSpacing/>
    </w:pPr>
    <w:rPr>
      <w:rFonts w:eastAsiaTheme="minorEastAsia"/>
    </w:rPr>
  </w:style>
  <w:style w:type="paragraph" w:styleId="a0">
    <w:name w:val="List Bullet"/>
    <w:basedOn w:val="a1"/>
    <w:uiPriority w:val="99"/>
    <w:semiHidden/>
    <w:unhideWhenUsed/>
    <w:rsid w:val="00392C1A"/>
    <w:pPr>
      <w:numPr>
        <w:numId w:val="108"/>
      </w:numPr>
      <w:spacing w:before="0" w:beforeAutospacing="0" w:after="200" w:afterAutospacing="0" w:line="276" w:lineRule="auto"/>
      <w:contextualSpacing/>
    </w:pPr>
    <w:rPr>
      <w:rFonts w:eastAsiaTheme="minorEastAsia"/>
    </w:rPr>
  </w:style>
  <w:style w:type="paragraph" w:styleId="a">
    <w:name w:val="List Number"/>
    <w:basedOn w:val="a1"/>
    <w:uiPriority w:val="99"/>
    <w:semiHidden/>
    <w:unhideWhenUsed/>
    <w:rsid w:val="00392C1A"/>
    <w:pPr>
      <w:numPr>
        <w:numId w:val="109"/>
      </w:numPr>
      <w:spacing w:before="0" w:beforeAutospacing="0" w:after="200" w:afterAutospacing="0" w:line="276" w:lineRule="auto"/>
      <w:contextualSpacing/>
    </w:pPr>
    <w:rPr>
      <w:rFonts w:eastAsiaTheme="minorEastAsia"/>
    </w:rPr>
  </w:style>
  <w:style w:type="paragraph" w:styleId="28">
    <w:name w:val="List 2"/>
    <w:basedOn w:val="a1"/>
    <w:uiPriority w:val="99"/>
    <w:semiHidden/>
    <w:unhideWhenUsed/>
    <w:rsid w:val="00392C1A"/>
    <w:pPr>
      <w:spacing w:before="0" w:beforeAutospacing="0" w:after="200" w:afterAutospacing="0" w:line="276" w:lineRule="auto"/>
      <w:ind w:left="720" w:hanging="360"/>
      <w:contextualSpacing/>
    </w:pPr>
    <w:rPr>
      <w:rFonts w:eastAsiaTheme="minorEastAsia"/>
    </w:rPr>
  </w:style>
  <w:style w:type="paragraph" w:styleId="36">
    <w:name w:val="List 3"/>
    <w:basedOn w:val="a1"/>
    <w:uiPriority w:val="99"/>
    <w:semiHidden/>
    <w:unhideWhenUsed/>
    <w:rsid w:val="00392C1A"/>
    <w:pPr>
      <w:spacing w:before="0" w:beforeAutospacing="0" w:after="200" w:afterAutospacing="0" w:line="276" w:lineRule="auto"/>
      <w:ind w:left="1080" w:hanging="360"/>
      <w:contextualSpacing/>
    </w:pPr>
    <w:rPr>
      <w:rFonts w:eastAsiaTheme="minorEastAsia"/>
    </w:rPr>
  </w:style>
  <w:style w:type="paragraph" w:styleId="20">
    <w:name w:val="List Bullet 2"/>
    <w:basedOn w:val="a1"/>
    <w:uiPriority w:val="99"/>
    <w:semiHidden/>
    <w:unhideWhenUsed/>
    <w:rsid w:val="00392C1A"/>
    <w:pPr>
      <w:numPr>
        <w:numId w:val="110"/>
      </w:numPr>
      <w:spacing w:before="0" w:beforeAutospacing="0" w:after="200" w:afterAutospacing="0" w:line="276" w:lineRule="auto"/>
      <w:contextualSpacing/>
    </w:pPr>
    <w:rPr>
      <w:rFonts w:eastAsiaTheme="minorEastAsia"/>
    </w:rPr>
  </w:style>
  <w:style w:type="paragraph" w:styleId="30">
    <w:name w:val="List Bullet 3"/>
    <w:basedOn w:val="a1"/>
    <w:uiPriority w:val="99"/>
    <w:semiHidden/>
    <w:unhideWhenUsed/>
    <w:rsid w:val="00392C1A"/>
    <w:pPr>
      <w:numPr>
        <w:numId w:val="111"/>
      </w:numPr>
      <w:spacing w:before="0" w:beforeAutospacing="0" w:after="200" w:afterAutospacing="0" w:line="276" w:lineRule="auto"/>
      <w:contextualSpacing/>
    </w:pPr>
    <w:rPr>
      <w:rFonts w:eastAsiaTheme="minorEastAsia"/>
    </w:rPr>
  </w:style>
  <w:style w:type="paragraph" w:styleId="2">
    <w:name w:val="List Number 2"/>
    <w:basedOn w:val="a1"/>
    <w:uiPriority w:val="99"/>
    <w:semiHidden/>
    <w:unhideWhenUsed/>
    <w:rsid w:val="00392C1A"/>
    <w:pPr>
      <w:numPr>
        <w:numId w:val="112"/>
      </w:numPr>
      <w:spacing w:before="0" w:beforeAutospacing="0" w:after="200" w:afterAutospacing="0" w:line="276" w:lineRule="auto"/>
      <w:contextualSpacing/>
    </w:pPr>
    <w:rPr>
      <w:rFonts w:eastAsiaTheme="minorEastAsia"/>
    </w:rPr>
  </w:style>
  <w:style w:type="paragraph" w:styleId="3">
    <w:name w:val="List Number 3"/>
    <w:basedOn w:val="a1"/>
    <w:uiPriority w:val="99"/>
    <w:semiHidden/>
    <w:unhideWhenUsed/>
    <w:rsid w:val="00392C1A"/>
    <w:pPr>
      <w:numPr>
        <w:numId w:val="113"/>
      </w:numPr>
      <w:spacing w:before="0" w:beforeAutospacing="0" w:after="200" w:afterAutospacing="0" w:line="276" w:lineRule="auto"/>
      <w:contextualSpacing/>
    </w:pPr>
    <w:rPr>
      <w:rFonts w:eastAsiaTheme="minorEastAsia"/>
    </w:rPr>
  </w:style>
  <w:style w:type="paragraph" w:styleId="aff1">
    <w:name w:val="List Continue"/>
    <w:basedOn w:val="a1"/>
    <w:uiPriority w:val="99"/>
    <w:semiHidden/>
    <w:unhideWhenUsed/>
    <w:rsid w:val="00392C1A"/>
    <w:pPr>
      <w:spacing w:before="0" w:beforeAutospacing="0" w:after="120" w:afterAutospacing="0" w:line="276" w:lineRule="auto"/>
      <w:ind w:left="360"/>
      <w:contextualSpacing/>
    </w:pPr>
    <w:rPr>
      <w:rFonts w:eastAsiaTheme="minorEastAsia"/>
    </w:rPr>
  </w:style>
  <w:style w:type="paragraph" w:styleId="29">
    <w:name w:val="List Continue 2"/>
    <w:basedOn w:val="a1"/>
    <w:uiPriority w:val="99"/>
    <w:semiHidden/>
    <w:unhideWhenUsed/>
    <w:rsid w:val="00392C1A"/>
    <w:pPr>
      <w:spacing w:before="0" w:beforeAutospacing="0" w:after="120" w:afterAutospacing="0" w:line="276" w:lineRule="auto"/>
      <w:ind w:left="720"/>
      <w:contextualSpacing/>
    </w:pPr>
    <w:rPr>
      <w:rFonts w:eastAsiaTheme="minorEastAsia"/>
    </w:rPr>
  </w:style>
  <w:style w:type="paragraph" w:styleId="37">
    <w:name w:val="List Continue 3"/>
    <w:basedOn w:val="a1"/>
    <w:uiPriority w:val="99"/>
    <w:semiHidden/>
    <w:unhideWhenUsed/>
    <w:rsid w:val="00392C1A"/>
    <w:pPr>
      <w:spacing w:before="0" w:beforeAutospacing="0" w:after="120" w:afterAutospacing="0" w:line="276" w:lineRule="auto"/>
      <w:ind w:left="1080"/>
      <w:contextualSpacing/>
    </w:pPr>
    <w:rPr>
      <w:rFonts w:eastAsiaTheme="minorEastAsia"/>
    </w:rPr>
  </w:style>
  <w:style w:type="paragraph" w:styleId="2a">
    <w:name w:val="Body Text 2"/>
    <w:basedOn w:val="a1"/>
    <w:link w:val="2b"/>
    <w:uiPriority w:val="99"/>
    <w:semiHidden/>
    <w:unhideWhenUsed/>
    <w:rsid w:val="00392C1A"/>
    <w:pPr>
      <w:spacing w:before="0" w:beforeAutospacing="0" w:after="120" w:afterAutospacing="0" w:line="480" w:lineRule="auto"/>
    </w:pPr>
    <w:rPr>
      <w:rFonts w:eastAsiaTheme="minorEastAsia"/>
    </w:rPr>
  </w:style>
  <w:style w:type="character" w:customStyle="1" w:styleId="2b">
    <w:name w:val="Основной текст 2 Знак"/>
    <w:basedOn w:val="a2"/>
    <w:link w:val="2a"/>
    <w:uiPriority w:val="99"/>
    <w:semiHidden/>
    <w:rsid w:val="00392C1A"/>
    <w:rPr>
      <w:rFonts w:eastAsiaTheme="minorEastAsia"/>
      <w:lang w:val="en-US"/>
    </w:rPr>
  </w:style>
  <w:style w:type="paragraph" w:styleId="38">
    <w:name w:val="Body Text 3"/>
    <w:basedOn w:val="a1"/>
    <w:link w:val="39"/>
    <w:uiPriority w:val="99"/>
    <w:semiHidden/>
    <w:unhideWhenUsed/>
    <w:rsid w:val="00392C1A"/>
    <w:pPr>
      <w:spacing w:before="0" w:beforeAutospacing="0" w:after="120" w:afterAutospacing="0" w:line="276" w:lineRule="auto"/>
    </w:pPr>
    <w:rPr>
      <w:rFonts w:eastAsiaTheme="minorEastAsia"/>
      <w:sz w:val="16"/>
      <w:szCs w:val="16"/>
    </w:rPr>
  </w:style>
  <w:style w:type="character" w:customStyle="1" w:styleId="39">
    <w:name w:val="Основной текст 3 Знак"/>
    <w:basedOn w:val="a2"/>
    <w:link w:val="38"/>
    <w:uiPriority w:val="99"/>
    <w:semiHidden/>
    <w:rsid w:val="00392C1A"/>
    <w:rPr>
      <w:rFonts w:eastAsiaTheme="minorEastAsia"/>
      <w:sz w:val="16"/>
      <w:szCs w:val="16"/>
      <w:lang w:val="en-US"/>
    </w:rPr>
  </w:style>
  <w:style w:type="paragraph" w:styleId="2c">
    <w:name w:val="Quote"/>
    <w:basedOn w:val="a1"/>
    <w:next w:val="a1"/>
    <w:link w:val="2d"/>
    <w:uiPriority w:val="29"/>
    <w:qFormat/>
    <w:rsid w:val="00392C1A"/>
    <w:pPr>
      <w:spacing w:before="0" w:beforeAutospacing="0" w:after="200" w:afterAutospacing="0" w:line="276" w:lineRule="auto"/>
    </w:pPr>
    <w:rPr>
      <w:rFonts w:eastAsiaTheme="minorEastAsia"/>
      <w:i/>
      <w:iCs/>
      <w:color w:val="000000" w:themeColor="text1"/>
    </w:rPr>
  </w:style>
  <w:style w:type="character" w:customStyle="1" w:styleId="2d">
    <w:name w:val="Цитата 2 Знак"/>
    <w:basedOn w:val="a2"/>
    <w:link w:val="2c"/>
    <w:uiPriority w:val="29"/>
    <w:rsid w:val="00392C1A"/>
    <w:rPr>
      <w:rFonts w:eastAsiaTheme="minorEastAsia"/>
      <w:i/>
      <w:iCs/>
      <w:color w:val="000000" w:themeColor="text1"/>
      <w:lang w:val="en-US"/>
    </w:rPr>
  </w:style>
  <w:style w:type="paragraph" w:styleId="aff2">
    <w:name w:val="Intense Quote"/>
    <w:basedOn w:val="a1"/>
    <w:next w:val="a1"/>
    <w:link w:val="aff3"/>
    <w:uiPriority w:val="30"/>
    <w:qFormat/>
    <w:rsid w:val="00392C1A"/>
    <w:pPr>
      <w:pBdr>
        <w:bottom w:val="single" w:sz="4" w:space="4" w:color="5B9BD5" w:themeColor="accent1"/>
      </w:pBdr>
      <w:spacing w:before="200" w:beforeAutospacing="0" w:after="280" w:afterAutospacing="0" w:line="276" w:lineRule="auto"/>
      <w:ind w:left="936" w:right="936"/>
    </w:pPr>
    <w:rPr>
      <w:rFonts w:eastAsiaTheme="minorEastAsia"/>
      <w:b/>
      <w:bCs/>
      <w:i/>
      <w:iCs/>
      <w:color w:val="5B9BD5" w:themeColor="accent1"/>
    </w:rPr>
  </w:style>
  <w:style w:type="character" w:customStyle="1" w:styleId="aff3">
    <w:name w:val="Выделенная цитата Знак"/>
    <w:basedOn w:val="a2"/>
    <w:link w:val="aff2"/>
    <w:uiPriority w:val="30"/>
    <w:rsid w:val="00392C1A"/>
    <w:rPr>
      <w:rFonts w:eastAsiaTheme="minorEastAsia"/>
      <w:b/>
      <w:bCs/>
      <w:i/>
      <w:iCs/>
      <w:color w:val="5B9BD5" w:themeColor="accent1"/>
      <w:lang w:val="en-US"/>
    </w:rPr>
  </w:style>
  <w:style w:type="paragraph" w:styleId="aff4">
    <w:name w:val="TOC Heading"/>
    <w:basedOn w:val="10"/>
    <w:next w:val="a1"/>
    <w:uiPriority w:val="39"/>
    <w:semiHidden/>
    <w:unhideWhenUsed/>
    <w:qFormat/>
    <w:rsid w:val="00392C1A"/>
    <w:pPr>
      <w:spacing w:after="0"/>
      <w:outlineLvl w:val="9"/>
    </w:pPr>
  </w:style>
  <w:style w:type="character" w:styleId="aff5">
    <w:name w:val="Subtle Emphasis"/>
    <w:basedOn w:val="a2"/>
    <w:uiPriority w:val="19"/>
    <w:qFormat/>
    <w:rsid w:val="00392C1A"/>
    <w:rPr>
      <w:i/>
      <w:iCs/>
      <w:color w:val="808080" w:themeColor="text1" w:themeTint="7F"/>
    </w:rPr>
  </w:style>
  <w:style w:type="character" w:styleId="aff6">
    <w:name w:val="Intense Emphasis"/>
    <w:basedOn w:val="a2"/>
    <w:uiPriority w:val="21"/>
    <w:qFormat/>
    <w:rsid w:val="00392C1A"/>
    <w:rPr>
      <w:b/>
      <w:bCs/>
      <w:i/>
      <w:iCs/>
      <w:color w:val="5B9BD5" w:themeColor="accent1"/>
    </w:rPr>
  </w:style>
  <w:style w:type="character" w:styleId="aff7">
    <w:name w:val="Subtle Reference"/>
    <w:basedOn w:val="a2"/>
    <w:uiPriority w:val="31"/>
    <w:qFormat/>
    <w:rsid w:val="00392C1A"/>
    <w:rPr>
      <w:smallCaps/>
      <w:color w:val="ED7D31" w:themeColor="accent2"/>
      <w:u w:val="single"/>
    </w:rPr>
  </w:style>
  <w:style w:type="character" w:styleId="aff8">
    <w:name w:val="Intense Reference"/>
    <w:basedOn w:val="a2"/>
    <w:uiPriority w:val="32"/>
    <w:qFormat/>
    <w:rsid w:val="00392C1A"/>
    <w:rPr>
      <w:b/>
      <w:bCs/>
      <w:smallCaps/>
      <w:color w:val="ED7D31" w:themeColor="accent2"/>
      <w:spacing w:val="5"/>
      <w:u w:val="single"/>
    </w:rPr>
  </w:style>
  <w:style w:type="character" w:styleId="aff9">
    <w:name w:val="Book Title"/>
    <w:basedOn w:val="a2"/>
    <w:uiPriority w:val="33"/>
    <w:qFormat/>
    <w:rsid w:val="00392C1A"/>
    <w:rPr>
      <w:b/>
      <w:bCs/>
      <w:smallCaps/>
      <w:spacing w:val="5"/>
    </w:rPr>
  </w:style>
  <w:style w:type="table" w:styleId="affa">
    <w:name w:val="Light Shading"/>
    <w:basedOn w:val="a3"/>
    <w:uiPriority w:val="60"/>
    <w:semiHidden/>
    <w:unhideWhenUsed/>
    <w:rsid w:val="00392C1A"/>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ffb">
    <w:name w:val="Light List"/>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000000" w:themeFill="text1"/>
      </w:tcPr>
    </w:tblStylePr>
    <w:tblStylePr w:type="lastRow">
      <w:pPr>
        <w:spacing w:beforeLines="0" w:beforeAutospacing="0" w:afterLines="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ffc">
    <w:name w:val="Light Grid"/>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9">
    <w:name w:val="Medium Shading 1"/>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Autospacing="0" w:afterLines="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2e">
    <w:name w:val="Medium Shading 2"/>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List 1"/>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2f">
    <w:name w:val="Medium List 2"/>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b">
    <w:name w:val="Medium Grid 1"/>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2f0">
    <w:name w:val="Medium Grid 2"/>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3a">
    <w:name w:val="Medium Grid 3"/>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ffd">
    <w:name w:val="Dark List"/>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affe">
    <w:name w:val="Colorful Shading"/>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afff">
    <w:name w:val="Colorful List"/>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afff0">
    <w:name w:val="Colorful Grid"/>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Light Shading Accent 1"/>
    <w:basedOn w:val="a3"/>
    <w:uiPriority w:val="60"/>
    <w:semiHidden/>
    <w:unhideWhenUsed/>
    <w:rsid w:val="00392C1A"/>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0">
    <w:name w:val="Light List Accent 1"/>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5B9BD5" w:themeFill="accent1"/>
      </w:tcPr>
    </w:tblStylePr>
    <w:tblStylePr w:type="lastRow">
      <w:pPr>
        <w:spacing w:beforeLines="0" w:beforeAutospacing="0" w:afterLines="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11">
    <w:name w:val="Light Grid Accent 1"/>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1-1">
    <w:name w:val="Medium Shading 1 Accent 1"/>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Autospacing="0" w:afterLines="0" w:afterAutospacing="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2-1">
    <w:name w:val="Medium Shading 2 Accent 1"/>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0">
    <w:name w:val="Medium List 1 Accent 1"/>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2-10">
    <w:name w:val="Medium List 2 Accent 1"/>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11">
    <w:name w:val="Medium Grid 1 Accent 1"/>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11">
    <w:name w:val="Medium Grid 2 Accent 1"/>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3-1">
    <w:name w:val="Medium Grid 3 Accent 1"/>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2">
    <w:name w:val="Dark List Accent 1"/>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3">
    <w:name w:val="Colorful Shading Accent 1"/>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4">
    <w:name w:val="Colorful List Accent 1"/>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5">
    <w:name w:val="Colorful Grid Accent 1"/>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
    <w:name w:val="Light Shading Accent 2"/>
    <w:basedOn w:val="a3"/>
    <w:uiPriority w:val="60"/>
    <w:semiHidden/>
    <w:unhideWhenUsed/>
    <w:rsid w:val="00392C1A"/>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20">
    <w:name w:val="Light List Accent 2"/>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1">
    <w:name w:val="Light Grid Accent 2"/>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1-2">
    <w:name w:val="Medium Shading 1 Accent 2"/>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2-2">
    <w:name w:val="Medium Shading 2 Accent 2"/>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0">
    <w:name w:val="Medium List 1 Accent 2"/>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2-20">
    <w:name w:val="Medium List 2 Accent 2"/>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21">
    <w:name w:val="Medium Grid 1 Accent 2"/>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1">
    <w:name w:val="Medium Grid 2 Accent 2"/>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3-2">
    <w:name w:val="Medium Grid 3 Accent 2"/>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22">
    <w:name w:val="Dark List Accent 2"/>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23">
    <w:name w:val="Colorful Shading Accent 2"/>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24">
    <w:name w:val="Colorful List Accent 2"/>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25">
    <w:name w:val="Colorful Grid Accent 2"/>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
    <w:name w:val="Light Shading Accent 3"/>
    <w:basedOn w:val="a3"/>
    <w:uiPriority w:val="60"/>
    <w:semiHidden/>
    <w:unhideWhenUsed/>
    <w:rsid w:val="00392C1A"/>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30">
    <w:name w:val="Light List Accent 3"/>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A5A5A5" w:themeFill="accent3"/>
      </w:tcPr>
    </w:tblStylePr>
    <w:tblStylePr w:type="lastRow">
      <w:pPr>
        <w:spacing w:beforeLines="0" w:beforeAutospacing="0" w:afterLines="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31">
    <w:name w:val="Light Grid Accent 3"/>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1-3">
    <w:name w:val="Medium Shading 1 Accent 3"/>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Lines="0" w:beforeAutospacing="0" w:afterLines="0" w:afterAutospacing="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2-3">
    <w:name w:val="Medium Shading 2 Accent 3"/>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0">
    <w:name w:val="Medium List 1 Accent 3"/>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2-30">
    <w:name w:val="Medium List 2 Accent 3"/>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31">
    <w:name w:val="Medium Grid 1 Accent 3"/>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31">
    <w:name w:val="Medium Grid 2 Accent 3"/>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3-3">
    <w:name w:val="Medium Grid 3 Accent 3"/>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2">
    <w:name w:val="Dark List Accent 3"/>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33">
    <w:name w:val="Colorful Shading Accent 3"/>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34">
    <w:name w:val="Colorful List Accent 3"/>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35">
    <w:name w:val="Colorful Grid Accent 3"/>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
    <w:name w:val="Light Shading Accent 4"/>
    <w:basedOn w:val="a3"/>
    <w:uiPriority w:val="60"/>
    <w:semiHidden/>
    <w:unhideWhenUsed/>
    <w:rsid w:val="00392C1A"/>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40">
    <w:name w:val="Light List Accent 4"/>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FFC000" w:themeFill="accent4"/>
      </w:tcPr>
    </w:tblStylePr>
    <w:tblStylePr w:type="lastRow">
      <w:pPr>
        <w:spacing w:beforeLines="0" w:beforeAutospacing="0" w:afterLines="0" w:afterAutospacing="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41">
    <w:name w:val="Light Grid Accent 4"/>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1-4">
    <w:name w:val="Medium Shading 1 Accent 4"/>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Lines="0" w:beforeAutospacing="0" w:afterLines="0" w:afterAutospacing="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2-4">
    <w:name w:val="Medium Shading 2 Accent 4"/>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40">
    <w:name w:val="Medium List 1 Accent 4"/>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2-40">
    <w:name w:val="Medium List 2 Accent 4"/>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41">
    <w:name w:val="Medium Grid 1 Accent 4"/>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2-41">
    <w:name w:val="Medium Grid 2 Accent 4"/>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3-4">
    <w:name w:val="Medium Grid 3 Accent 4"/>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42">
    <w:name w:val="Dark List Accent 4"/>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43">
    <w:name w:val="Colorful Shading Accent 4"/>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44">
    <w:name w:val="Colorful List Accent 4"/>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45">
    <w:name w:val="Colorful Grid Accent 4"/>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
    <w:name w:val="Light Shading Accent 5"/>
    <w:basedOn w:val="a3"/>
    <w:uiPriority w:val="60"/>
    <w:semiHidden/>
    <w:unhideWhenUsed/>
    <w:rsid w:val="00392C1A"/>
    <w:pPr>
      <w:spacing w:after="0" w:line="240" w:lineRule="auto"/>
    </w:pPr>
    <w:rPr>
      <w:rFonts w:eastAsiaTheme="minorEastAsia"/>
      <w:color w:val="2F5496" w:themeColor="accent5" w:themeShade="BF"/>
      <w:lang w:val="en-US"/>
    </w:rPr>
    <w:tblPr>
      <w:tblStyleRowBandSize w:val="1"/>
      <w:tblStyleColBandSize w:val="1"/>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50">
    <w:name w:val="Light List Accent 5"/>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472C4" w:themeFill="accent5"/>
      </w:tcPr>
    </w:tblStylePr>
    <w:tblStylePr w:type="lastRow">
      <w:pPr>
        <w:spacing w:beforeLines="0" w:beforeAutospacing="0" w:afterLines="0" w:afterAutospacing="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51">
    <w:name w:val="Light Grid Accent 5"/>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1-5">
    <w:name w:val="Medium Shading 1 Accent 5"/>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Lines="0" w:beforeAutospacing="0" w:afterLines="0" w:afterAutospacing="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2-5">
    <w:name w:val="Medium Shading 2 Accent 5"/>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0">
    <w:name w:val="Medium List 1 Accent 5"/>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2-50">
    <w:name w:val="Medium List 2 Accent 5"/>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51">
    <w:name w:val="Medium Grid 1 Accent 5"/>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51">
    <w:name w:val="Medium Grid 2 Accent 5"/>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3-5">
    <w:name w:val="Medium Grid 3 Accent 5"/>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52">
    <w:name w:val="Dark List Accent 5"/>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53">
    <w:name w:val="Colorful Shading Accent 5"/>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54">
    <w:name w:val="Colorful List Accent 5"/>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55">
    <w:name w:val="Colorful Grid Accent 5"/>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
    <w:name w:val="Light Shading Accent 6"/>
    <w:basedOn w:val="a3"/>
    <w:uiPriority w:val="60"/>
    <w:semiHidden/>
    <w:unhideWhenUsed/>
    <w:rsid w:val="00392C1A"/>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60">
    <w:name w:val="Light List Accent 6"/>
    <w:basedOn w:val="a3"/>
    <w:uiPriority w:val="61"/>
    <w:semiHidden/>
    <w:unhideWhenUsed/>
    <w:rsid w:val="00392C1A"/>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70AD47" w:themeFill="accent6"/>
      </w:tcPr>
    </w:tblStylePr>
    <w:tblStylePr w:type="lastRow">
      <w:pPr>
        <w:spacing w:beforeLines="0" w:beforeAutospacing="0" w:afterLines="0" w:afterAutospacing="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61">
    <w:name w:val="Light Grid Accent 6"/>
    <w:basedOn w:val="a3"/>
    <w:uiPriority w:val="62"/>
    <w:semiHidden/>
    <w:unhideWhenUsed/>
    <w:rsid w:val="00392C1A"/>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6">
    <w:name w:val="Medium Shading 1 Accent 6"/>
    <w:basedOn w:val="a3"/>
    <w:uiPriority w:val="63"/>
    <w:semiHidden/>
    <w:unhideWhenUsed/>
    <w:rsid w:val="00392C1A"/>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Autospacing="0" w:afterLines="0" w:afterAutospacing="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6">
    <w:name w:val="Medium Shading 2 Accent 6"/>
    <w:basedOn w:val="a3"/>
    <w:uiPriority w:val="64"/>
    <w:semiHidden/>
    <w:unhideWhenUsed/>
    <w:rsid w:val="00392C1A"/>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60">
    <w:name w:val="Medium List 1 Accent 6"/>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hint="default"/>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60">
    <w:name w:val="Medium List 2 Accent 6"/>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61">
    <w:name w:val="Medium Grid 1 Accent 6"/>
    <w:basedOn w:val="a3"/>
    <w:uiPriority w:val="67"/>
    <w:semiHidden/>
    <w:unhideWhenUsed/>
    <w:rsid w:val="00392C1A"/>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61">
    <w:name w:val="Medium Grid 2 Accent 6"/>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6">
    <w:name w:val="Medium Grid 3 Accent 6"/>
    <w:basedOn w:val="a3"/>
    <w:uiPriority w:val="69"/>
    <w:semiHidden/>
    <w:unhideWhenUsed/>
    <w:rsid w:val="00392C1A"/>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62">
    <w:name w:val="Dark List Accent 6"/>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63">
    <w:name w:val="Colorful Shading Accent 6"/>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64">
    <w:name w:val="Colorful List Accent 6"/>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65">
    <w:name w:val="Colorful Grid Accent 6"/>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s>
</file>

<file path=word/webSettings.xml><?xml version="1.0" encoding="utf-8"?>
<w:webSettings xmlns:r="http://schemas.openxmlformats.org/officeDocument/2006/relationships" xmlns:w="http://schemas.openxmlformats.org/wordprocessingml/2006/main">
  <w:divs>
    <w:div w:id="14887857">
      <w:bodyDiv w:val="1"/>
      <w:marLeft w:val="0"/>
      <w:marRight w:val="0"/>
      <w:marTop w:val="0"/>
      <w:marBottom w:val="0"/>
      <w:divBdr>
        <w:top w:val="none" w:sz="0" w:space="0" w:color="auto"/>
        <w:left w:val="none" w:sz="0" w:space="0" w:color="auto"/>
        <w:bottom w:val="none" w:sz="0" w:space="0" w:color="auto"/>
        <w:right w:val="none" w:sz="0" w:space="0" w:color="auto"/>
      </w:divBdr>
    </w:div>
    <w:div w:id="64185436">
      <w:bodyDiv w:val="1"/>
      <w:marLeft w:val="0"/>
      <w:marRight w:val="0"/>
      <w:marTop w:val="0"/>
      <w:marBottom w:val="0"/>
      <w:divBdr>
        <w:top w:val="none" w:sz="0" w:space="0" w:color="auto"/>
        <w:left w:val="none" w:sz="0" w:space="0" w:color="auto"/>
        <w:bottom w:val="none" w:sz="0" w:space="0" w:color="auto"/>
        <w:right w:val="none" w:sz="0" w:space="0" w:color="auto"/>
      </w:divBdr>
    </w:div>
    <w:div w:id="79760260">
      <w:bodyDiv w:val="1"/>
      <w:marLeft w:val="0"/>
      <w:marRight w:val="0"/>
      <w:marTop w:val="0"/>
      <w:marBottom w:val="0"/>
      <w:divBdr>
        <w:top w:val="none" w:sz="0" w:space="0" w:color="auto"/>
        <w:left w:val="none" w:sz="0" w:space="0" w:color="auto"/>
        <w:bottom w:val="none" w:sz="0" w:space="0" w:color="auto"/>
        <w:right w:val="none" w:sz="0" w:space="0" w:color="auto"/>
      </w:divBdr>
    </w:div>
    <w:div w:id="165554758">
      <w:bodyDiv w:val="1"/>
      <w:marLeft w:val="0"/>
      <w:marRight w:val="0"/>
      <w:marTop w:val="0"/>
      <w:marBottom w:val="0"/>
      <w:divBdr>
        <w:top w:val="none" w:sz="0" w:space="0" w:color="auto"/>
        <w:left w:val="none" w:sz="0" w:space="0" w:color="auto"/>
        <w:bottom w:val="none" w:sz="0" w:space="0" w:color="auto"/>
        <w:right w:val="none" w:sz="0" w:space="0" w:color="auto"/>
      </w:divBdr>
    </w:div>
    <w:div w:id="209877638">
      <w:bodyDiv w:val="1"/>
      <w:marLeft w:val="0"/>
      <w:marRight w:val="0"/>
      <w:marTop w:val="0"/>
      <w:marBottom w:val="0"/>
      <w:divBdr>
        <w:top w:val="none" w:sz="0" w:space="0" w:color="auto"/>
        <w:left w:val="none" w:sz="0" w:space="0" w:color="auto"/>
        <w:bottom w:val="none" w:sz="0" w:space="0" w:color="auto"/>
        <w:right w:val="none" w:sz="0" w:space="0" w:color="auto"/>
      </w:divBdr>
    </w:div>
    <w:div w:id="246498982">
      <w:bodyDiv w:val="1"/>
      <w:marLeft w:val="0"/>
      <w:marRight w:val="0"/>
      <w:marTop w:val="0"/>
      <w:marBottom w:val="0"/>
      <w:divBdr>
        <w:top w:val="none" w:sz="0" w:space="0" w:color="auto"/>
        <w:left w:val="none" w:sz="0" w:space="0" w:color="auto"/>
        <w:bottom w:val="none" w:sz="0" w:space="0" w:color="auto"/>
        <w:right w:val="none" w:sz="0" w:space="0" w:color="auto"/>
      </w:divBdr>
    </w:div>
    <w:div w:id="267540562">
      <w:bodyDiv w:val="1"/>
      <w:marLeft w:val="0"/>
      <w:marRight w:val="0"/>
      <w:marTop w:val="0"/>
      <w:marBottom w:val="0"/>
      <w:divBdr>
        <w:top w:val="none" w:sz="0" w:space="0" w:color="auto"/>
        <w:left w:val="none" w:sz="0" w:space="0" w:color="auto"/>
        <w:bottom w:val="none" w:sz="0" w:space="0" w:color="auto"/>
        <w:right w:val="none" w:sz="0" w:space="0" w:color="auto"/>
      </w:divBdr>
      <w:divsChild>
        <w:div w:id="727148855">
          <w:marLeft w:val="0"/>
          <w:marRight w:val="0"/>
          <w:marTop w:val="0"/>
          <w:marBottom w:val="0"/>
          <w:divBdr>
            <w:top w:val="none" w:sz="0" w:space="0" w:color="auto"/>
            <w:left w:val="none" w:sz="0" w:space="0" w:color="auto"/>
            <w:bottom w:val="none" w:sz="0" w:space="0" w:color="auto"/>
            <w:right w:val="none" w:sz="0" w:space="0" w:color="auto"/>
          </w:divBdr>
          <w:divsChild>
            <w:div w:id="1209494513">
              <w:marLeft w:val="0"/>
              <w:marRight w:val="0"/>
              <w:marTop w:val="0"/>
              <w:marBottom w:val="0"/>
              <w:divBdr>
                <w:top w:val="none" w:sz="0" w:space="0" w:color="auto"/>
                <w:left w:val="none" w:sz="0" w:space="0" w:color="auto"/>
                <w:bottom w:val="none" w:sz="0" w:space="0" w:color="auto"/>
                <w:right w:val="none" w:sz="0" w:space="0" w:color="auto"/>
              </w:divBdr>
              <w:divsChild>
                <w:div w:id="2124375859">
                  <w:marLeft w:val="0"/>
                  <w:marRight w:val="0"/>
                  <w:marTop w:val="0"/>
                  <w:marBottom w:val="0"/>
                  <w:divBdr>
                    <w:top w:val="none" w:sz="0" w:space="0" w:color="auto"/>
                    <w:left w:val="none" w:sz="0" w:space="0" w:color="auto"/>
                    <w:bottom w:val="none" w:sz="0" w:space="0" w:color="auto"/>
                    <w:right w:val="none" w:sz="0" w:space="0" w:color="auto"/>
                  </w:divBdr>
                  <w:divsChild>
                    <w:div w:id="14842545">
                      <w:marLeft w:val="0"/>
                      <w:marRight w:val="0"/>
                      <w:marTop w:val="0"/>
                      <w:marBottom w:val="0"/>
                      <w:divBdr>
                        <w:top w:val="none" w:sz="0" w:space="0" w:color="auto"/>
                        <w:left w:val="none" w:sz="0" w:space="0" w:color="auto"/>
                        <w:bottom w:val="none" w:sz="0" w:space="0" w:color="auto"/>
                        <w:right w:val="none" w:sz="0" w:space="0" w:color="auto"/>
                      </w:divBdr>
                      <w:divsChild>
                        <w:div w:id="1292520573">
                          <w:marLeft w:val="0"/>
                          <w:marRight w:val="0"/>
                          <w:marTop w:val="0"/>
                          <w:marBottom w:val="0"/>
                          <w:divBdr>
                            <w:top w:val="none" w:sz="0" w:space="0" w:color="auto"/>
                            <w:left w:val="none" w:sz="0" w:space="0" w:color="auto"/>
                            <w:bottom w:val="none" w:sz="0" w:space="0" w:color="auto"/>
                            <w:right w:val="none" w:sz="0" w:space="0" w:color="auto"/>
                          </w:divBdr>
                          <w:divsChild>
                            <w:div w:id="792333618">
                              <w:marLeft w:val="0"/>
                              <w:marRight w:val="0"/>
                              <w:marTop w:val="0"/>
                              <w:marBottom w:val="0"/>
                              <w:divBdr>
                                <w:top w:val="none" w:sz="0" w:space="0" w:color="auto"/>
                                <w:left w:val="none" w:sz="0" w:space="0" w:color="auto"/>
                                <w:bottom w:val="none" w:sz="0" w:space="0" w:color="auto"/>
                                <w:right w:val="none" w:sz="0" w:space="0" w:color="auto"/>
                              </w:divBdr>
                              <w:divsChild>
                                <w:div w:id="147718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147058">
          <w:marLeft w:val="0"/>
          <w:marRight w:val="0"/>
          <w:marTop w:val="0"/>
          <w:marBottom w:val="0"/>
          <w:divBdr>
            <w:top w:val="none" w:sz="0" w:space="0" w:color="auto"/>
            <w:left w:val="none" w:sz="0" w:space="0" w:color="auto"/>
            <w:bottom w:val="none" w:sz="0" w:space="0" w:color="auto"/>
            <w:right w:val="none" w:sz="0" w:space="0" w:color="auto"/>
          </w:divBdr>
          <w:divsChild>
            <w:div w:id="978193017">
              <w:marLeft w:val="0"/>
              <w:marRight w:val="0"/>
              <w:marTop w:val="0"/>
              <w:marBottom w:val="0"/>
              <w:divBdr>
                <w:top w:val="none" w:sz="0" w:space="0" w:color="auto"/>
                <w:left w:val="none" w:sz="0" w:space="0" w:color="auto"/>
                <w:bottom w:val="none" w:sz="0" w:space="0" w:color="auto"/>
                <w:right w:val="none" w:sz="0" w:space="0" w:color="auto"/>
              </w:divBdr>
              <w:divsChild>
                <w:div w:id="1906716743">
                  <w:marLeft w:val="0"/>
                  <w:marRight w:val="0"/>
                  <w:marTop w:val="0"/>
                  <w:marBottom w:val="0"/>
                  <w:divBdr>
                    <w:top w:val="none" w:sz="0" w:space="0" w:color="auto"/>
                    <w:left w:val="none" w:sz="0" w:space="0" w:color="auto"/>
                    <w:bottom w:val="none" w:sz="0" w:space="0" w:color="auto"/>
                    <w:right w:val="none" w:sz="0" w:space="0" w:color="auto"/>
                  </w:divBdr>
                  <w:divsChild>
                    <w:div w:id="1341464464">
                      <w:marLeft w:val="0"/>
                      <w:marRight w:val="0"/>
                      <w:marTop w:val="0"/>
                      <w:marBottom w:val="0"/>
                      <w:divBdr>
                        <w:top w:val="none" w:sz="0" w:space="0" w:color="auto"/>
                        <w:left w:val="none" w:sz="0" w:space="0" w:color="auto"/>
                        <w:bottom w:val="none" w:sz="0" w:space="0" w:color="auto"/>
                        <w:right w:val="none" w:sz="0" w:space="0" w:color="auto"/>
                      </w:divBdr>
                      <w:divsChild>
                        <w:div w:id="834956591">
                          <w:marLeft w:val="0"/>
                          <w:marRight w:val="0"/>
                          <w:marTop w:val="0"/>
                          <w:marBottom w:val="0"/>
                          <w:divBdr>
                            <w:top w:val="none" w:sz="0" w:space="0" w:color="auto"/>
                            <w:left w:val="none" w:sz="0" w:space="0" w:color="auto"/>
                            <w:bottom w:val="none" w:sz="0" w:space="0" w:color="auto"/>
                            <w:right w:val="none" w:sz="0" w:space="0" w:color="auto"/>
                          </w:divBdr>
                          <w:divsChild>
                            <w:div w:id="982655960">
                              <w:marLeft w:val="0"/>
                              <w:marRight w:val="0"/>
                              <w:marTop w:val="0"/>
                              <w:marBottom w:val="0"/>
                              <w:divBdr>
                                <w:top w:val="none" w:sz="0" w:space="0" w:color="auto"/>
                                <w:left w:val="none" w:sz="0" w:space="0" w:color="auto"/>
                                <w:bottom w:val="none" w:sz="0" w:space="0" w:color="auto"/>
                                <w:right w:val="none" w:sz="0" w:space="0" w:color="auto"/>
                              </w:divBdr>
                              <w:divsChild>
                                <w:div w:id="16896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338395">
          <w:marLeft w:val="0"/>
          <w:marRight w:val="0"/>
          <w:marTop w:val="0"/>
          <w:marBottom w:val="0"/>
          <w:divBdr>
            <w:top w:val="none" w:sz="0" w:space="0" w:color="auto"/>
            <w:left w:val="none" w:sz="0" w:space="0" w:color="auto"/>
            <w:bottom w:val="none" w:sz="0" w:space="0" w:color="auto"/>
            <w:right w:val="none" w:sz="0" w:space="0" w:color="auto"/>
          </w:divBdr>
          <w:divsChild>
            <w:div w:id="875972434">
              <w:marLeft w:val="0"/>
              <w:marRight w:val="0"/>
              <w:marTop w:val="0"/>
              <w:marBottom w:val="0"/>
              <w:divBdr>
                <w:top w:val="none" w:sz="0" w:space="0" w:color="auto"/>
                <w:left w:val="none" w:sz="0" w:space="0" w:color="auto"/>
                <w:bottom w:val="none" w:sz="0" w:space="0" w:color="auto"/>
                <w:right w:val="none" w:sz="0" w:space="0" w:color="auto"/>
              </w:divBdr>
              <w:divsChild>
                <w:div w:id="1978411378">
                  <w:marLeft w:val="0"/>
                  <w:marRight w:val="0"/>
                  <w:marTop w:val="0"/>
                  <w:marBottom w:val="0"/>
                  <w:divBdr>
                    <w:top w:val="none" w:sz="0" w:space="0" w:color="auto"/>
                    <w:left w:val="none" w:sz="0" w:space="0" w:color="auto"/>
                    <w:bottom w:val="none" w:sz="0" w:space="0" w:color="auto"/>
                    <w:right w:val="none" w:sz="0" w:space="0" w:color="auto"/>
                  </w:divBdr>
                  <w:divsChild>
                    <w:div w:id="1774398156">
                      <w:marLeft w:val="0"/>
                      <w:marRight w:val="0"/>
                      <w:marTop w:val="0"/>
                      <w:marBottom w:val="0"/>
                      <w:divBdr>
                        <w:top w:val="none" w:sz="0" w:space="0" w:color="auto"/>
                        <w:left w:val="none" w:sz="0" w:space="0" w:color="auto"/>
                        <w:bottom w:val="none" w:sz="0" w:space="0" w:color="auto"/>
                        <w:right w:val="none" w:sz="0" w:space="0" w:color="auto"/>
                      </w:divBdr>
                    </w:div>
                  </w:divsChild>
                </w:div>
                <w:div w:id="709762338">
                  <w:marLeft w:val="0"/>
                  <w:marRight w:val="0"/>
                  <w:marTop w:val="0"/>
                  <w:marBottom w:val="0"/>
                  <w:divBdr>
                    <w:top w:val="none" w:sz="0" w:space="0" w:color="auto"/>
                    <w:left w:val="none" w:sz="0" w:space="0" w:color="auto"/>
                    <w:bottom w:val="none" w:sz="0" w:space="0" w:color="auto"/>
                    <w:right w:val="none" w:sz="0" w:space="0" w:color="auto"/>
                  </w:divBdr>
                  <w:divsChild>
                    <w:div w:id="132138258">
                      <w:marLeft w:val="0"/>
                      <w:marRight w:val="0"/>
                      <w:marTop w:val="0"/>
                      <w:marBottom w:val="0"/>
                      <w:divBdr>
                        <w:top w:val="none" w:sz="0" w:space="0" w:color="auto"/>
                        <w:left w:val="none" w:sz="0" w:space="0" w:color="auto"/>
                        <w:bottom w:val="none" w:sz="0" w:space="0" w:color="auto"/>
                        <w:right w:val="none" w:sz="0" w:space="0" w:color="auto"/>
                      </w:divBdr>
                    </w:div>
                    <w:div w:id="368996931">
                      <w:marLeft w:val="0"/>
                      <w:marRight w:val="0"/>
                      <w:marTop w:val="0"/>
                      <w:marBottom w:val="0"/>
                      <w:divBdr>
                        <w:top w:val="none" w:sz="0" w:space="0" w:color="auto"/>
                        <w:left w:val="none" w:sz="0" w:space="0" w:color="auto"/>
                        <w:bottom w:val="none" w:sz="0" w:space="0" w:color="auto"/>
                        <w:right w:val="none" w:sz="0" w:space="0" w:color="auto"/>
                      </w:divBdr>
                      <w:divsChild>
                        <w:div w:id="164132065">
                          <w:marLeft w:val="0"/>
                          <w:marRight w:val="0"/>
                          <w:marTop w:val="0"/>
                          <w:marBottom w:val="0"/>
                          <w:divBdr>
                            <w:top w:val="none" w:sz="0" w:space="0" w:color="auto"/>
                            <w:left w:val="none" w:sz="0" w:space="0" w:color="auto"/>
                            <w:bottom w:val="none" w:sz="0" w:space="0" w:color="auto"/>
                            <w:right w:val="none" w:sz="0" w:space="0" w:color="auto"/>
                          </w:divBdr>
                          <w:divsChild>
                            <w:div w:id="1739208341">
                              <w:marLeft w:val="0"/>
                              <w:marRight w:val="0"/>
                              <w:marTop w:val="0"/>
                              <w:marBottom w:val="0"/>
                              <w:divBdr>
                                <w:top w:val="none" w:sz="0" w:space="0" w:color="auto"/>
                                <w:left w:val="none" w:sz="0" w:space="0" w:color="auto"/>
                                <w:bottom w:val="none" w:sz="0" w:space="0" w:color="auto"/>
                                <w:right w:val="none" w:sz="0" w:space="0" w:color="auto"/>
                              </w:divBdr>
                            </w:div>
                          </w:divsChild>
                        </w:div>
                        <w:div w:id="326590671">
                          <w:marLeft w:val="0"/>
                          <w:marRight w:val="0"/>
                          <w:marTop w:val="0"/>
                          <w:marBottom w:val="0"/>
                          <w:divBdr>
                            <w:top w:val="none" w:sz="0" w:space="0" w:color="auto"/>
                            <w:left w:val="none" w:sz="0" w:space="0" w:color="auto"/>
                            <w:bottom w:val="none" w:sz="0" w:space="0" w:color="auto"/>
                            <w:right w:val="none" w:sz="0" w:space="0" w:color="auto"/>
                          </w:divBdr>
                          <w:divsChild>
                            <w:div w:id="1968004286">
                              <w:marLeft w:val="0"/>
                              <w:marRight w:val="0"/>
                              <w:marTop w:val="0"/>
                              <w:marBottom w:val="0"/>
                              <w:divBdr>
                                <w:top w:val="none" w:sz="0" w:space="0" w:color="auto"/>
                                <w:left w:val="none" w:sz="0" w:space="0" w:color="auto"/>
                                <w:bottom w:val="none" w:sz="0" w:space="0" w:color="auto"/>
                                <w:right w:val="none" w:sz="0" w:space="0" w:color="auto"/>
                              </w:divBdr>
                            </w:div>
                          </w:divsChild>
                        </w:div>
                        <w:div w:id="1318730915">
                          <w:marLeft w:val="0"/>
                          <w:marRight w:val="0"/>
                          <w:marTop w:val="0"/>
                          <w:marBottom w:val="0"/>
                          <w:divBdr>
                            <w:top w:val="none" w:sz="0" w:space="0" w:color="auto"/>
                            <w:left w:val="none" w:sz="0" w:space="0" w:color="auto"/>
                            <w:bottom w:val="none" w:sz="0" w:space="0" w:color="auto"/>
                            <w:right w:val="none" w:sz="0" w:space="0" w:color="auto"/>
                          </w:divBdr>
                          <w:divsChild>
                            <w:div w:id="64374924">
                              <w:marLeft w:val="0"/>
                              <w:marRight w:val="0"/>
                              <w:marTop w:val="0"/>
                              <w:marBottom w:val="0"/>
                              <w:divBdr>
                                <w:top w:val="none" w:sz="0" w:space="0" w:color="auto"/>
                                <w:left w:val="none" w:sz="0" w:space="0" w:color="auto"/>
                                <w:bottom w:val="none" w:sz="0" w:space="0" w:color="auto"/>
                                <w:right w:val="none" w:sz="0" w:space="0" w:color="auto"/>
                              </w:divBdr>
                            </w:div>
                          </w:divsChild>
                        </w:div>
                        <w:div w:id="702172813">
                          <w:marLeft w:val="0"/>
                          <w:marRight w:val="0"/>
                          <w:marTop w:val="0"/>
                          <w:marBottom w:val="0"/>
                          <w:divBdr>
                            <w:top w:val="none" w:sz="0" w:space="0" w:color="auto"/>
                            <w:left w:val="none" w:sz="0" w:space="0" w:color="auto"/>
                            <w:bottom w:val="none" w:sz="0" w:space="0" w:color="auto"/>
                            <w:right w:val="none" w:sz="0" w:space="0" w:color="auto"/>
                          </w:divBdr>
                          <w:divsChild>
                            <w:div w:id="1530529079">
                              <w:marLeft w:val="0"/>
                              <w:marRight w:val="0"/>
                              <w:marTop w:val="0"/>
                              <w:marBottom w:val="0"/>
                              <w:divBdr>
                                <w:top w:val="none" w:sz="0" w:space="0" w:color="auto"/>
                                <w:left w:val="none" w:sz="0" w:space="0" w:color="auto"/>
                                <w:bottom w:val="none" w:sz="0" w:space="0" w:color="auto"/>
                                <w:right w:val="none" w:sz="0" w:space="0" w:color="auto"/>
                              </w:divBdr>
                            </w:div>
                          </w:divsChild>
                        </w:div>
                        <w:div w:id="1133017312">
                          <w:marLeft w:val="0"/>
                          <w:marRight w:val="0"/>
                          <w:marTop w:val="0"/>
                          <w:marBottom w:val="0"/>
                          <w:divBdr>
                            <w:top w:val="none" w:sz="0" w:space="0" w:color="auto"/>
                            <w:left w:val="none" w:sz="0" w:space="0" w:color="auto"/>
                            <w:bottom w:val="none" w:sz="0" w:space="0" w:color="auto"/>
                            <w:right w:val="none" w:sz="0" w:space="0" w:color="auto"/>
                          </w:divBdr>
                          <w:divsChild>
                            <w:div w:id="416102292">
                              <w:marLeft w:val="0"/>
                              <w:marRight w:val="0"/>
                              <w:marTop w:val="0"/>
                              <w:marBottom w:val="0"/>
                              <w:divBdr>
                                <w:top w:val="none" w:sz="0" w:space="0" w:color="auto"/>
                                <w:left w:val="none" w:sz="0" w:space="0" w:color="auto"/>
                                <w:bottom w:val="none" w:sz="0" w:space="0" w:color="auto"/>
                                <w:right w:val="none" w:sz="0" w:space="0" w:color="auto"/>
                              </w:divBdr>
                            </w:div>
                          </w:divsChild>
                        </w:div>
                        <w:div w:id="396057623">
                          <w:marLeft w:val="0"/>
                          <w:marRight w:val="0"/>
                          <w:marTop w:val="0"/>
                          <w:marBottom w:val="0"/>
                          <w:divBdr>
                            <w:top w:val="none" w:sz="0" w:space="0" w:color="auto"/>
                            <w:left w:val="none" w:sz="0" w:space="0" w:color="auto"/>
                            <w:bottom w:val="none" w:sz="0" w:space="0" w:color="auto"/>
                            <w:right w:val="none" w:sz="0" w:space="0" w:color="auto"/>
                          </w:divBdr>
                          <w:divsChild>
                            <w:div w:id="1261910407">
                              <w:marLeft w:val="0"/>
                              <w:marRight w:val="0"/>
                              <w:marTop w:val="0"/>
                              <w:marBottom w:val="0"/>
                              <w:divBdr>
                                <w:top w:val="none" w:sz="0" w:space="0" w:color="auto"/>
                                <w:left w:val="none" w:sz="0" w:space="0" w:color="auto"/>
                                <w:bottom w:val="none" w:sz="0" w:space="0" w:color="auto"/>
                                <w:right w:val="none" w:sz="0" w:space="0" w:color="auto"/>
                              </w:divBdr>
                            </w:div>
                          </w:divsChild>
                        </w:div>
                        <w:div w:id="277496411">
                          <w:marLeft w:val="0"/>
                          <w:marRight w:val="0"/>
                          <w:marTop w:val="0"/>
                          <w:marBottom w:val="0"/>
                          <w:divBdr>
                            <w:top w:val="none" w:sz="0" w:space="0" w:color="auto"/>
                            <w:left w:val="none" w:sz="0" w:space="0" w:color="auto"/>
                            <w:bottom w:val="none" w:sz="0" w:space="0" w:color="auto"/>
                            <w:right w:val="none" w:sz="0" w:space="0" w:color="auto"/>
                          </w:divBdr>
                          <w:divsChild>
                            <w:div w:id="151530393">
                              <w:marLeft w:val="0"/>
                              <w:marRight w:val="0"/>
                              <w:marTop w:val="0"/>
                              <w:marBottom w:val="0"/>
                              <w:divBdr>
                                <w:top w:val="none" w:sz="0" w:space="0" w:color="auto"/>
                                <w:left w:val="none" w:sz="0" w:space="0" w:color="auto"/>
                                <w:bottom w:val="none" w:sz="0" w:space="0" w:color="auto"/>
                                <w:right w:val="none" w:sz="0" w:space="0" w:color="auto"/>
                              </w:divBdr>
                            </w:div>
                          </w:divsChild>
                        </w:div>
                        <w:div w:id="1021857936">
                          <w:marLeft w:val="0"/>
                          <w:marRight w:val="0"/>
                          <w:marTop w:val="0"/>
                          <w:marBottom w:val="0"/>
                          <w:divBdr>
                            <w:top w:val="none" w:sz="0" w:space="0" w:color="auto"/>
                            <w:left w:val="none" w:sz="0" w:space="0" w:color="auto"/>
                            <w:bottom w:val="none" w:sz="0" w:space="0" w:color="auto"/>
                            <w:right w:val="none" w:sz="0" w:space="0" w:color="auto"/>
                          </w:divBdr>
                          <w:divsChild>
                            <w:div w:id="1243612308">
                              <w:marLeft w:val="0"/>
                              <w:marRight w:val="0"/>
                              <w:marTop w:val="0"/>
                              <w:marBottom w:val="0"/>
                              <w:divBdr>
                                <w:top w:val="none" w:sz="0" w:space="0" w:color="auto"/>
                                <w:left w:val="none" w:sz="0" w:space="0" w:color="auto"/>
                                <w:bottom w:val="none" w:sz="0" w:space="0" w:color="auto"/>
                                <w:right w:val="none" w:sz="0" w:space="0" w:color="auto"/>
                              </w:divBdr>
                            </w:div>
                          </w:divsChild>
                        </w:div>
                        <w:div w:id="1175076861">
                          <w:marLeft w:val="0"/>
                          <w:marRight w:val="0"/>
                          <w:marTop w:val="0"/>
                          <w:marBottom w:val="0"/>
                          <w:divBdr>
                            <w:top w:val="none" w:sz="0" w:space="0" w:color="auto"/>
                            <w:left w:val="none" w:sz="0" w:space="0" w:color="auto"/>
                            <w:bottom w:val="none" w:sz="0" w:space="0" w:color="auto"/>
                            <w:right w:val="none" w:sz="0" w:space="0" w:color="auto"/>
                          </w:divBdr>
                          <w:divsChild>
                            <w:div w:id="1297906451">
                              <w:marLeft w:val="0"/>
                              <w:marRight w:val="0"/>
                              <w:marTop w:val="0"/>
                              <w:marBottom w:val="0"/>
                              <w:divBdr>
                                <w:top w:val="none" w:sz="0" w:space="0" w:color="auto"/>
                                <w:left w:val="none" w:sz="0" w:space="0" w:color="auto"/>
                                <w:bottom w:val="none" w:sz="0" w:space="0" w:color="auto"/>
                                <w:right w:val="none" w:sz="0" w:space="0" w:color="auto"/>
                              </w:divBdr>
                            </w:div>
                          </w:divsChild>
                        </w:div>
                        <w:div w:id="679477738">
                          <w:marLeft w:val="0"/>
                          <w:marRight w:val="0"/>
                          <w:marTop w:val="0"/>
                          <w:marBottom w:val="0"/>
                          <w:divBdr>
                            <w:top w:val="none" w:sz="0" w:space="0" w:color="auto"/>
                            <w:left w:val="none" w:sz="0" w:space="0" w:color="auto"/>
                            <w:bottom w:val="none" w:sz="0" w:space="0" w:color="auto"/>
                            <w:right w:val="none" w:sz="0" w:space="0" w:color="auto"/>
                          </w:divBdr>
                          <w:divsChild>
                            <w:div w:id="1654219857">
                              <w:marLeft w:val="0"/>
                              <w:marRight w:val="0"/>
                              <w:marTop w:val="0"/>
                              <w:marBottom w:val="0"/>
                              <w:divBdr>
                                <w:top w:val="none" w:sz="0" w:space="0" w:color="auto"/>
                                <w:left w:val="none" w:sz="0" w:space="0" w:color="auto"/>
                                <w:bottom w:val="none" w:sz="0" w:space="0" w:color="auto"/>
                                <w:right w:val="none" w:sz="0" w:space="0" w:color="auto"/>
                              </w:divBdr>
                            </w:div>
                          </w:divsChild>
                        </w:div>
                        <w:div w:id="117770036">
                          <w:marLeft w:val="0"/>
                          <w:marRight w:val="0"/>
                          <w:marTop w:val="0"/>
                          <w:marBottom w:val="0"/>
                          <w:divBdr>
                            <w:top w:val="none" w:sz="0" w:space="0" w:color="auto"/>
                            <w:left w:val="none" w:sz="0" w:space="0" w:color="auto"/>
                            <w:bottom w:val="none" w:sz="0" w:space="0" w:color="auto"/>
                            <w:right w:val="none" w:sz="0" w:space="0" w:color="auto"/>
                          </w:divBdr>
                          <w:divsChild>
                            <w:div w:id="1752658692">
                              <w:marLeft w:val="0"/>
                              <w:marRight w:val="0"/>
                              <w:marTop w:val="0"/>
                              <w:marBottom w:val="0"/>
                              <w:divBdr>
                                <w:top w:val="none" w:sz="0" w:space="0" w:color="auto"/>
                                <w:left w:val="none" w:sz="0" w:space="0" w:color="auto"/>
                                <w:bottom w:val="none" w:sz="0" w:space="0" w:color="auto"/>
                                <w:right w:val="none" w:sz="0" w:space="0" w:color="auto"/>
                              </w:divBdr>
                            </w:div>
                          </w:divsChild>
                        </w:div>
                        <w:div w:id="1628002036">
                          <w:marLeft w:val="0"/>
                          <w:marRight w:val="0"/>
                          <w:marTop w:val="0"/>
                          <w:marBottom w:val="0"/>
                          <w:divBdr>
                            <w:top w:val="none" w:sz="0" w:space="0" w:color="auto"/>
                            <w:left w:val="none" w:sz="0" w:space="0" w:color="auto"/>
                            <w:bottom w:val="none" w:sz="0" w:space="0" w:color="auto"/>
                            <w:right w:val="none" w:sz="0" w:space="0" w:color="auto"/>
                          </w:divBdr>
                          <w:divsChild>
                            <w:div w:id="1816994144">
                              <w:marLeft w:val="0"/>
                              <w:marRight w:val="0"/>
                              <w:marTop w:val="0"/>
                              <w:marBottom w:val="0"/>
                              <w:divBdr>
                                <w:top w:val="none" w:sz="0" w:space="0" w:color="auto"/>
                                <w:left w:val="none" w:sz="0" w:space="0" w:color="auto"/>
                                <w:bottom w:val="none" w:sz="0" w:space="0" w:color="auto"/>
                                <w:right w:val="none" w:sz="0" w:space="0" w:color="auto"/>
                              </w:divBdr>
                            </w:div>
                          </w:divsChild>
                        </w:div>
                        <w:div w:id="642930092">
                          <w:marLeft w:val="0"/>
                          <w:marRight w:val="0"/>
                          <w:marTop w:val="0"/>
                          <w:marBottom w:val="0"/>
                          <w:divBdr>
                            <w:top w:val="none" w:sz="0" w:space="0" w:color="auto"/>
                            <w:left w:val="none" w:sz="0" w:space="0" w:color="auto"/>
                            <w:bottom w:val="none" w:sz="0" w:space="0" w:color="auto"/>
                            <w:right w:val="none" w:sz="0" w:space="0" w:color="auto"/>
                          </w:divBdr>
                          <w:divsChild>
                            <w:div w:id="2137796922">
                              <w:marLeft w:val="0"/>
                              <w:marRight w:val="0"/>
                              <w:marTop w:val="0"/>
                              <w:marBottom w:val="0"/>
                              <w:divBdr>
                                <w:top w:val="none" w:sz="0" w:space="0" w:color="auto"/>
                                <w:left w:val="none" w:sz="0" w:space="0" w:color="auto"/>
                                <w:bottom w:val="none" w:sz="0" w:space="0" w:color="auto"/>
                                <w:right w:val="none" w:sz="0" w:space="0" w:color="auto"/>
                              </w:divBdr>
                            </w:div>
                          </w:divsChild>
                        </w:div>
                        <w:div w:id="325204275">
                          <w:marLeft w:val="0"/>
                          <w:marRight w:val="0"/>
                          <w:marTop w:val="0"/>
                          <w:marBottom w:val="0"/>
                          <w:divBdr>
                            <w:top w:val="none" w:sz="0" w:space="0" w:color="auto"/>
                            <w:left w:val="none" w:sz="0" w:space="0" w:color="auto"/>
                            <w:bottom w:val="none" w:sz="0" w:space="0" w:color="auto"/>
                            <w:right w:val="none" w:sz="0" w:space="0" w:color="auto"/>
                          </w:divBdr>
                          <w:divsChild>
                            <w:div w:id="1056777653">
                              <w:marLeft w:val="0"/>
                              <w:marRight w:val="0"/>
                              <w:marTop w:val="0"/>
                              <w:marBottom w:val="0"/>
                              <w:divBdr>
                                <w:top w:val="none" w:sz="0" w:space="0" w:color="auto"/>
                                <w:left w:val="none" w:sz="0" w:space="0" w:color="auto"/>
                                <w:bottom w:val="none" w:sz="0" w:space="0" w:color="auto"/>
                                <w:right w:val="none" w:sz="0" w:space="0" w:color="auto"/>
                              </w:divBdr>
                            </w:div>
                          </w:divsChild>
                        </w:div>
                        <w:div w:id="1344437364">
                          <w:marLeft w:val="0"/>
                          <w:marRight w:val="0"/>
                          <w:marTop w:val="0"/>
                          <w:marBottom w:val="0"/>
                          <w:divBdr>
                            <w:top w:val="none" w:sz="0" w:space="0" w:color="auto"/>
                            <w:left w:val="none" w:sz="0" w:space="0" w:color="auto"/>
                            <w:bottom w:val="none" w:sz="0" w:space="0" w:color="auto"/>
                            <w:right w:val="none" w:sz="0" w:space="0" w:color="auto"/>
                          </w:divBdr>
                          <w:divsChild>
                            <w:div w:id="1760178932">
                              <w:marLeft w:val="0"/>
                              <w:marRight w:val="0"/>
                              <w:marTop w:val="0"/>
                              <w:marBottom w:val="0"/>
                              <w:divBdr>
                                <w:top w:val="none" w:sz="0" w:space="0" w:color="auto"/>
                                <w:left w:val="none" w:sz="0" w:space="0" w:color="auto"/>
                                <w:bottom w:val="none" w:sz="0" w:space="0" w:color="auto"/>
                                <w:right w:val="none" w:sz="0" w:space="0" w:color="auto"/>
                              </w:divBdr>
                            </w:div>
                          </w:divsChild>
                        </w:div>
                        <w:div w:id="1004163264">
                          <w:marLeft w:val="0"/>
                          <w:marRight w:val="0"/>
                          <w:marTop w:val="0"/>
                          <w:marBottom w:val="0"/>
                          <w:divBdr>
                            <w:top w:val="none" w:sz="0" w:space="0" w:color="auto"/>
                            <w:left w:val="none" w:sz="0" w:space="0" w:color="auto"/>
                            <w:bottom w:val="none" w:sz="0" w:space="0" w:color="auto"/>
                            <w:right w:val="none" w:sz="0" w:space="0" w:color="auto"/>
                          </w:divBdr>
                          <w:divsChild>
                            <w:div w:id="242614300">
                              <w:marLeft w:val="0"/>
                              <w:marRight w:val="0"/>
                              <w:marTop w:val="0"/>
                              <w:marBottom w:val="0"/>
                              <w:divBdr>
                                <w:top w:val="none" w:sz="0" w:space="0" w:color="auto"/>
                                <w:left w:val="none" w:sz="0" w:space="0" w:color="auto"/>
                                <w:bottom w:val="none" w:sz="0" w:space="0" w:color="auto"/>
                                <w:right w:val="none" w:sz="0" w:space="0" w:color="auto"/>
                              </w:divBdr>
                            </w:div>
                          </w:divsChild>
                        </w:div>
                        <w:div w:id="1335065914">
                          <w:marLeft w:val="0"/>
                          <w:marRight w:val="0"/>
                          <w:marTop w:val="0"/>
                          <w:marBottom w:val="0"/>
                          <w:divBdr>
                            <w:top w:val="none" w:sz="0" w:space="0" w:color="auto"/>
                            <w:left w:val="none" w:sz="0" w:space="0" w:color="auto"/>
                            <w:bottom w:val="none" w:sz="0" w:space="0" w:color="auto"/>
                            <w:right w:val="none" w:sz="0" w:space="0" w:color="auto"/>
                          </w:divBdr>
                          <w:divsChild>
                            <w:div w:id="1732579705">
                              <w:marLeft w:val="0"/>
                              <w:marRight w:val="0"/>
                              <w:marTop w:val="0"/>
                              <w:marBottom w:val="0"/>
                              <w:divBdr>
                                <w:top w:val="none" w:sz="0" w:space="0" w:color="auto"/>
                                <w:left w:val="none" w:sz="0" w:space="0" w:color="auto"/>
                                <w:bottom w:val="none" w:sz="0" w:space="0" w:color="auto"/>
                                <w:right w:val="none" w:sz="0" w:space="0" w:color="auto"/>
                              </w:divBdr>
                            </w:div>
                          </w:divsChild>
                        </w:div>
                        <w:div w:id="156307186">
                          <w:marLeft w:val="0"/>
                          <w:marRight w:val="0"/>
                          <w:marTop w:val="0"/>
                          <w:marBottom w:val="0"/>
                          <w:divBdr>
                            <w:top w:val="none" w:sz="0" w:space="0" w:color="auto"/>
                            <w:left w:val="none" w:sz="0" w:space="0" w:color="auto"/>
                            <w:bottom w:val="none" w:sz="0" w:space="0" w:color="auto"/>
                            <w:right w:val="none" w:sz="0" w:space="0" w:color="auto"/>
                          </w:divBdr>
                          <w:divsChild>
                            <w:div w:id="896820498">
                              <w:marLeft w:val="0"/>
                              <w:marRight w:val="0"/>
                              <w:marTop w:val="0"/>
                              <w:marBottom w:val="0"/>
                              <w:divBdr>
                                <w:top w:val="none" w:sz="0" w:space="0" w:color="auto"/>
                                <w:left w:val="none" w:sz="0" w:space="0" w:color="auto"/>
                                <w:bottom w:val="none" w:sz="0" w:space="0" w:color="auto"/>
                                <w:right w:val="none" w:sz="0" w:space="0" w:color="auto"/>
                              </w:divBdr>
                            </w:div>
                          </w:divsChild>
                        </w:div>
                        <w:div w:id="153451038">
                          <w:marLeft w:val="0"/>
                          <w:marRight w:val="0"/>
                          <w:marTop w:val="0"/>
                          <w:marBottom w:val="0"/>
                          <w:divBdr>
                            <w:top w:val="none" w:sz="0" w:space="0" w:color="auto"/>
                            <w:left w:val="none" w:sz="0" w:space="0" w:color="auto"/>
                            <w:bottom w:val="none" w:sz="0" w:space="0" w:color="auto"/>
                            <w:right w:val="none" w:sz="0" w:space="0" w:color="auto"/>
                          </w:divBdr>
                          <w:divsChild>
                            <w:div w:id="1408071949">
                              <w:marLeft w:val="0"/>
                              <w:marRight w:val="0"/>
                              <w:marTop w:val="0"/>
                              <w:marBottom w:val="0"/>
                              <w:divBdr>
                                <w:top w:val="none" w:sz="0" w:space="0" w:color="auto"/>
                                <w:left w:val="none" w:sz="0" w:space="0" w:color="auto"/>
                                <w:bottom w:val="none" w:sz="0" w:space="0" w:color="auto"/>
                                <w:right w:val="none" w:sz="0" w:space="0" w:color="auto"/>
                              </w:divBdr>
                            </w:div>
                          </w:divsChild>
                        </w:div>
                        <w:div w:id="1434127177">
                          <w:marLeft w:val="0"/>
                          <w:marRight w:val="0"/>
                          <w:marTop w:val="0"/>
                          <w:marBottom w:val="0"/>
                          <w:divBdr>
                            <w:top w:val="none" w:sz="0" w:space="0" w:color="auto"/>
                            <w:left w:val="none" w:sz="0" w:space="0" w:color="auto"/>
                            <w:bottom w:val="none" w:sz="0" w:space="0" w:color="auto"/>
                            <w:right w:val="none" w:sz="0" w:space="0" w:color="auto"/>
                          </w:divBdr>
                          <w:divsChild>
                            <w:div w:id="1799493692">
                              <w:marLeft w:val="0"/>
                              <w:marRight w:val="0"/>
                              <w:marTop w:val="0"/>
                              <w:marBottom w:val="0"/>
                              <w:divBdr>
                                <w:top w:val="none" w:sz="0" w:space="0" w:color="auto"/>
                                <w:left w:val="none" w:sz="0" w:space="0" w:color="auto"/>
                                <w:bottom w:val="none" w:sz="0" w:space="0" w:color="auto"/>
                                <w:right w:val="none" w:sz="0" w:space="0" w:color="auto"/>
                              </w:divBdr>
                            </w:div>
                          </w:divsChild>
                        </w:div>
                        <w:div w:id="198737718">
                          <w:marLeft w:val="0"/>
                          <w:marRight w:val="0"/>
                          <w:marTop w:val="0"/>
                          <w:marBottom w:val="0"/>
                          <w:divBdr>
                            <w:top w:val="none" w:sz="0" w:space="0" w:color="auto"/>
                            <w:left w:val="none" w:sz="0" w:space="0" w:color="auto"/>
                            <w:bottom w:val="none" w:sz="0" w:space="0" w:color="auto"/>
                            <w:right w:val="none" w:sz="0" w:space="0" w:color="auto"/>
                          </w:divBdr>
                          <w:divsChild>
                            <w:div w:id="1757165385">
                              <w:marLeft w:val="0"/>
                              <w:marRight w:val="0"/>
                              <w:marTop w:val="0"/>
                              <w:marBottom w:val="0"/>
                              <w:divBdr>
                                <w:top w:val="none" w:sz="0" w:space="0" w:color="auto"/>
                                <w:left w:val="none" w:sz="0" w:space="0" w:color="auto"/>
                                <w:bottom w:val="none" w:sz="0" w:space="0" w:color="auto"/>
                                <w:right w:val="none" w:sz="0" w:space="0" w:color="auto"/>
                              </w:divBdr>
                            </w:div>
                          </w:divsChild>
                        </w:div>
                        <w:div w:id="1932615565">
                          <w:marLeft w:val="0"/>
                          <w:marRight w:val="0"/>
                          <w:marTop w:val="0"/>
                          <w:marBottom w:val="0"/>
                          <w:divBdr>
                            <w:top w:val="none" w:sz="0" w:space="0" w:color="auto"/>
                            <w:left w:val="none" w:sz="0" w:space="0" w:color="auto"/>
                            <w:bottom w:val="none" w:sz="0" w:space="0" w:color="auto"/>
                            <w:right w:val="none" w:sz="0" w:space="0" w:color="auto"/>
                          </w:divBdr>
                          <w:divsChild>
                            <w:div w:id="1899323645">
                              <w:marLeft w:val="0"/>
                              <w:marRight w:val="0"/>
                              <w:marTop w:val="0"/>
                              <w:marBottom w:val="0"/>
                              <w:divBdr>
                                <w:top w:val="none" w:sz="0" w:space="0" w:color="auto"/>
                                <w:left w:val="none" w:sz="0" w:space="0" w:color="auto"/>
                                <w:bottom w:val="none" w:sz="0" w:space="0" w:color="auto"/>
                                <w:right w:val="none" w:sz="0" w:space="0" w:color="auto"/>
                              </w:divBdr>
                            </w:div>
                          </w:divsChild>
                        </w:div>
                        <w:div w:id="44571085">
                          <w:marLeft w:val="0"/>
                          <w:marRight w:val="0"/>
                          <w:marTop w:val="0"/>
                          <w:marBottom w:val="0"/>
                          <w:divBdr>
                            <w:top w:val="none" w:sz="0" w:space="0" w:color="auto"/>
                            <w:left w:val="none" w:sz="0" w:space="0" w:color="auto"/>
                            <w:bottom w:val="none" w:sz="0" w:space="0" w:color="auto"/>
                            <w:right w:val="none" w:sz="0" w:space="0" w:color="auto"/>
                          </w:divBdr>
                          <w:divsChild>
                            <w:div w:id="1296912119">
                              <w:marLeft w:val="0"/>
                              <w:marRight w:val="0"/>
                              <w:marTop w:val="0"/>
                              <w:marBottom w:val="0"/>
                              <w:divBdr>
                                <w:top w:val="none" w:sz="0" w:space="0" w:color="auto"/>
                                <w:left w:val="none" w:sz="0" w:space="0" w:color="auto"/>
                                <w:bottom w:val="none" w:sz="0" w:space="0" w:color="auto"/>
                                <w:right w:val="none" w:sz="0" w:space="0" w:color="auto"/>
                              </w:divBdr>
                            </w:div>
                          </w:divsChild>
                        </w:div>
                        <w:div w:id="725106769">
                          <w:marLeft w:val="0"/>
                          <w:marRight w:val="0"/>
                          <w:marTop w:val="0"/>
                          <w:marBottom w:val="0"/>
                          <w:divBdr>
                            <w:top w:val="none" w:sz="0" w:space="0" w:color="auto"/>
                            <w:left w:val="none" w:sz="0" w:space="0" w:color="auto"/>
                            <w:bottom w:val="none" w:sz="0" w:space="0" w:color="auto"/>
                            <w:right w:val="none" w:sz="0" w:space="0" w:color="auto"/>
                          </w:divBdr>
                          <w:divsChild>
                            <w:div w:id="1470635198">
                              <w:marLeft w:val="0"/>
                              <w:marRight w:val="0"/>
                              <w:marTop w:val="0"/>
                              <w:marBottom w:val="0"/>
                              <w:divBdr>
                                <w:top w:val="none" w:sz="0" w:space="0" w:color="auto"/>
                                <w:left w:val="none" w:sz="0" w:space="0" w:color="auto"/>
                                <w:bottom w:val="none" w:sz="0" w:space="0" w:color="auto"/>
                                <w:right w:val="none" w:sz="0" w:space="0" w:color="auto"/>
                              </w:divBdr>
                            </w:div>
                          </w:divsChild>
                        </w:div>
                        <w:div w:id="31196074">
                          <w:marLeft w:val="0"/>
                          <w:marRight w:val="0"/>
                          <w:marTop w:val="0"/>
                          <w:marBottom w:val="0"/>
                          <w:divBdr>
                            <w:top w:val="none" w:sz="0" w:space="0" w:color="auto"/>
                            <w:left w:val="none" w:sz="0" w:space="0" w:color="auto"/>
                            <w:bottom w:val="none" w:sz="0" w:space="0" w:color="auto"/>
                            <w:right w:val="none" w:sz="0" w:space="0" w:color="auto"/>
                          </w:divBdr>
                          <w:divsChild>
                            <w:div w:id="1832717263">
                              <w:marLeft w:val="0"/>
                              <w:marRight w:val="0"/>
                              <w:marTop w:val="0"/>
                              <w:marBottom w:val="0"/>
                              <w:divBdr>
                                <w:top w:val="none" w:sz="0" w:space="0" w:color="auto"/>
                                <w:left w:val="none" w:sz="0" w:space="0" w:color="auto"/>
                                <w:bottom w:val="none" w:sz="0" w:space="0" w:color="auto"/>
                                <w:right w:val="none" w:sz="0" w:space="0" w:color="auto"/>
                              </w:divBdr>
                            </w:div>
                          </w:divsChild>
                        </w:div>
                        <w:div w:id="505092394">
                          <w:marLeft w:val="0"/>
                          <w:marRight w:val="0"/>
                          <w:marTop w:val="0"/>
                          <w:marBottom w:val="0"/>
                          <w:divBdr>
                            <w:top w:val="none" w:sz="0" w:space="0" w:color="auto"/>
                            <w:left w:val="none" w:sz="0" w:space="0" w:color="auto"/>
                            <w:bottom w:val="none" w:sz="0" w:space="0" w:color="auto"/>
                            <w:right w:val="none" w:sz="0" w:space="0" w:color="auto"/>
                          </w:divBdr>
                          <w:divsChild>
                            <w:div w:id="648554596">
                              <w:marLeft w:val="0"/>
                              <w:marRight w:val="0"/>
                              <w:marTop w:val="0"/>
                              <w:marBottom w:val="0"/>
                              <w:divBdr>
                                <w:top w:val="none" w:sz="0" w:space="0" w:color="auto"/>
                                <w:left w:val="none" w:sz="0" w:space="0" w:color="auto"/>
                                <w:bottom w:val="none" w:sz="0" w:space="0" w:color="auto"/>
                                <w:right w:val="none" w:sz="0" w:space="0" w:color="auto"/>
                              </w:divBdr>
                            </w:div>
                          </w:divsChild>
                        </w:div>
                        <w:div w:id="223880421">
                          <w:marLeft w:val="0"/>
                          <w:marRight w:val="0"/>
                          <w:marTop w:val="0"/>
                          <w:marBottom w:val="0"/>
                          <w:divBdr>
                            <w:top w:val="none" w:sz="0" w:space="0" w:color="auto"/>
                            <w:left w:val="none" w:sz="0" w:space="0" w:color="auto"/>
                            <w:bottom w:val="none" w:sz="0" w:space="0" w:color="auto"/>
                            <w:right w:val="none" w:sz="0" w:space="0" w:color="auto"/>
                          </w:divBdr>
                          <w:divsChild>
                            <w:div w:id="2098476683">
                              <w:marLeft w:val="0"/>
                              <w:marRight w:val="0"/>
                              <w:marTop w:val="0"/>
                              <w:marBottom w:val="0"/>
                              <w:divBdr>
                                <w:top w:val="none" w:sz="0" w:space="0" w:color="auto"/>
                                <w:left w:val="none" w:sz="0" w:space="0" w:color="auto"/>
                                <w:bottom w:val="none" w:sz="0" w:space="0" w:color="auto"/>
                                <w:right w:val="none" w:sz="0" w:space="0" w:color="auto"/>
                              </w:divBdr>
                            </w:div>
                          </w:divsChild>
                        </w:div>
                        <w:div w:id="1052268262">
                          <w:marLeft w:val="0"/>
                          <w:marRight w:val="0"/>
                          <w:marTop w:val="0"/>
                          <w:marBottom w:val="0"/>
                          <w:divBdr>
                            <w:top w:val="none" w:sz="0" w:space="0" w:color="auto"/>
                            <w:left w:val="none" w:sz="0" w:space="0" w:color="auto"/>
                            <w:bottom w:val="none" w:sz="0" w:space="0" w:color="auto"/>
                            <w:right w:val="none" w:sz="0" w:space="0" w:color="auto"/>
                          </w:divBdr>
                          <w:divsChild>
                            <w:div w:id="913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08855">
                  <w:marLeft w:val="0"/>
                  <w:marRight w:val="0"/>
                  <w:marTop w:val="0"/>
                  <w:marBottom w:val="0"/>
                  <w:divBdr>
                    <w:top w:val="none" w:sz="0" w:space="0" w:color="auto"/>
                    <w:left w:val="none" w:sz="0" w:space="0" w:color="auto"/>
                    <w:bottom w:val="none" w:sz="0" w:space="0" w:color="auto"/>
                    <w:right w:val="none" w:sz="0" w:space="0" w:color="auto"/>
                  </w:divBdr>
                  <w:divsChild>
                    <w:div w:id="882715528">
                      <w:marLeft w:val="0"/>
                      <w:marRight w:val="0"/>
                      <w:marTop w:val="0"/>
                      <w:marBottom w:val="0"/>
                      <w:divBdr>
                        <w:top w:val="none" w:sz="0" w:space="0" w:color="auto"/>
                        <w:left w:val="none" w:sz="0" w:space="0" w:color="auto"/>
                        <w:bottom w:val="none" w:sz="0" w:space="0" w:color="auto"/>
                        <w:right w:val="none" w:sz="0" w:space="0" w:color="auto"/>
                      </w:divBdr>
                    </w:div>
                    <w:div w:id="1120566082">
                      <w:marLeft w:val="0"/>
                      <w:marRight w:val="0"/>
                      <w:marTop w:val="0"/>
                      <w:marBottom w:val="0"/>
                      <w:divBdr>
                        <w:top w:val="none" w:sz="0" w:space="0" w:color="auto"/>
                        <w:left w:val="none" w:sz="0" w:space="0" w:color="auto"/>
                        <w:bottom w:val="none" w:sz="0" w:space="0" w:color="auto"/>
                        <w:right w:val="none" w:sz="0" w:space="0" w:color="auto"/>
                      </w:divBdr>
                      <w:divsChild>
                        <w:div w:id="1928462461">
                          <w:marLeft w:val="0"/>
                          <w:marRight w:val="0"/>
                          <w:marTop w:val="0"/>
                          <w:marBottom w:val="0"/>
                          <w:divBdr>
                            <w:top w:val="none" w:sz="0" w:space="0" w:color="auto"/>
                            <w:left w:val="none" w:sz="0" w:space="0" w:color="auto"/>
                            <w:bottom w:val="none" w:sz="0" w:space="0" w:color="auto"/>
                            <w:right w:val="none" w:sz="0" w:space="0" w:color="auto"/>
                          </w:divBdr>
                          <w:divsChild>
                            <w:div w:id="259728256">
                              <w:marLeft w:val="0"/>
                              <w:marRight w:val="0"/>
                              <w:marTop w:val="0"/>
                              <w:marBottom w:val="0"/>
                              <w:divBdr>
                                <w:top w:val="none" w:sz="0" w:space="0" w:color="auto"/>
                                <w:left w:val="none" w:sz="0" w:space="0" w:color="auto"/>
                                <w:bottom w:val="none" w:sz="0" w:space="0" w:color="auto"/>
                                <w:right w:val="none" w:sz="0" w:space="0" w:color="auto"/>
                              </w:divBdr>
                            </w:div>
                          </w:divsChild>
                        </w:div>
                        <w:div w:id="1975286744">
                          <w:marLeft w:val="0"/>
                          <w:marRight w:val="0"/>
                          <w:marTop w:val="0"/>
                          <w:marBottom w:val="0"/>
                          <w:divBdr>
                            <w:top w:val="none" w:sz="0" w:space="0" w:color="auto"/>
                            <w:left w:val="none" w:sz="0" w:space="0" w:color="auto"/>
                            <w:bottom w:val="none" w:sz="0" w:space="0" w:color="auto"/>
                            <w:right w:val="none" w:sz="0" w:space="0" w:color="auto"/>
                          </w:divBdr>
                          <w:divsChild>
                            <w:div w:id="1052539088">
                              <w:marLeft w:val="0"/>
                              <w:marRight w:val="0"/>
                              <w:marTop w:val="0"/>
                              <w:marBottom w:val="0"/>
                              <w:divBdr>
                                <w:top w:val="none" w:sz="0" w:space="0" w:color="auto"/>
                                <w:left w:val="none" w:sz="0" w:space="0" w:color="auto"/>
                                <w:bottom w:val="none" w:sz="0" w:space="0" w:color="auto"/>
                                <w:right w:val="none" w:sz="0" w:space="0" w:color="auto"/>
                              </w:divBdr>
                            </w:div>
                          </w:divsChild>
                        </w:div>
                        <w:div w:id="768894776">
                          <w:marLeft w:val="0"/>
                          <w:marRight w:val="0"/>
                          <w:marTop w:val="0"/>
                          <w:marBottom w:val="0"/>
                          <w:divBdr>
                            <w:top w:val="none" w:sz="0" w:space="0" w:color="auto"/>
                            <w:left w:val="none" w:sz="0" w:space="0" w:color="auto"/>
                            <w:bottom w:val="none" w:sz="0" w:space="0" w:color="auto"/>
                            <w:right w:val="none" w:sz="0" w:space="0" w:color="auto"/>
                          </w:divBdr>
                          <w:divsChild>
                            <w:div w:id="682824987">
                              <w:marLeft w:val="0"/>
                              <w:marRight w:val="0"/>
                              <w:marTop w:val="0"/>
                              <w:marBottom w:val="0"/>
                              <w:divBdr>
                                <w:top w:val="none" w:sz="0" w:space="0" w:color="auto"/>
                                <w:left w:val="none" w:sz="0" w:space="0" w:color="auto"/>
                                <w:bottom w:val="none" w:sz="0" w:space="0" w:color="auto"/>
                                <w:right w:val="none" w:sz="0" w:space="0" w:color="auto"/>
                              </w:divBdr>
                            </w:div>
                          </w:divsChild>
                        </w:div>
                        <w:div w:id="593173895">
                          <w:marLeft w:val="0"/>
                          <w:marRight w:val="0"/>
                          <w:marTop w:val="0"/>
                          <w:marBottom w:val="0"/>
                          <w:divBdr>
                            <w:top w:val="none" w:sz="0" w:space="0" w:color="auto"/>
                            <w:left w:val="none" w:sz="0" w:space="0" w:color="auto"/>
                            <w:bottom w:val="none" w:sz="0" w:space="0" w:color="auto"/>
                            <w:right w:val="none" w:sz="0" w:space="0" w:color="auto"/>
                          </w:divBdr>
                          <w:divsChild>
                            <w:div w:id="1909921177">
                              <w:marLeft w:val="0"/>
                              <w:marRight w:val="0"/>
                              <w:marTop w:val="0"/>
                              <w:marBottom w:val="0"/>
                              <w:divBdr>
                                <w:top w:val="none" w:sz="0" w:space="0" w:color="auto"/>
                                <w:left w:val="none" w:sz="0" w:space="0" w:color="auto"/>
                                <w:bottom w:val="none" w:sz="0" w:space="0" w:color="auto"/>
                                <w:right w:val="none" w:sz="0" w:space="0" w:color="auto"/>
                              </w:divBdr>
                            </w:div>
                          </w:divsChild>
                        </w:div>
                        <w:div w:id="1758139255">
                          <w:marLeft w:val="0"/>
                          <w:marRight w:val="0"/>
                          <w:marTop w:val="0"/>
                          <w:marBottom w:val="0"/>
                          <w:divBdr>
                            <w:top w:val="none" w:sz="0" w:space="0" w:color="auto"/>
                            <w:left w:val="none" w:sz="0" w:space="0" w:color="auto"/>
                            <w:bottom w:val="none" w:sz="0" w:space="0" w:color="auto"/>
                            <w:right w:val="none" w:sz="0" w:space="0" w:color="auto"/>
                          </w:divBdr>
                          <w:divsChild>
                            <w:div w:id="1253589256">
                              <w:marLeft w:val="0"/>
                              <w:marRight w:val="0"/>
                              <w:marTop w:val="0"/>
                              <w:marBottom w:val="0"/>
                              <w:divBdr>
                                <w:top w:val="none" w:sz="0" w:space="0" w:color="auto"/>
                                <w:left w:val="none" w:sz="0" w:space="0" w:color="auto"/>
                                <w:bottom w:val="none" w:sz="0" w:space="0" w:color="auto"/>
                                <w:right w:val="none" w:sz="0" w:space="0" w:color="auto"/>
                              </w:divBdr>
                            </w:div>
                          </w:divsChild>
                        </w:div>
                        <w:div w:id="2084983264">
                          <w:marLeft w:val="0"/>
                          <w:marRight w:val="0"/>
                          <w:marTop w:val="0"/>
                          <w:marBottom w:val="0"/>
                          <w:divBdr>
                            <w:top w:val="none" w:sz="0" w:space="0" w:color="auto"/>
                            <w:left w:val="none" w:sz="0" w:space="0" w:color="auto"/>
                            <w:bottom w:val="none" w:sz="0" w:space="0" w:color="auto"/>
                            <w:right w:val="none" w:sz="0" w:space="0" w:color="auto"/>
                          </w:divBdr>
                          <w:divsChild>
                            <w:div w:id="965503423">
                              <w:marLeft w:val="0"/>
                              <w:marRight w:val="0"/>
                              <w:marTop w:val="0"/>
                              <w:marBottom w:val="0"/>
                              <w:divBdr>
                                <w:top w:val="none" w:sz="0" w:space="0" w:color="auto"/>
                                <w:left w:val="none" w:sz="0" w:space="0" w:color="auto"/>
                                <w:bottom w:val="none" w:sz="0" w:space="0" w:color="auto"/>
                                <w:right w:val="none" w:sz="0" w:space="0" w:color="auto"/>
                              </w:divBdr>
                            </w:div>
                          </w:divsChild>
                        </w:div>
                        <w:div w:id="575824372">
                          <w:marLeft w:val="0"/>
                          <w:marRight w:val="0"/>
                          <w:marTop w:val="0"/>
                          <w:marBottom w:val="0"/>
                          <w:divBdr>
                            <w:top w:val="none" w:sz="0" w:space="0" w:color="auto"/>
                            <w:left w:val="none" w:sz="0" w:space="0" w:color="auto"/>
                            <w:bottom w:val="none" w:sz="0" w:space="0" w:color="auto"/>
                            <w:right w:val="none" w:sz="0" w:space="0" w:color="auto"/>
                          </w:divBdr>
                          <w:divsChild>
                            <w:div w:id="602304264">
                              <w:marLeft w:val="0"/>
                              <w:marRight w:val="0"/>
                              <w:marTop w:val="0"/>
                              <w:marBottom w:val="0"/>
                              <w:divBdr>
                                <w:top w:val="none" w:sz="0" w:space="0" w:color="auto"/>
                                <w:left w:val="none" w:sz="0" w:space="0" w:color="auto"/>
                                <w:bottom w:val="none" w:sz="0" w:space="0" w:color="auto"/>
                                <w:right w:val="none" w:sz="0" w:space="0" w:color="auto"/>
                              </w:divBdr>
                            </w:div>
                          </w:divsChild>
                        </w:div>
                        <w:div w:id="717558277">
                          <w:marLeft w:val="0"/>
                          <w:marRight w:val="0"/>
                          <w:marTop w:val="0"/>
                          <w:marBottom w:val="0"/>
                          <w:divBdr>
                            <w:top w:val="none" w:sz="0" w:space="0" w:color="auto"/>
                            <w:left w:val="none" w:sz="0" w:space="0" w:color="auto"/>
                            <w:bottom w:val="none" w:sz="0" w:space="0" w:color="auto"/>
                            <w:right w:val="none" w:sz="0" w:space="0" w:color="auto"/>
                          </w:divBdr>
                          <w:divsChild>
                            <w:div w:id="1699087548">
                              <w:marLeft w:val="0"/>
                              <w:marRight w:val="0"/>
                              <w:marTop w:val="0"/>
                              <w:marBottom w:val="0"/>
                              <w:divBdr>
                                <w:top w:val="none" w:sz="0" w:space="0" w:color="auto"/>
                                <w:left w:val="none" w:sz="0" w:space="0" w:color="auto"/>
                                <w:bottom w:val="none" w:sz="0" w:space="0" w:color="auto"/>
                                <w:right w:val="none" w:sz="0" w:space="0" w:color="auto"/>
                              </w:divBdr>
                            </w:div>
                          </w:divsChild>
                        </w:div>
                        <w:div w:id="12150739">
                          <w:marLeft w:val="0"/>
                          <w:marRight w:val="0"/>
                          <w:marTop w:val="0"/>
                          <w:marBottom w:val="0"/>
                          <w:divBdr>
                            <w:top w:val="none" w:sz="0" w:space="0" w:color="auto"/>
                            <w:left w:val="none" w:sz="0" w:space="0" w:color="auto"/>
                            <w:bottom w:val="none" w:sz="0" w:space="0" w:color="auto"/>
                            <w:right w:val="none" w:sz="0" w:space="0" w:color="auto"/>
                          </w:divBdr>
                          <w:divsChild>
                            <w:div w:id="1518039181">
                              <w:marLeft w:val="0"/>
                              <w:marRight w:val="0"/>
                              <w:marTop w:val="0"/>
                              <w:marBottom w:val="0"/>
                              <w:divBdr>
                                <w:top w:val="none" w:sz="0" w:space="0" w:color="auto"/>
                                <w:left w:val="none" w:sz="0" w:space="0" w:color="auto"/>
                                <w:bottom w:val="none" w:sz="0" w:space="0" w:color="auto"/>
                                <w:right w:val="none" w:sz="0" w:space="0" w:color="auto"/>
                              </w:divBdr>
                            </w:div>
                          </w:divsChild>
                        </w:div>
                        <w:div w:id="2061434996">
                          <w:marLeft w:val="0"/>
                          <w:marRight w:val="0"/>
                          <w:marTop w:val="0"/>
                          <w:marBottom w:val="0"/>
                          <w:divBdr>
                            <w:top w:val="none" w:sz="0" w:space="0" w:color="auto"/>
                            <w:left w:val="none" w:sz="0" w:space="0" w:color="auto"/>
                            <w:bottom w:val="none" w:sz="0" w:space="0" w:color="auto"/>
                            <w:right w:val="none" w:sz="0" w:space="0" w:color="auto"/>
                          </w:divBdr>
                          <w:divsChild>
                            <w:div w:id="1112942841">
                              <w:marLeft w:val="0"/>
                              <w:marRight w:val="0"/>
                              <w:marTop w:val="0"/>
                              <w:marBottom w:val="0"/>
                              <w:divBdr>
                                <w:top w:val="none" w:sz="0" w:space="0" w:color="auto"/>
                                <w:left w:val="none" w:sz="0" w:space="0" w:color="auto"/>
                                <w:bottom w:val="none" w:sz="0" w:space="0" w:color="auto"/>
                                <w:right w:val="none" w:sz="0" w:space="0" w:color="auto"/>
                              </w:divBdr>
                            </w:div>
                          </w:divsChild>
                        </w:div>
                        <w:div w:id="757366373">
                          <w:marLeft w:val="0"/>
                          <w:marRight w:val="0"/>
                          <w:marTop w:val="0"/>
                          <w:marBottom w:val="0"/>
                          <w:divBdr>
                            <w:top w:val="none" w:sz="0" w:space="0" w:color="auto"/>
                            <w:left w:val="none" w:sz="0" w:space="0" w:color="auto"/>
                            <w:bottom w:val="none" w:sz="0" w:space="0" w:color="auto"/>
                            <w:right w:val="none" w:sz="0" w:space="0" w:color="auto"/>
                          </w:divBdr>
                          <w:divsChild>
                            <w:div w:id="1807163238">
                              <w:marLeft w:val="0"/>
                              <w:marRight w:val="0"/>
                              <w:marTop w:val="0"/>
                              <w:marBottom w:val="0"/>
                              <w:divBdr>
                                <w:top w:val="none" w:sz="0" w:space="0" w:color="auto"/>
                                <w:left w:val="none" w:sz="0" w:space="0" w:color="auto"/>
                                <w:bottom w:val="none" w:sz="0" w:space="0" w:color="auto"/>
                                <w:right w:val="none" w:sz="0" w:space="0" w:color="auto"/>
                              </w:divBdr>
                            </w:div>
                          </w:divsChild>
                        </w:div>
                        <w:div w:id="745304082">
                          <w:marLeft w:val="0"/>
                          <w:marRight w:val="0"/>
                          <w:marTop w:val="0"/>
                          <w:marBottom w:val="0"/>
                          <w:divBdr>
                            <w:top w:val="none" w:sz="0" w:space="0" w:color="auto"/>
                            <w:left w:val="none" w:sz="0" w:space="0" w:color="auto"/>
                            <w:bottom w:val="none" w:sz="0" w:space="0" w:color="auto"/>
                            <w:right w:val="none" w:sz="0" w:space="0" w:color="auto"/>
                          </w:divBdr>
                          <w:divsChild>
                            <w:div w:id="560554966">
                              <w:marLeft w:val="0"/>
                              <w:marRight w:val="0"/>
                              <w:marTop w:val="0"/>
                              <w:marBottom w:val="0"/>
                              <w:divBdr>
                                <w:top w:val="none" w:sz="0" w:space="0" w:color="auto"/>
                                <w:left w:val="none" w:sz="0" w:space="0" w:color="auto"/>
                                <w:bottom w:val="none" w:sz="0" w:space="0" w:color="auto"/>
                                <w:right w:val="none" w:sz="0" w:space="0" w:color="auto"/>
                              </w:divBdr>
                            </w:div>
                          </w:divsChild>
                        </w:div>
                        <w:div w:id="1264607848">
                          <w:marLeft w:val="0"/>
                          <w:marRight w:val="0"/>
                          <w:marTop w:val="0"/>
                          <w:marBottom w:val="0"/>
                          <w:divBdr>
                            <w:top w:val="none" w:sz="0" w:space="0" w:color="auto"/>
                            <w:left w:val="none" w:sz="0" w:space="0" w:color="auto"/>
                            <w:bottom w:val="none" w:sz="0" w:space="0" w:color="auto"/>
                            <w:right w:val="none" w:sz="0" w:space="0" w:color="auto"/>
                          </w:divBdr>
                          <w:divsChild>
                            <w:div w:id="206839782">
                              <w:marLeft w:val="0"/>
                              <w:marRight w:val="0"/>
                              <w:marTop w:val="0"/>
                              <w:marBottom w:val="0"/>
                              <w:divBdr>
                                <w:top w:val="none" w:sz="0" w:space="0" w:color="auto"/>
                                <w:left w:val="none" w:sz="0" w:space="0" w:color="auto"/>
                                <w:bottom w:val="none" w:sz="0" w:space="0" w:color="auto"/>
                                <w:right w:val="none" w:sz="0" w:space="0" w:color="auto"/>
                              </w:divBdr>
                            </w:div>
                          </w:divsChild>
                        </w:div>
                        <w:div w:id="1904026962">
                          <w:marLeft w:val="0"/>
                          <w:marRight w:val="0"/>
                          <w:marTop w:val="0"/>
                          <w:marBottom w:val="0"/>
                          <w:divBdr>
                            <w:top w:val="none" w:sz="0" w:space="0" w:color="auto"/>
                            <w:left w:val="none" w:sz="0" w:space="0" w:color="auto"/>
                            <w:bottom w:val="none" w:sz="0" w:space="0" w:color="auto"/>
                            <w:right w:val="none" w:sz="0" w:space="0" w:color="auto"/>
                          </w:divBdr>
                          <w:divsChild>
                            <w:div w:id="1212503472">
                              <w:marLeft w:val="0"/>
                              <w:marRight w:val="0"/>
                              <w:marTop w:val="0"/>
                              <w:marBottom w:val="0"/>
                              <w:divBdr>
                                <w:top w:val="none" w:sz="0" w:space="0" w:color="auto"/>
                                <w:left w:val="none" w:sz="0" w:space="0" w:color="auto"/>
                                <w:bottom w:val="none" w:sz="0" w:space="0" w:color="auto"/>
                                <w:right w:val="none" w:sz="0" w:space="0" w:color="auto"/>
                              </w:divBdr>
                            </w:div>
                          </w:divsChild>
                        </w:div>
                        <w:div w:id="680855051">
                          <w:marLeft w:val="0"/>
                          <w:marRight w:val="0"/>
                          <w:marTop w:val="0"/>
                          <w:marBottom w:val="0"/>
                          <w:divBdr>
                            <w:top w:val="none" w:sz="0" w:space="0" w:color="auto"/>
                            <w:left w:val="none" w:sz="0" w:space="0" w:color="auto"/>
                            <w:bottom w:val="none" w:sz="0" w:space="0" w:color="auto"/>
                            <w:right w:val="none" w:sz="0" w:space="0" w:color="auto"/>
                          </w:divBdr>
                          <w:divsChild>
                            <w:div w:id="1373573182">
                              <w:marLeft w:val="0"/>
                              <w:marRight w:val="0"/>
                              <w:marTop w:val="0"/>
                              <w:marBottom w:val="0"/>
                              <w:divBdr>
                                <w:top w:val="none" w:sz="0" w:space="0" w:color="auto"/>
                                <w:left w:val="none" w:sz="0" w:space="0" w:color="auto"/>
                                <w:bottom w:val="none" w:sz="0" w:space="0" w:color="auto"/>
                                <w:right w:val="none" w:sz="0" w:space="0" w:color="auto"/>
                              </w:divBdr>
                            </w:div>
                          </w:divsChild>
                        </w:div>
                        <w:div w:id="1994135253">
                          <w:marLeft w:val="0"/>
                          <w:marRight w:val="0"/>
                          <w:marTop w:val="0"/>
                          <w:marBottom w:val="0"/>
                          <w:divBdr>
                            <w:top w:val="none" w:sz="0" w:space="0" w:color="auto"/>
                            <w:left w:val="none" w:sz="0" w:space="0" w:color="auto"/>
                            <w:bottom w:val="none" w:sz="0" w:space="0" w:color="auto"/>
                            <w:right w:val="none" w:sz="0" w:space="0" w:color="auto"/>
                          </w:divBdr>
                          <w:divsChild>
                            <w:div w:id="1286810493">
                              <w:marLeft w:val="0"/>
                              <w:marRight w:val="0"/>
                              <w:marTop w:val="0"/>
                              <w:marBottom w:val="0"/>
                              <w:divBdr>
                                <w:top w:val="none" w:sz="0" w:space="0" w:color="auto"/>
                                <w:left w:val="none" w:sz="0" w:space="0" w:color="auto"/>
                                <w:bottom w:val="none" w:sz="0" w:space="0" w:color="auto"/>
                                <w:right w:val="none" w:sz="0" w:space="0" w:color="auto"/>
                              </w:divBdr>
                            </w:div>
                          </w:divsChild>
                        </w:div>
                        <w:div w:id="1701934649">
                          <w:marLeft w:val="0"/>
                          <w:marRight w:val="0"/>
                          <w:marTop w:val="0"/>
                          <w:marBottom w:val="0"/>
                          <w:divBdr>
                            <w:top w:val="none" w:sz="0" w:space="0" w:color="auto"/>
                            <w:left w:val="none" w:sz="0" w:space="0" w:color="auto"/>
                            <w:bottom w:val="none" w:sz="0" w:space="0" w:color="auto"/>
                            <w:right w:val="none" w:sz="0" w:space="0" w:color="auto"/>
                          </w:divBdr>
                          <w:divsChild>
                            <w:div w:id="76370502">
                              <w:marLeft w:val="0"/>
                              <w:marRight w:val="0"/>
                              <w:marTop w:val="0"/>
                              <w:marBottom w:val="0"/>
                              <w:divBdr>
                                <w:top w:val="none" w:sz="0" w:space="0" w:color="auto"/>
                                <w:left w:val="none" w:sz="0" w:space="0" w:color="auto"/>
                                <w:bottom w:val="none" w:sz="0" w:space="0" w:color="auto"/>
                                <w:right w:val="none" w:sz="0" w:space="0" w:color="auto"/>
                              </w:divBdr>
                            </w:div>
                          </w:divsChild>
                        </w:div>
                        <w:div w:id="1209800692">
                          <w:marLeft w:val="0"/>
                          <w:marRight w:val="0"/>
                          <w:marTop w:val="0"/>
                          <w:marBottom w:val="0"/>
                          <w:divBdr>
                            <w:top w:val="none" w:sz="0" w:space="0" w:color="auto"/>
                            <w:left w:val="none" w:sz="0" w:space="0" w:color="auto"/>
                            <w:bottom w:val="none" w:sz="0" w:space="0" w:color="auto"/>
                            <w:right w:val="none" w:sz="0" w:space="0" w:color="auto"/>
                          </w:divBdr>
                          <w:divsChild>
                            <w:div w:id="641233840">
                              <w:marLeft w:val="0"/>
                              <w:marRight w:val="0"/>
                              <w:marTop w:val="0"/>
                              <w:marBottom w:val="0"/>
                              <w:divBdr>
                                <w:top w:val="none" w:sz="0" w:space="0" w:color="auto"/>
                                <w:left w:val="none" w:sz="0" w:space="0" w:color="auto"/>
                                <w:bottom w:val="none" w:sz="0" w:space="0" w:color="auto"/>
                                <w:right w:val="none" w:sz="0" w:space="0" w:color="auto"/>
                              </w:divBdr>
                            </w:div>
                          </w:divsChild>
                        </w:div>
                        <w:div w:id="1621717326">
                          <w:marLeft w:val="0"/>
                          <w:marRight w:val="0"/>
                          <w:marTop w:val="0"/>
                          <w:marBottom w:val="0"/>
                          <w:divBdr>
                            <w:top w:val="none" w:sz="0" w:space="0" w:color="auto"/>
                            <w:left w:val="none" w:sz="0" w:space="0" w:color="auto"/>
                            <w:bottom w:val="none" w:sz="0" w:space="0" w:color="auto"/>
                            <w:right w:val="none" w:sz="0" w:space="0" w:color="auto"/>
                          </w:divBdr>
                          <w:divsChild>
                            <w:div w:id="1964460807">
                              <w:marLeft w:val="0"/>
                              <w:marRight w:val="0"/>
                              <w:marTop w:val="0"/>
                              <w:marBottom w:val="0"/>
                              <w:divBdr>
                                <w:top w:val="none" w:sz="0" w:space="0" w:color="auto"/>
                                <w:left w:val="none" w:sz="0" w:space="0" w:color="auto"/>
                                <w:bottom w:val="none" w:sz="0" w:space="0" w:color="auto"/>
                                <w:right w:val="none" w:sz="0" w:space="0" w:color="auto"/>
                              </w:divBdr>
                            </w:div>
                          </w:divsChild>
                        </w:div>
                        <w:div w:id="2043750736">
                          <w:marLeft w:val="0"/>
                          <w:marRight w:val="0"/>
                          <w:marTop w:val="0"/>
                          <w:marBottom w:val="0"/>
                          <w:divBdr>
                            <w:top w:val="none" w:sz="0" w:space="0" w:color="auto"/>
                            <w:left w:val="none" w:sz="0" w:space="0" w:color="auto"/>
                            <w:bottom w:val="none" w:sz="0" w:space="0" w:color="auto"/>
                            <w:right w:val="none" w:sz="0" w:space="0" w:color="auto"/>
                          </w:divBdr>
                          <w:divsChild>
                            <w:div w:id="1535195894">
                              <w:marLeft w:val="0"/>
                              <w:marRight w:val="0"/>
                              <w:marTop w:val="0"/>
                              <w:marBottom w:val="0"/>
                              <w:divBdr>
                                <w:top w:val="none" w:sz="0" w:space="0" w:color="auto"/>
                                <w:left w:val="none" w:sz="0" w:space="0" w:color="auto"/>
                                <w:bottom w:val="none" w:sz="0" w:space="0" w:color="auto"/>
                                <w:right w:val="none" w:sz="0" w:space="0" w:color="auto"/>
                              </w:divBdr>
                            </w:div>
                          </w:divsChild>
                        </w:div>
                        <w:div w:id="643050890">
                          <w:marLeft w:val="0"/>
                          <w:marRight w:val="0"/>
                          <w:marTop w:val="0"/>
                          <w:marBottom w:val="0"/>
                          <w:divBdr>
                            <w:top w:val="none" w:sz="0" w:space="0" w:color="auto"/>
                            <w:left w:val="none" w:sz="0" w:space="0" w:color="auto"/>
                            <w:bottom w:val="none" w:sz="0" w:space="0" w:color="auto"/>
                            <w:right w:val="none" w:sz="0" w:space="0" w:color="auto"/>
                          </w:divBdr>
                          <w:divsChild>
                            <w:div w:id="2104453232">
                              <w:marLeft w:val="0"/>
                              <w:marRight w:val="0"/>
                              <w:marTop w:val="0"/>
                              <w:marBottom w:val="0"/>
                              <w:divBdr>
                                <w:top w:val="none" w:sz="0" w:space="0" w:color="auto"/>
                                <w:left w:val="none" w:sz="0" w:space="0" w:color="auto"/>
                                <w:bottom w:val="none" w:sz="0" w:space="0" w:color="auto"/>
                                <w:right w:val="none" w:sz="0" w:space="0" w:color="auto"/>
                              </w:divBdr>
                            </w:div>
                          </w:divsChild>
                        </w:div>
                        <w:div w:id="1317881703">
                          <w:marLeft w:val="0"/>
                          <w:marRight w:val="0"/>
                          <w:marTop w:val="0"/>
                          <w:marBottom w:val="0"/>
                          <w:divBdr>
                            <w:top w:val="none" w:sz="0" w:space="0" w:color="auto"/>
                            <w:left w:val="none" w:sz="0" w:space="0" w:color="auto"/>
                            <w:bottom w:val="none" w:sz="0" w:space="0" w:color="auto"/>
                            <w:right w:val="none" w:sz="0" w:space="0" w:color="auto"/>
                          </w:divBdr>
                          <w:divsChild>
                            <w:div w:id="282688149">
                              <w:marLeft w:val="0"/>
                              <w:marRight w:val="0"/>
                              <w:marTop w:val="0"/>
                              <w:marBottom w:val="0"/>
                              <w:divBdr>
                                <w:top w:val="none" w:sz="0" w:space="0" w:color="auto"/>
                                <w:left w:val="none" w:sz="0" w:space="0" w:color="auto"/>
                                <w:bottom w:val="none" w:sz="0" w:space="0" w:color="auto"/>
                                <w:right w:val="none" w:sz="0" w:space="0" w:color="auto"/>
                              </w:divBdr>
                            </w:div>
                          </w:divsChild>
                        </w:div>
                        <w:div w:id="1447966570">
                          <w:marLeft w:val="0"/>
                          <w:marRight w:val="0"/>
                          <w:marTop w:val="0"/>
                          <w:marBottom w:val="0"/>
                          <w:divBdr>
                            <w:top w:val="none" w:sz="0" w:space="0" w:color="auto"/>
                            <w:left w:val="none" w:sz="0" w:space="0" w:color="auto"/>
                            <w:bottom w:val="none" w:sz="0" w:space="0" w:color="auto"/>
                            <w:right w:val="none" w:sz="0" w:space="0" w:color="auto"/>
                          </w:divBdr>
                          <w:divsChild>
                            <w:div w:id="1524518750">
                              <w:marLeft w:val="0"/>
                              <w:marRight w:val="0"/>
                              <w:marTop w:val="0"/>
                              <w:marBottom w:val="0"/>
                              <w:divBdr>
                                <w:top w:val="none" w:sz="0" w:space="0" w:color="auto"/>
                                <w:left w:val="none" w:sz="0" w:space="0" w:color="auto"/>
                                <w:bottom w:val="none" w:sz="0" w:space="0" w:color="auto"/>
                                <w:right w:val="none" w:sz="0" w:space="0" w:color="auto"/>
                              </w:divBdr>
                            </w:div>
                          </w:divsChild>
                        </w:div>
                        <w:div w:id="471366478">
                          <w:marLeft w:val="0"/>
                          <w:marRight w:val="0"/>
                          <w:marTop w:val="0"/>
                          <w:marBottom w:val="0"/>
                          <w:divBdr>
                            <w:top w:val="none" w:sz="0" w:space="0" w:color="auto"/>
                            <w:left w:val="none" w:sz="0" w:space="0" w:color="auto"/>
                            <w:bottom w:val="none" w:sz="0" w:space="0" w:color="auto"/>
                            <w:right w:val="none" w:sz="0" w:space="0" w:color="auto"/>
                          </w:divBdr>
                          <w:divsChild>
                            <w:div w:id="1882552609">
                              <w:marLeft w:val="0"/>
                              <w:marRight w:val="0"/>
                              <w:marTop w:val="0"/>
                              <w:marBottom w:val="0"/>
                              <w:divBdr>
                                <w:top w:val="none" w:sz="0" w:space="0" w:color="auto"/>
                                <w:left w:val="none" w:sz="0" w:space="0" w:color="auto"/>
                                <w:bottom w:val="none" w:sz="0" w:space="0" w:color="auto"/>
                                <w:right w:val="none" w:sz="0" w:space="0" w:color="auto"/>
                              </w:divBdr>
                            </w:div>
                          </w:divsChild>
                        </w:div>
                        <w:div w:id="236135654">
                          <w:marLeft w:val="0"/>
                          <w:marRight w:val="0"/>
                          <w:marTop w:val="0"/>
                          <w:marBottom w:val="0"/>
                          <w:divBdr>
                            <w:top w:val="none" w:sz="0" w:space="0" w:color="auto"/>
                            <w:left w:val="none" w:sz="0" w:space="0" w:color="auto"/>
                            <w:bottom w:val="none" w:sz="0" w:space="0" w:color="auto"/>
                            <w:right w:val="none" w:sz="0" w:space="0" w:color="auto"/>
                          </w:divBdr>
                          <w:divsChild>
                            <w:div w:id="57438520">
                              <w:marLeft w:val="0"/>
                              <w:marRight w:val="0"/>
                              <w:marTop w:val="0"/>
                              <w:marBottom w:val="0"/>
                              <w:divBdr>
                                <w:top w:val="none" w:sz="0" w:space="0" w:color="auto"/>
                                <w:left w:val="none" w:sz="0" w:space="0" w:color="auto"/>
                                <w:bottom w:val="none" w:sz="0" w:space="0" w:color="auto"/>
                                <w:right w:val="none" w:sz="0" w:space="0" w:color="auto"/>
                              </w:divBdr>
                            </w:div>
                          </w:divsChild>
                        </w:div>
                        <w:div w:id="70469797">
                          <w:marLeft w:val="0"/>
                          <w:marRight w:val="0"/>
                          <w:marTop w:val="0"/>
                          <w:marBottom w:val="0"/>
                          <w:divBdr>
                            <w:top w:val="none" w:sz="0" w:space="0" w:color="auto"/>
                            <w:left w:val="none" w:sz="0" w:space="0" w:color="auto"/>
                            <w:bottom w:val="none" w:sz="0" w:space="0" w:color="auto"/>
                            <w:right w:val="none" w:sz="0" w:space="0" w:color="auto"/>
                          </w:divBdr>
                          <w:divsChild>
                            <w:div w:id="228198280">
                              <w:marLeft w:val="0"/>
                              <w:marRight w:val="0"/>
                              <w:marTop w:val="0"/>
                              <w:marBottom w:val="0"/>
                              <w:divBdr>
                                <w:top w:val="none" w:sz="0" w:space="0" w:color="auto"/>
                                <w:left w:val="none" w:sz="0" w:space="0" w:color="auto"/>
                                <w:bottom w:val="none" w:sz="0" w:space="0" w:color="auto"/>
                                <w:right w:val="none" w:sz="0" w:space="0" w:color="auto"/>
                              </w:divBdr>
                            </w:div>
                          </w:divsChild>
                        </w:div>
                        <w:div w:id="917135867">
                          <w:marLeft w:val="0"/>
                          <w:marRight w:val="0"/>
                          <w:marTop w:val="0"/>
                          <w:marBottom w:val="0"/>
                          <w:divBdr>
                            <w:top w:val="none" w:sz="0" w:space="0" w:color="auto"/>
                            <w:left w:val="none" w:sz="0" w:space="0" w:color="auto"/>
                            <w:bottom w:val="none" w:sz="0" w:space="0" w:color="auto"/>
                            <w:right w:val="none" w:sz="0" w:space="0" w:color="auto"/>
                          </w:divBdr>
                          <w:divsChild>
                            <w:div w:id="284240894">
                              <w:marLeft w:val="0"/>
                              <w:marRight w:val="0"/>
                              <w:marTop w:val="0"/>
                              <w:marBottom w:val="0"/>
                              <w:divBdr>
                                <w:top w:val="none" w:sz="0" w:space="0" w:color="auto"/>
                                <w:left w:val="none" w:sz="0" w:space="0" w:color="auto"/>
                                <w:bottom w:val="none" w:sz="0" w:space="0" w:color="auto"/>
                                <w:right w:val="none" w:sz="0" w:space="0" w:color="auto"/>
                              </w:divBdr>
                            </w:div>
                          </w:divsChild>
                        </w:div>
                        <w:div w:id="2050445835">
                          <w:marLeft w:val="0"/>
                          <w:marRight w:val="0"/>
                          <w:marTop w:val="0"/>
                          <w:marBottom w:val="0"/>
                          <w:divBdr>
                            <w:top w:val="none" w:sz="0" w:space="0" w:color="auto"/>
                            <w:left w:val="none" w:sz="0" w:space="0" w:color="auto"/>
                            <w:bottom w:val="none" w:sz="0" w:space="0" w:color="auto"/>
                            <w:right w:val="none" w:sz="0" w:space="0" w:color="auto"/>
                          </w:divBdr>
                          <w:divsChild>
                            <w:div w:id="12391205">
                              <w:marLeft w:val="0"/>
                              <w:marRight w:val="0"/>
                              <w:marTop w:val="0"/>
                              <w:marBottom w:val="0"/>
                              <w:divBdr>
                                <w:top w:val="none" w:sz="0" w:space="0" w:color="auto"/>
                                <w:left w:val="none" w:sz="0" w:space="0" w:color="auto"/>
                                <w:bottom w:val="none" w:sz="0" w:space="0" w:color="auto"/>
                                <w:right w:val="none" w:sz="0" w:space="0" w:color="auto"/>
                              </w:divBdr>
                            </w:div>
                          </w:divsChild>
                        </w:div>
                        <w:div w:id="1802454604">
                          <w:marLeft w:val="0"/>
                          <w:marRight w:val="0"/>
                          <w:marTop w:val="0"/>
                          <w:marBottom w:val="0"/>
                          <w:divBdr>
                            <w:top w:val="none" w:sz="0" w:space="0" w:color="auto"/>
                            <w:left w:val="none" w:sz="0" w:space="0" w:color="auto"/>
                            <w:bottom w:val="none" w:sz="0" w:space="0" w:color="auto"/>
                            <w:right w:val="none" w:sz="0" w:space="0" w:color="auto"/>
                          </w:divBdr>
                          <w:divsChild>
                            <w:div w:id="226844935">
                              <w:marLeft w:val="0"/>
                              <w:marRight w:val="0"/>
                              <w:marTop w:val="0"/>
                              <w:marBottom w:val="0"/>
                              <w:divBdr>
                                <w:top w:val="none" w:sz="0" w:space="0" w:color="auto"/>
                                <w:left w:val="none" w:sz="0" w:space="0" w:color="auto"/>
                                <w:bottom w:val="none" w:sz="0" w:space="0" w:color="auto"/>
                                <w:right w:val="none" w:sz="0" w:space="0" w:color="auto"/>
                              </w:divBdr>
                            </w:div>
                          </w:divsChild>
                        </w:div>
                        <w:div w:id="50621111">
                          <w:marLeft w:val="0"/>
                          <w:marRight w:val="0"/>
                          <w:marTop w:val="0"/>
                          <w:marBottom w:val="0"/>
                          <w:divBdr>
                            <w:top w:val="none" w:sz="0" w:space="0" w:color="auto"/>
                            <w:left w:val="none" w:sz="0" w:space="0" w:color="auto"/>
                            <w:bottom w:val="none" w:sz="0" w:space="0" w:color="auto"/>
                            <w:right w:val="none" w:sz="0" w:space="0" w:color="auto"/>
                          </w:divBdr>
                          <w:divsChild>
                            <w:div w:id="1667827863">
                              <w:marLeft w:val="0"/>
                              <w:marRight w:val="0"/>
                              <w:marTop w:val="0"/>
                              <w:marBottom w:val="0"/>
                              <w:divBdr>
                                <w:top w:val="none" w:sz="0" w:space="0" w:color="auto"/>
                                <w:left w:val="none" w:sz="0" w:space="0" w:color="auto"/>
                                <w:bottom w:val="none" w:sz="0" w:space="0" w:color="auto"/>
                                <w:right w:val="none" w:sz="0" w:space="0" w:color="auto"/>
                              </w:divBdr>
                            </w:div>
                          </w:divsChild>
                        </w:div>
                        <w:div w:id="1534422188">
                          <w:marLeft w:val="0"/>
                          <w:marRight w:val="0"/>
                          <w:marTop w:val="0"/>
                          <w:marBottom w:val="0"/>
                          <w:divBdr>
                            <w:top w:val="none" w:sz="0" w:space="0" w:color="auto"/>
                            <w:left w:val="none" w:sz="0" w:space="0" w:color="auto"/>
                            <w:bottom w:val="none" w:sz="0" w:space="0" w:color="auto"/>
                            <w:right w:val="none" w:sz="0" w:space="0" w:color="auto"/>
                          </w:divBdr>
                          <w:divsChild>
                            <w:div w:id="56440685">
                              <w:marLeft w:val="0"/>
                              <w:marRight w:val="0"/>
                              <w:marTop w:val="0"/>
                              <w:marBottom w:val="0"/>
                              <w:divBdr>
                                <w:top w:val="none" w:sz="0" w:space="0" w:color="auto"/>
                                <w:left w:val="none" w:sz="0" w:space="0" w:color="auto"/>
                                <w:bottom w:val="none" w:sz="0" w:space="0" w:color="auto"/>
                                <w:right w:val="none" w:sz="0" w:space="0" w:color="auto"/>
                              </w:divBdr>
                            </w:div>
                          </w:divsChild>
                        </w:div>
                        <w:div w:id="1477263144">
                          <w:marLeft w:val="0"/>
                          <w:marRight w:val="0"/>
                          <w:marTop w:val="0"/>
                          <w:marBottom w:val="0"/>
                          <w:divBdr>
                            <w:top w:val="none" w:sz="0" w:space="0" w:color="auto"/>
                            <w:left w:val="none" w:sz="0" w:space="0" w:color="auto"/>
                            <w:bottom w:val="none" w:sz="0" w:space="0" w:color="auto"/>
                            <w:right w:val="none" w:sz="0" w:space="0" w:color="auto"/>
                          </w:divBdr>
                          <w:divsChild>
                            <w:div w:id="896892562">
                              <w:marLeft w:val="0"/>
                              <w:marRight w:val="0"/>
                              <w:marTop w:val="0"/>
                              <w:marBottom w:val="0"/>
                              <w:divBdr>
                                <w:top w:val="none" w:sz="0" w:space="0" w:color="auto"/>
                                <w:left w:val="none" w:sz="0" w:space="0" w:color="auto"/>
                                <w:bottom w:val="none" w:sz="0" w:space="0" w:color="auto"/>
                                <w:right w:val="none" w:sz="0" w:space="0" w:color="auto"/>
                              </w:divBdr>
                            </w:div>
                          </w:divsChild>
                        </w:div>
                        <w:div w:id="51000763">
                          <w:marLeft w:val="0"/>
                          <w:marRight w:val="0"/>
                          <w:marTop w:val="0"/>
                          <w:marBottom w:val="0"/>
                          <w:divBdr>
                            <w:top w:val="none" w:sz="0" w:space="0" w:color="auto"/>
                            <w:left w:val="none" w:sz="0" w:space="0" w:color="auto"/>
                            <w:bottom w:val="none" w:sz="0" w:space="0" w:color="auto"/>
                            <w:right w:val="none" w:sz="0" w:space="0" w:color="auto"/>
                          </w:divBdr>
                          <w:divsChild>
                            <w:div w:id="14187375">
                              <w:marLeft w:val="0"/>
                              <w:marRight w:val="0"/>
                              <w:marTop w:val="0"/>
                              <w:marBottom w:val="0"/>
                              <w:divBdr>
                                <w:top w:val="none" w:sz="0" w:space="0" w:color="auto"/>
                                <w:left w:val="none" w:sz="0" w:space="0" w:color="auto"/>
                                <w:bottom w:val="none" w:sz="0" w:space="0" w:color="auto"/>
                                <w:right w:val="none" w:sz="0" w:space="0" w:color="auto"/>
                              </w:divBdr>
                            </w:div>
                          </w:divsChild>
                        </w:div>
                        <w:div w:id="9259509">
                          <w:marLeft w:val="0"/>
                          <w:marRight w:val="0"/>
                          <w:marTop w:val="0"/>
                          <w:marBottom w:val="0"/>
                          <w:divBdr>
                            <w:top w:val="none" w:sz="0" w:space="0" w:color="auto"/>
                            <w:left w:val="none" w:sz="0" w:space="0" w:color="auto"/>
                            <w:bottom w:val="none" w:sz="0" w:space="0" w:color="auto"/>
                            <w:right w:val="none" w:sz="0" w:space="0" w:color="auto"/>
                          </w:divBdr>
                          <w:divsChild>
                            <w:div w:id="1724981731">
                              <w:marLeft w:val="0"/>
                              <w:marRight w:val="0"/>
                              <w:marTop w:val="0"/>
                              <w:marBottom w:val="0"/>
                              <w:divBdr>
                                <w:top w:val="none" w:sz="0" w:space="0" w:color="auto"/>
                                <w:left w:val="none" w:sz="0" w:space="0" w:color="auto"/>
                                <w:bottom w:val="none" w:sz="0" w:space="0" w:color="auto"/>
                                <w:right w:val="none" w:sz="0" w:space="0" w:color="auto"/>
                              </w:divBdr>
                            </w:div>
                          </w:divsChild>
                        </w:div>
                        <w:div w:id="1791895306">
                          <w:marLeft w:val="0"/>
                          <w:marRight w:val="0"/>
                          <w:marTop w:val="0"/>
                          <w:marBottom w:val="0"/>
                          <w:divBdr>
                            <w:top w:val="none" w:sz="0" w:space="0" w:color="auto"/>
                            <w:left w:val="none" w:sz="0" w:space="0" w:color="auto"/>
                            <w:bottom w:val="none" w:sz="0" w:space="0" w:color="auto"/>
                            <w:right w:val="none" w:sz="0" w:space="0" w:color="auto"/>
                          </w:divBdr>
                          <w:divsChild>
                            <w:div w:id="1233809926">
                              <w:marLeft w:val="0"/>
                              <w:marRight w:val="0"/>
                              <w:marTop w:val="0"/>
                              <w:marBottom w:val="0"/>
                              <w:divBdr>
                                <w:top w:val="none" w:sz="0" w:space="0" w:color="auto"/>
                                <w:left w:val="none" w:sz="0" w:space="0" w:color="auto"/>
                                <w:bottom w:val="none" w:sz="0" w:space="0" w:color="auto"/>
                                <w:right w:val="none" w:sz="0" w:space="0" w:color="auto"/>
                              </w:divBdr>
                            </w:div>
                          </w:divsChild>
                        </w:div>
                        <w:div w:id="2031762187">
                          <w:marLeft w:val="0"/>
                          <w:marRight w:val="0"/>
                          <w:marTop w:val="0"/>
                          <w:marBottom w:val="0"/>
                          <w:divBdr>
                            <w:top w:val="none" w:sz="0" w:space="0" w:color="auto"/>
                            <w:left w:val="none" w:sz="0" w:space="0" w:color="auto"/>
                            <w:bottom w:val="none" w:sz="0" w:space="0" w:color="auto"/>
                            <w:right w:val="none" w:sz="0" w:space="0" w:color="auto"/>
                          </w:divBdr>
                          <w:divsChild>
                            <w:div w:id="1124345071">
                              <w:marLeft w:val="0"/>
                              <w:marRight w:val="0"/>
                              <w:marTop w:val="0"/>
                              <w:marBottom w:val="0"/>
                              <w:divBdr>
                                <w:top w:val="none" w:sz="0" w:space="0" w:color="auto"/>
                                <w:left w:val="none" w:sz="0" w:space="0" w:color="auto"/>
                                <w:bottom w:val="none" w:sz="0" w:space="0" w:color="auto"/>
                                <w:right w:val="none" w:sz="0" w:space="0" w:color="auto"/>
                              </w:divBdr>
                            </w:div>
                          </w:divsChild>
                        </w:div>
                        <w:div w:id="1254121179">
                          <w:marLeft w:val="0"/>
                          <w:marRight w:val="0"/>
                          <w:marTop w:val="0"/>
                          <w:marBottom w:val="0"/>
                          <w:divBdr>
                            <w:top w:val="none" w:sz="0" w:space="0" w:color="auto"/>
                            <w:left w:val="none" w:sz="0" w:space="0" w:color="auto"/>
                            <w:bottom w:val="none" w:sz="0" w:space="0" w:color="auto"/>
                            <w:right w:val="none" w:sz="0" w:space="0" w:color="auto"/>
                          </w:divBdr>
                          <w:divsChild>
                            <w:div w:id="554970127">
                              <w:marLeft w:val="0"/>
                              <w:marRight w:val="0"/>
                              <w:marTop w:val="0"/>
                              <w:marBottom w:val="0"/>
                              <w:divBdr>
                                <w:top w:val="none" w:sz="0" w:space="0" w:color="auto"/>
                                <w:left w:val="none" w:sz="0" w:space="0" w:color="auto"/>
                                <w:bottom w:val="none" w:sz="0" w:space="0" w:color="auto"/>
                                <w:right w:val="none" w:sz="0" w:space="0" w:color="auto"/>
                              </w:divBdr>
                            </w:div>
                          </w:divsChild>
                        </w:div>
                        <w:div w:id="1970042568">
                          <w:marLeft w:val="0"/>
                          <w:marRight w:val="0"/>
                          <w:marTop w:val="0"/>
                          <w:marBottom w:val="0"/>
                          <w:divBdr>
                            <w:top w:val="none" w:sz="0" w:space="0" w:color="auto"/>
                            <w:left w:val="none" w:sz="0" w:space="0" w:color="auto"/>
                            <w:bottom w:val="none" w:sz="0" w:space="0" w:color="auto"/>
                            <w:right w:val="none" w:sz="0" w:space="0" w:color="auto"/>
                          </w:divBdr>
                          <w:divsChild>
                            <w:div w:id="244346487">
                              <w:marLeft w:val="0"/>
                              <w:marRight w:val="0"/>
                              <w:marTop w:val="0"/>
                              <w:marBottom w:val="0"/>
                              <w:divBdr>
                                <w:top w:val="none" w:sz="0" w:space="0" w:color="auto"/>
                                <w:left w:val="none" w:sz="0" w:space="0" w:color="auto"/>
                                <w:bottom w:val="none" w:sz="0" w:space="0" w:color="auto"/>
                                <w:right w:val="none" w:sz="0" w:space="0" w:color="auto"/>
                              </w:divBdr>
                            </w:div>
                          </w:divsChild>
                        </w:div>
                        <w:div w:id="2029600027">
                          <w:marLeft w:val="0"/>
                          <w:marRight w:val="0"/>
                          <w:marTop w:val="0"/>
                          <w:marBottom w:val="0"/>
                          <w:divBdr>
                            <w:top w:val="none" w:sz="0" w:space="0" w:color="auto"/>
                            <w:left w:val="none" w:sz="0" w:space="0" w:color="auto"/>
                            <w:bottom w:val="none" w:sz="0" w:space="0" w:color="auto"/>
                            <w:right w:val="none" w:sz="0" w:space="0" w:color="auto"/>
                          </w:divBdr>
                          <w:divsChild>
                            <w:div w:id="1874419862">
                              <w:marLeft w:val="0"/>
                              <w:marRight w:val="0"/>
                              <w:marTop w:val="0"/>
                              <w:marBottom w:val="0"/>
                              <w:divBdr>
                                <w:top w:val="none" w:sz="0" w:space="0" w:color="auto"/>
                                <w:left w:val="none" w:sz="0" w:space="0" w:color="auto"/>
                                <w:bottom w:val="none" w:sz="0" w:space="0" w:color="auto"/>
                                <w:right w:val="none" w:sz="0" w:space="0" w:color="auto"/>
                              </w:divBdr>
                            </w:div>
                          </w:divsChild>
                        </w:div>
                        <w:div w:id="722409451">
                          <w:marLeft w:val="0"/>
                          <w:marRight w:val="0"/>
                          <w:marTop w:val="0"/>
                          <w:marBottom w:val="0"/>
                          <w:divBdr>
                            <w:top w:val="none" w:sz="0" w:space="0" w:color="auto"/>
                            <w:left w:val="none" w:sz="0" w:space="0" w:color="auto"/>
                            <w:bottom w:val="none" w:sz="0" w:space="0" w:color="auto"/>
                            <w:right w:val="none" w:sz="0" w:space="0" w:color="auto"/>
                          </w:divBdr>
                          <w:divsChild>
                            <w:div w:id="1241715861">
                              <w:marLeft w:val="0"/>
                              <w:marRight w:val="0"/>
                              <w:marTop w:val="0"/>
                              <w:marBottom w:val="0"/>
                              <w:divBdr>
                                <w:top w:val="none" w:sz="0" w:space="0" w:color="auto"/>
                                <w:left w:val="none" w:sz="0" w:space="0" w:color="auto"/>
                                <w:bottom w:val="none" w:sz="0" w:space="0" w:color="auto"/>
                                <w:right w:val="none" w:sz="0" w:space="0" w:color="auto"/>
                              </w:divBdr>
                            </w:div>
                          </w:divsChild>
                        </w:div>
                        <w:div w:id="131944842">
                          <w:marLeft w:val="0"/>
                          <w:marRight w:val="0"/>
                          <w:marTop w:val="0"/>
                          <w:marBottom w:val="0"/>
                          <w:divBdr>
                            <w:top w:val="none" w:sz="0" w:space="0" w:color="auto"/>
                            <w:left w:val="none" w:sz="0" w:space="0" w:color="auto"/>
                            <w:bottom w:val="none" w:sz="0" w:space="0" w:color="auto"/>
                            <w:right w:val="none" w:sz="0" w:space="0" w:color="auto"/>
                          </w:divBdr>
                          <w:divsChild>
                            <w:div w:id="336425115">
                              <w:marLeft w:val="0"/>
                              <w:marRight w:val="0"/>
                              <w:marTop w:val="0"/>
                              <w:marBottom w:val="0"/>
                              <w:divBdr>
                                <w:top w:val="none" w:sz="0" w:space="0" w:color="auto"/>
                                <w:left w:val="none" w:sz="0" w:space="0" w:color="auto"/>
                                <w:bottom w:val="none" w:sz="0" w:space="0" w:color="auto"/>
                                <w:right w:val="none" w:sz="0" w:space="0" w:color="auto"/>
                              </w:divBdr>
                            </w:div>
                          </w:divsChild>
                        </w:div>
                        <w:div w:id="1643926660">
                          <w:marLeft w:val="0"/>
                          <w:marRight w:val="0"/>
                          <w:marTop w:val="0"/>
                          <w:marBottom w:val="0"/>
                          <w:divBdr>
                            <w:top w:val="none" w:sz="0" w:space="0" w:color="auto"/>
                            <w:left w:val="none" w:sz="0" w:space="0" w:color="auto"/>
                            <w:bottom w:val="none" w:sz="0" w:space="0" w:color="auto"/>
                            <w:right w:val="none" w:sz="0" w:space="0" w:color="auto"/>
                          </w:divBdr>
                          <w:divsChild>
                            <w:div w:id="848638598">
                              <w:marLeft w:val="0"/>
                              <w:marRight w:val="0"/>
                              <w:marTop w:val="0"/>
                              <w:marBottom w:val="0"/>
                              <w:divBdr>
                                <w:top w:val="none" w:sz="0" w:space="0" w:color="auto"/>
                                <w:left w:val="none" w:sz="0" w:space="0" w:color="auto"/>
                                <w:bottom w:val="none" w:sz="0" w:space="0" w:color="auto"/>
                                <w:right w:val="none" w:sz="0" w:space="0" w:color="auto"/>
                              </w:divBdr>
                            </w:div>
                          </w:divsChild>
                        </w:div>
                        <w:div w:id="1964462992">
                          <w:marLeft w:val="0"/>
                          <w:marRight w:val="0"/>
                          <w:marTop w:val="0"/>
                          <w:marBottom w:val="0"/>
                          <w:divBdr>
                            <w:top w:val="none" w:sz="0" w:space="0" w:color="auto"/>
                            <w:left w:val="none" w:sz="0" w:space="0" w:color="auto"/>
                            <w:bottom w:val="none" w:sz="0" w:space="0" w:color="auto"/>
                            <w:right w:val="none" w:sz="0" w:space="0" w:color="auto"/>
                          </w:divBdr>
                          <w:divsChild>
                            <w:div w:id="1823960782">
                              <w:marLeft w:val="0"/>
                              <w:marRight w:val="0"/>
                              <w:marTop w:val="0"/>
                              <w:marBottom w:val="0"/>
                              <w:divBdr>
                                <w:top w:val="none" w:sz="0" w:space="0" w:color="auto"/>
                                <w:left w:val="none" w:sz="0" w:space="0" w:color="auto"/>
                                <w:bottom w:val="none" w:sz="0" w:space="0" w:color="auto"/>
                                <w:right w:val="none" w:sz="0" w:space="0" w:color="auto"/>
                              </w:divBdr>
                            </w:div>
                          </w:divsChild>
                        </w:div>
                        <w:div w:id="789589779">
                          <w:marLeft w:val="0"/>
                          <w:marRight w:val="0"/>
                          <w:marTop w:val="0"/>
                          <w:marBottom w:val="0"/>
                          <w:divBdr>
                            <w:top w:val="none" w:sz="0" w:space="0" w:color="auto"/>
                            <w:left w:val="none" w:sz="0" w:space="0" w:color="auto"/>
                            <w:bottom w:val="none" w:sz="0" w:space="0" w:color="auto"/>
                            <w:right w:val="none" w:sz="0" w:space="0" w:color="auto"/>
                          </w:divBdr>
                          <w:divsChild>
                            <w:div w:id="1433404264">
                              <w:marLeft w:val="0"/>
                              <w:marRight w:val="0"/>
                              <w:marTop w:val="0"/>
                              <w:marBottom w:val="0"/>
                              <w:divBdr>
                                <w:top w:val="none" w:sz="0" w:space="0" w:color="auto"/>
                                <w:left w:val="none" w:sz="0" w:space="0" w:color="auto"/>
                                <w:bottom w:val="none" w:sz="0" w:space="0" w:color="auto"/>
                                <w:right w:val="none" w:sz="0" w:space="0" w:color="auto"/>
                              </w:divBdr>
                            </w:div>
                          </w:divsChild>
                        </w:div>
                        <w:div w:id="1133716549">
                          <w:marLeft w:val="0"/>
                          <w:marRight w:val="0"/>
                          <w:marTop w:val="0"/>
                          <w:marBottom w:val="0"/>
                          <w:divBdr>
                            <w:top w:val="none" w:sz="0" w:space="0" w:color="auto"/>
                            <w:left w:val="none" w:sz="0" w:space="0" w:color="auto"/>
                            <w:bottom w:val="none" w:sz="0" w:space="0" w:color="auto"/>
                            <w:right w:val="none" w:sz="0" w:space="0" w:color="auto"/>
                          </w:divBdr>
                          <w:divsChild>
                            <w:div w:id="229198354">
                              <w:marLeft w:val="0"/>
                              <w:marRight w:val="0"/>
                              <w:marTop w:val="0"/>
                              <w:marBottom w:val="0"/>
                              <w:divBdr>
                                <w:top w:val="none" w:sz="0" w:space="0" w:color="auto"/>
                                <w:left w:val="none" w:sz="0" w:space="0" w:color="auto"/>
                                <w:bottom w:val="none" w:sz="0" w:space="0" w:color="auto"/>
                                <w:right w:val="none" w:sz="0" w:space="0" w:color="auto"/>
                              </w:divBdr>
                            </w:div>
                          </w:divsChild>
                        </w:div>
                        <w:div w:id="666903085">
                          <w:marLeft w:val="0"/>
                          <w:marRight w:val="0"/>
                          <w:marTop w:val="0"/>
                          <w:marBottom w:val="0"/>
                          <w:divBdr>
                            <w:top w:val="none" w:sz="0" w:space="0" w:color="auto"/>
                            <w:left w:val="none" w:sz="0" w:space="0" w:color="auto"/>
                            <w:bottom w:val="none" w:sz="0" w:space="0" w:color="auto"/>
                            <w:right w:val="none" w:sz="0" w:space="0" w:color="auto"/>
                          </w:divBdr>
                          <w:divsChild>
                            <w:div w:id="259920781">
                              <w:marLeft w:val="0"/>
                              <w:marRight w:val="0"/>
                              <w:marTop w:val="0"/>
                              <w:marBottom w:val="0"/>
                              <w:divBdr>
                                <w:top w:val="none" w:sz="0" w:space="0" w:color="auto"/>
                                <w:left w:val="none" w:sz="0" w:space="0" w:color="auto"/>
                                <w:bottom w:val="none" w:sz="0" w:space="0" w:color="auto"/>
                                <w:right w:val="none" w:sz="0" w:space="0" w:color="auto"/>
                              </w:divBdr>
                            </w:div>
                          </w:divsChild>
                        </w:div>
                        <w:div w:id="1149051042">
                          <w:marLeft w:val="0"/>
                          <w:marRight w:val="0"/>
                          <w:marTop w:val="0"/>
                          <w:marBottom w:val="0"/>
                          <w:divBdr>
                            <w:top w:val="none" w:sz="0" w:space="0" w:color="auto"/>
                            <w:left w:val="none" w:sz="0" w:space="0" w:color="auto"/>
                            <w:bottom w:val="none" w:sz="0" w:space="0" w:color="auto"/>
                            <w:right w:val="none" w:sz="0" w:space="0" w:color="auto"/>
                          </w:divBdr>
                          <w:divsChild>
                            <w:div w:id="775758839">
                              <w:marLeft w:val="0"/>
                              <w:marRight w:val="0"/>
                              <w:marTop w:val="0"/>
                              <w:marBottom w:val="0"/>
                              <w:divBdr>
                                <w:top w:val="none" w:sz="0" w:space="0" w:color="auto"/>
                                <w:left w:val="none" w:sz="0" w:space="0" w:color="auto"/>
                                <w:bottom w:val="none" w:sz="0" w:space="0" w:color="auto"/>
                                <w:right w:val="none" w:sz="0" w:space="0" w:color="auto"/>
                              </w:divBdr>
                            </w:div>
                          </w:divsChild>
                        </w:div>
                        <w:div w:id="270671470">
                          <w:marLeft w:val="0"/>
                          <w:marRight w:val="0"/>
                          <w:marTop w:val="0"/>
                          <w:marBottom w:val="0"/>
                          <w:divBdr>
                            <w:top w:val="none" w:sz="0" w:space="0" w:color="auto"/>
                            <w:left w:val="none" w:sz="0" w:space="0" w:color="auto"/>
                            <w:bottom w:val="none" w:sz="0" w:space="0" w:color="auto"/>
                            <w:right w:val="none" w:sz="0" w:space="0" w:color="auto"/>
                          </w:divBdr>
                          <w:divsChild>
                            <w:div w:id="1758865715">
                              <w:marLeft w:val="0"/>
                              <w:marRight w:val="0"/>
                              <w:marTop w:val="0"/>
                              <w:marBottom w:val="0"/>
                              <w:divBdr>
                                <w:top w:val="none" w:sz="0" w:space="0" w:color="auto"/>
                                <w:left w:val="none" w:sz="0" w:space="0" w:color="auto"/>
                                <w:bottom w:val="none" w:sz="0" w:space="0" w:color="auto"/>
                                <w:right w:val="none" w:sz="0" w:space="0" w:color="auto"/>
                              </w:divBdr>
                            </w:div>
                          </w:divsChild>
                        </w:div>
                        <w:div w:id="196502712">
                          <w:marLeft w:val="0"/>
                          <w:marRight w:val="0"/>
                          <w:marTop w:val="0"/>
                          <w:marBottom w:val="0"/>
                          <w:divBdr>
                            <w:top w:val="none" w:sz="0" w:space="0" w:color="auto"/>
                            <w:left w:val="none" w:sz="0" w:space="0" w:color="auto"/>
                            <w:bottom w:val="none" w:sz="0" w:space="0" w:color="auto"/>
                            <w:right w:val="none" w:sz="0" w:space="0" w:color="auto"/>
                          </w:divBdr>
                          <w:divsChild>
                            <w:div w:id="1779639078">
                              <w:marLeft w:val="0"/>
                              <w:marRight w:val="0"/>
                              <w:marTop w:val="0"/>
                              <w:marBottom w:val="0"/>
                              <w:divBdr>
                                <w:top w:val="none" w:sz="0" w:space="0" w:color="auto"/>
                                <w:left w:val="none" w:sz="0" w:space="0" w:color="auto"/>
                                <w:bottom w:val="none" w:sz="0" w:space="0" w:color="auto"/>
                                <w:right w:val="none" w:sz="0" w:space="0" w:color="auto"/>
                              </w:divBdr>
                            </w:div>
                          </w:divsChild>
                        </w:div>
                        <w:div w:id="1602640804">
                          <w:marLeft w:val="0"/>
                          <w:marRight w:val="0"/>
                          <w:marTop w:val="0"/>
                          <w:marBottom w:val="0"/>
                          <w:divBdr>
                            <w:top w:val="none" w:sz="0" w:space="0" w:color="auto"/>
                            <w:left w:val="none" w:sz="0" w:space="0" w:color="auto"/>
                            <w:bottom w:val="none" w:sz="0" w:space="0" w:color="auto"/>
                            <w:right w:val="none" w:sz="0" w:space="0" w:color="auto"/>
                          </w:divBdr>
                          <w:divsChild>
                            <w:div w:id="148600512">
                              <w:marLeft w:val="0"/>
                              <w:marRight w:val="0"/>
                              <w:marTop w:val="0"/>
                              <w:marBottom w:val="0"/>
                              <w:divBdr>
                                <w:top w:val="none" w:sz="0" w:space="0" w:color="auto"/>
                                <w:left w:val="none" w:sz="0" w:space="0" w:color="auto"/>
                                <w:bottom w:val="none" w:sz="0" w:space="0" w:color="auto"/>
                                <w:right w:val="none" w:sz="0" w:space="0" w:color="auto"/>
                              </w:divBdr>
                            </w:div>
                          </w:divsChild>
                        </w:div>
                        <w:div w:id="640308572">
                          <w:marLeft w:val="0"/>
                          <w:marRight w:val="0"/>
                          <w:marTop w:val="0"/>
                          <w:marBottom w:val="0"/>
                          <w:divBdr>
                            <w:top w:val="none" w:sz="0" w:space="0" w:color="auto"/>
                            <w:left w:val="none" w:sz="0" w:space="0" w:color="auto"/>
                            <w:bottom w:val="none" w:sz="0" w:space="0" w:color="auto"/>
                            <w:right w:val="none" w:sz="0" w:space="0" w:color="auto"/>
                          </w:divBdr>
                          <w:divsChild>
                            <w:div w:id="1265460502">
                              <w:marLeft w:val="0"/>
                              <w:marRight w:val="0"/>
                              <w:marTop w:val="0"/>
                              <w:marBottom w:val="0"/>
                              <w:divBdr>
                                <w:top w:val="none" w:sz="0" w:space="0" w:color="auto"/>
                                <w:left w:val="none" w:sz="0" w:space="0" w:color="auto"/>
                                <w:bottom w:val="none" w:sz="0" w:space="0" w:color="auto"/>
                                <w:right w:val="none" w:sz="0" w:space="0" w:color="auto"/>
                              </w:divBdr>
                            </w:div>
                          </w:divsChild>
                        </w:div>
                        <w:div w:id="45034669">
                          <w:marLeft w:val="0"/>
                          <w:marRight w:val="0"/>
                          <w:marTop w:val="0"/>
                          <w:marBottom w:val="0"/>
                          <w:divBdr>
                            <w:top w:val="none" w:sz="0" w:space="0" w:color="auto"/>
                            <w:left w:val="none" w:sz="0" w:space="0" w:color="auto"/>
                            <w:bottom w:val="none" w:sz="0" w:space="0" w:color="auto"/>
                            <w:right w:val="none" w:sz="0" w:space="0" w:color="auto"/>
                          </w:divBdr>
                          <w:divsChild>
                            <w:div w:id="1022584919">
                              <w:marLeft w:val="0"/>
                              <w:marRight w:val="0"/>
                              <w:marTop w:val="0"/>
                              <w:marBottom w:val="0"/>
                              <w:divBdr>
                                <w:top w:val="none" w:sz="0" w:space="0" w:color="auto"/>
                                <w:left w:val="none" w:sz="0" w:space="0" w:color="auto"/>
                                <w:bottom w:val="none" w:sz="0" w:space="0" w:color="auto"/>
                                <w:right w:val="none" w:sz="0" w:space="0" w:color="auto"/>
                              </w:divBdr>
                            </w:div>
                          </w:divsChild>
                        </w:div>
                        <w:div w:id="1780686903">
                          <w:marLeft w:val="0"/>
                          <w:marRight w:val="0"/>
                          <w:marTop w:val="0"/>
                          <w:marBottom w:val="0"/>
                          <w:divBdr>
                            <w:top w:val="none" w:sz="0" w:space="0" w:color="auto"/>
                            <w:left w:val="none" w:sz="0" w:space="0" w:color="auto"/>
                            <w:bottom w:val="none" w:sz="0" w:space="0" w:color="auto"/>
                            <w:right w:val="none" w:sz="0" w:space="0" w:color="auto"/>
                          </w:divBdr>
                          <w:divsChild>
                            <w:div w:id="64301138">
                              <w:marLeft w:val="0"/>
                              <w:marRight w:val="0"/>
                              <w:marTop w:val="0"/>
                              <w:marBottom w:val="0"/>
                              <w:divBdr>
                                <w:top w:val="none" w:sz="0" w:space="0" w:color="auto"/>
                                <w:left w:val="none" w:sz="0" w:space="0" w:color="auto"/>
                                <w:bottom w:val="none" w:sz="0" w:space="0" w:color="auto"/>
                                <w:right w:val="none" w:sz="0" w:space="0" w:color="auto"/>
                              </w:divBdr>
                            </w:div>
                          </w:divsChild>
                        </w:div>
                        <w:div w:id="1015421822">
                          <w:marLeft w:val="0"/>
                          <w:marRight w:val="0"/>
                          <w:marTop w:val="0"/>
                          <w:marBottom w:val="0"/>
                          <w:divBdr>
                            <w:top w:val="none" w:sz="0" w:space="0" w:color="auto"/>
                            <w:left w:val="none" w:sz="0" w:space="0" w:color="auto"/>
                            <w:bottom w:val="none" w:sz="0" w:space="0" w:color="auto"/>
                            <w:right w:val="none" w:sz="0" w:space="0" w:color="auto"/>
                          </w:divBdr>
                          <w:divsChild>
                            <w:div w:id="2141222041">
                              <w:marLeft w:val="0"/>
                              <w:marRight w:val="0"/>
                              <w:marTop w:val="0"/>
                              <w:marBottom w:val="0"/>
                              <w:divBdr>
                                <w:top w:val="none" w:sz="0" w:space="0" w:color="auto"/>
                                <w:left w:val="none" w:sz="0" w:space="0" w:color="auto"/>
                                <w:bottom w:val="none" w:sz="0" w:space="0" w:color="auto"/>
                                <w:right w:val="none" w:sz="0" w:space="0" w:color="auto"/>
                              </w:divBdr>
                            </w:div>
                          </w:divsChild>
                        </w:div>
                        <w:div w:id="1195076334">
                          <w:marLeft w:val="0"/>
                          <w:marRight w:val="0"/>
                          <w:marTop w:val="0"/>
                          <w:marBottom w:val="0"/>
                          <w:divBdr>
                            <w:top w:val="none" w:sz="0" w:space="0" w:color="auto"/>
                            <w:left w:val="none" w:sz="0" w:space="0" w:color="auto"/>
                            <w:bottom w:val="none" w:sz="0" w:space="0" w:color="auto"/>
                            <w:right w:val="none" w:sz="0" w:space="0" w:color="auto"/>
                          </w:divBdr>
                          <w:divsChild>
                            <w:div w:id="844320705">
                              <w:marLeft w:val="0"/>
                              <w:marRight w:val="0"/>
                              <w:marTop w:val="0"/>
                              <w:marBottom w:val="0"/>
                              <w:divBdr>
                                <w:top w:val="none" w:sz="0" w:space="0" w:color="auto"/>
                                <w:left w:val="none" w:sz="0" w:space="0" w:color="auto"/>
                                <w:bottom w:val="none" w:sz="0" w:space="0" w:color="auto"/>
                                <w:right w:val="none" w:sz="0" w:space="0" w:color="auto"/>
                              </w:divBdr>
                            </w:div>
                          </w:divsChild>
                        </w:div>
                        <w:div w:id="1105076156">
                          <w:marLeft w:val="0"/>
                          <w:marRight w:val="0"/>
                          <w:marTop w:val="0"/>
                          <w:marBottom w:val="0"/>
                          <w:divBdr>
                            <w:top w:val="none" w:sz="0" w:space="0" w:color="auto"/>
                            <w:left w:val="none" w:sz="0" w:space="0" w:color="auto"/>
                            <w:bottom w:val="none" w:sz="0" w:space="0" w:color="auto"/>
                            <w:right w:val="none" w:sz="0" w:space="0" w:color="auto"/>
                          </w:divBdr>
                          <w:divsChild>
                            <w:div w:id="1514372934">
                              <w:marLeft w:val="0"/>
                              <w:marRight w:val="0"/>
                              <w:marTop w:val="0"/>
                              <w:marBottom w:val="0"/>
                              <w:divBdr>
                                <w:top w:val="none" w:sz="0" w:space="0" w:color="auto"/>
                                <w:left w:val="none" w:sz="0" w:space="0" w:color="auto"/>
                                <w:bottom w:val="none" w:sz="0" w:space="0" w:color="auto"/>
                                <w:right w:val="none" w:sz="0" w:space="0" w:color="auto"/>
                              </w:divBdr>
                            </w:div>
                          </w:divsChild>
                        </w:div>
                        <w:div w:id="1553736579">
                          <w:marLeft w:val="0"/>
                          <w:marRight w:val="0"/>
                          <w:marTop w:val="0"/>
                          <w:marBottom w:val="0"/>
                          <w:divBdr>
                            <w:top w:val="none" w:sz="0" w:space="0" w:color="auto"/>
                            <w:left w:val="none" w:sz="0" w:space="0" w:color="auto"/>
                            <w:bottom w:val="none" w:sz="0" w:space="0" w:color="auto"/>
                            <w:right w:val="none" w:sz="0" w:space="0" w:color="auto"/>
                          </w:divBdr>
                          <w:divsChild>
                            <w:div w:id="210213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71428">
                  <w:marLeft w:val="0"/>
                  <w:marRight w:val="0"/>
                  <w:marTop w:val="0"/>
                  <w:marBottom w:val="0"/>
                  <w:divBdr>
                    <w:top w:val="none" w:sz="0" w:space="0" w:color="auto"/>
                    <w:left w:val="none" w:sz="0" w:space="0" w:color="auto"/>
                    <w:bottom w:val="none" w:sz="0" w:space="0" w:color="auto"/>
                    <w:right w:val="none" w:sz="0" w:space="0" w:color="auto"/>
                  </w:divBdr>
                  <w:divsChild>
                    <w:div w:id="65500176">
                      <w:marLeft w:val="0"/>
                      <w:marRight w:val="0"/>
                      <w:marTop w:val="0"/>
                      <w:marBottom w:val="0"/>
                      <w:divBdr>
                        <w:top w:val="none" w:sz="0" w:space="0" w:color="auto"/>
                        <w:left w:val="none" w:sz="0" w:space="0" w:color="auto"/>
                        <w:bottom w:val="none" w:sz="0" w:space="0" w:color="auto"/>
                        <w:right w:val="none" w:sz="0" w:space="0" w:color="auto"/>
                      </w:divBdr>
                    </w:div>
                    <w:div w:id="1575358696">
                      <w:marLeft w:val="0"/>
                      <w:marRight w:val="0"/>
                      <w:marTop w:val="0"/>
                      <w:marBottom w:val="0"/>
                      <w:divBdr>
                        <w:top w:val="none" w:sz="0" w:space="0" w:color="auto"/>
                        <w:left w:val="none" w:sz="0" w:space="0" w:color="auto"/>
                        <w:bottom w:val="none" w:sz="0" w:space="0" w:color="auto"/>
                        <w:right w:val="none" w:sz="0" w:space="0" w:color="auto"/>
                      </w:divBdr>
                      <w:divsChild>
                        <w:div w:id="122693368">
                          <w:marLeft w:val="0"/>
                          <w:marRight w:val="0"/>
                          <w:marTop w:val="0"/>
                          <w:marBottom w:val="0"/>
                          <w:divBdr>
                            <w:top w:val="none" w:sz="0" w:space="0" w:color="auto"/>
                            <w:left w:val="none" w:sz="0" w:space="0" w:color="auto"/>
                            <w:bottom w:val="none" w:sz="0" w:space="0" w:color="auto"/>
                            <w:right w:val="none" w:sz="0" w:space="0" w:color="auto"/>
                          </w:divBdr>
                          <w:divsChild>
                            <w:div w:id="1066298025">
                              <w:marLeft w:val="0"/>
                              <w:marRight w:val="0"/>
                              <w:marTop w:val="0"/>
                              <w:marBottom w:val="0"/>
                              <w:divBdr>
                                <w:top w:val="none" w:sz="0" w:space="0" w:color="auto"/>
                                <w:left w:val="none" w:sz="0" w:space="0" w:color="auto"/>
                                <w:bottom w:val="none" w:sz="0" w:space="0" w:color="auto"/>
                                <w:right w:val="none" w:sz="0" w:space="0" w:color="auto"/>
                              </w:divBdr>
                            </w:div>
                          </w:divsChild>
                        </w:div>
                        <w:div w:id="577711517">
                          <w:marLeft w:val="0"/>
                          <w:marRight w:val="0"/>
                          <w:marTop w:val="0"/>
                          <w:marBottom w:val="0"/>
                          <w:divBdr>
                            <w:top w:val="none" w:sz="0" w:space="0" w:color="auto"/>
                            <w:left w:val="none" w:sz="0" w:space="0" w:color="auto"/>
                            <w:bottom w:val="none" w:sz="0" w:space="0" w:color="auto"/>
                            <w:right w:val="none" w:sz="0" w:space="0" w:color="auto"/>
                          </w:divBdr>
                          <w:divsChild>
                            <w:div w:id="55907824">
                              <w:marLeft w:val="0"/>
                              <w:marRight w:val="0"/>
                              <w:marTop w:val="0"/>
                              <w:marBottom w:val="0"/>
                              <w:divBdr>
                                <w:top w:val="none" w:sz="0" w:space="0" w:color="auto"/>
                                <w:left w:val="none" w:sz="0" w:space="0" w:color="auto"/>
                                <w:bottom w:val="none" w:sz="0" w:space="0" w:color="auto"/>
                                <w:right w:val="none" w:sz="0" w:space="0" w:color="auto"/>
                              </w:divBdr>
                            </w:div>
                          </w:divsChild>
                        </w:div>
                        <w:div w:id="1321664728">
                          <w:marLeft w:val="0"/>
                          <w:marRight w:val="0"/>
                          <w:marTop w:val="0"/>
                          <w:marBottom w:val="0"/>
                          <w:divBdr>
                            <w:top w:val="none" w:sz="0" w:space="0" w:color="auto"/>
                            <w:left w:val="none" w:sz="0" w:space="0" w:color="auto"/>
                            <w:bottom w:val="none" w:sz="0" w:space="0" w:color="auto"/>
                            <w:right w:val="none" w:sz="0" w:space="0" w:color="auto"/>
                          </w:divBdr>
                          <w:divsChild>
                            <w:div w:id="1723404241">
                              <w:marLeft w:val="0"/>
                              <w:marRight w:val="0"/>
                              <w:marTop w:val="0"/>
                              <w:marBottom w:val="0"/>
                              <w:divBdr>
                                <w:top w:val="none" w:sz="0" w:space="0" w:color="auto"/>
                                <w:left w:val="none" w:sz="0" w:space="0" w:color="auto"/>
                                <w:bottom w:val="none" w:sz="0" w:space="0" w:color="auto"/>
                                <w:right w:val="none" w:sz="0" w:space="0" w:color="auto"/>
                              </w:divBdr>
                            </w:div>
                          </w:divsChild>
                        </w:div>
                        <w:div w:id="1175345799">
                          <w:marLeft w:val="0"/>
                          <w:marRight w:val="0"/>
                          <w:marTop w:val="0"/>
                          <w:marBottom w:val="0"/>
                          <w:divBdr>
                            <w:top w:val="none" w:sz="0" w:space="0" w:color="auto"/>
                            <w:left w:val="none" w:sz="0" w:space="0" w:color="auto"/>
                            <w:bottom w:val="none" w:sz="0" w:space="0" w:color="auto"/>
                            <w:right w:val="none" w:sz="0" w:space="0" w:color="auto"/>
                          </w:divBdr>
                          <w:divsChild>
                            <w:div w:id="1735160555">
                              <w:marLeft w:val="0"/>
                              <w:marRight w:val="0"/>
                              <w:marTop w:val="0"/>
                              <w:marBottom w:val="0"/>
                              <w:divBdr>
                                <w:top w:val="none" w:sz="0" w:space="0" w:color="auto"/>
                                <w:left w:val="none" w:sz="0" w:space="0" w:color="auto"/>
                                <w:bottom w:val="none" w:sz="0" w:space="0" w:color="auto"/>
                                <w:right w:val="none" w:sz="0" w:space="0" w:color="auto"/>
                              </w:divBdr>
                            </w:div>
                          </w:divsChild>
                        </w:div>
                        <w:div w:id="156120084">
                          <w:marLeft w:val="0"/>
                          <w:marRight w:val="0"/>
                          <w:marTop w:val="0"/>
                          <w:marBottom w:val="0"/>
                          <w:divBdr>
                            <w:top w:val="none" w:sz="0" w:space="0" w:color="auto"/>
                            <w:left w:val="none" w:sz="0" w:space="0" w:color="auto"/>
                            <w:bottom w:val="none" w:sz="0" w:space="0" w:color="auto"/>
                            <w:right w:val="none" w:sz="0" w:space="0" w:color="auto"/>
                          </w:divBdr>
                          <w:divsChild>
                            <w:div w:id="310599824">
                              <w:marLeft w:val="0"/>
                              <w:marRight w:val="0"/>
                              <w:marTop w:val="0"/>
                              <w:marBottom w:val="0"/>
                              <w:divBdr>
                                <w:top w:val="none" w:sz="0" w:space="0" w:color="auto"/>
                                <w:left w:val="none" w:sz="0" w:space="0" w:color="auto"/>
                                <w:bottom w:val="none" w:sz="0" w:space="0" w:color="auto"/>
                                <w:right w:val="none" w:sz="0" w:space="0" w:color="auto"/>
                              </w:divBdr>
                            </w:div>
                          </w:divsChild>
                        </w:div>
                        <w:div w:id="720904650">
                          <w:marLeft w:val="0"/>
                          <w:marRight w:val="0"/>
                          <w:marTop w:val="0"/>
                          <w:marBottom w:val="0"/>
                          <w:divBdr>
                            <w:top w:val="none" w:sz="0" w:space="0" w:color="auto"/>
                            <w:left w:val="none" w:sz="0" w:space="0" w:color="auto"/>
                            <w:bottom w:val="none" w:sz="0" w:space="0" w:color="auto"/>
                            <w:right w:val="none" w:sz="0" w:space="0" w:color="auto"/>
                          </w:divBdr>
                          <w:divsChild>
                            <w:div w:id="229661293">
                              <w:marLeft w:val="0"/>
                              <w:marRight w:val="0"/>
                              <w:marTop w:val="0"/>
                              <w:marBottom w:val="0"/>
                              <w:divBdr>
                                <w:top w:val="none" w:sz="0" w:space="0" w:color="auto"/>
                                <w:left w:val="none" w:sz="0" w:space="0" w:color="auto"/>
                                <w:bottom w:val="none" w:sz="0" w:space="0" w:color="auto"/>
                                <w:right w:val="none" w:sz="0" w:space="0" w:color="auto"/>
                              </w:divBdr>
                            </w:div>
                          </w:divsChild>
                        </w:div>
                        <w:div w:id="339158404">
                          <w:marLeft w:val="0"/>
                          <w:marRight w:val="0"/>
                          <w:marTop w:val="0"/>
                          <w:marBottom w:val="0"/>
                          <w:divBdr>
                            <w:top w:val="none" w:sz="0" w:space="0" w:color="auto"/>
                            <w:left w:val="none" w:sz="0" w:space="0" w:color="auto"/>
                            <w:bottom w:val="none" w:sz="0" w:space="0" w:color="auto"/>
                            <w:right w:val="none" w:sz="0" w:space="0" w:color="auto"/>
                          </w:divBdr>
                          <w:divsChild>
                            <w:div w:id="1515487205">
                              <w:marLeft w:val="0"/>
                              <w:marRight w:val="0"/>
                              <w:marTop w:val="0"/>
                              <w:marBottom w:val="0"/>
                              <w:divBdr>
                                <w:top w:val="none" w:sz="0" w:space="0" w:color="auto"/>
                                <w:left w:val="none" w:sz="0" w:space="0" w:color="auto"/>
                                <w:bottom w:val="none" w:sz="0" w:space="0" w:color="auto"/>
                                <w:right w:val="none" w:sz="0" w:space="0" w:color="auto"/>
                              </w:divBdr>
                            </w:div>
                          </w:divsChild>
                        </w:div>
                        <w:div w:id="1295257420">
                          <w:marLeft w:val="0"/>
                          <w:marRight w:val="0"/>
                          <w:marTop w:val="0"/>
                          <w:marBottom w:val="0"/>
                          <w:divBdr>
                            <w:top w:val="none" w:sz="0" w:space="0" w:color="auto"/>
                            <w:left w:val="none" w:sz="0" w:space="0" w:color="auto"/>
                            <w:bottom w:val="none" w:sz="0" w:space="0" w:color="auto"/>
                            <w:right w:val="none" w:sz="0" w:space="0" w:color="auto"/>
                          </w:divBdr>
                          <w:divsChild>
                            <w:div w:id="1032269699">
                              <w:marLeft w:val="0"/>
                              <w:marRight w:val="0"/>
                              <w:marTop w:val="0"/>
                              <w:marBottom w:val="0"/>
                              <w:divBdr>
                                <w:top w:val="none" w:sz="0" w:space="0" w:color="auto"/>
                                <w:left w:val="none" w:sz="0" w:space="0" w:color="auto"/>
                                <w:bottom w:val="none" w:sz="0" w:space="0" w:color="auto"/>
                                <w:right w:val="none" w:sz="0" w:space="0" w:color="auto"/>
                              </w:divBdr>
                            </w:div>
                          </w:divsChild>
                        </w:div>
                        <w:div w:id="1868526078">
                          <w:marLeft w:val="0"/>
                          <w:marRight w:val="0"/>
                          <w:marTop w:val="0"/>
                          <w:marBottom w:val="0"/>
                          <w:divBdr>
                            <w:top w:val="none" w:sz="0" w:space="0" w:color="auto"/>
                            <w:left w:val="none" w:sz="0" w:space="0" w:color="auto"/>
                            <w:bottom w:val="none" w:sz="0" w:space="0" w:color="auto"/>
                            <w:right w:val="none" w:sz="0" w:space="0" w:color="auto"/>
                          </w:divBdr>
                          <w:divsChild>
                            <w:div w:id="1477844737">
                              <w:marLeft w:val="0"/>
                              <w:marRight w:val="0"/>
                              <w:marTop w:val="0"/>
                              <w:marBottom w:val="0"/>
                              <w:divBdr>
                                <w:top w:val="none" w:sz="0" w:space="0" w:color="auto"/>
                                <w:left w:val="none" w:sz="0" w:space="0" w:color="auto"/>
                                <w:bottom w:val="none" w:sz="0" w:space="0" w:color="auto"/>
                                <w:right w:val="none" w:sz="0" w:space="0" w:color="auto"/>
                              </w:divBdr>
                            </w:div>
                          </w:divsChild>
                        </w:div>
                        <w:div w:id="305622624">
                          <w:marLeft w:val="0"/>
                          <w:marRight w:val="0"/>
                          <w:marTop w:val="0"/>
                          <w:marBottom w:val="0"/>
                          <w:divBdr>
                            <w:top w:val="none" w:sz="0" w:space="0" w:color="auto"/>
                            <w:left w:val="none" w:sz="0" w:space="0" w:color="auto"/>
                            <w:bottom w:val="none" w:sz="0" w:space="0" w:color="auto"/>
                            <w:right w:val="none" w:sz="0" w:space="0" w:color="auto"/>
                          </w:divBdr>
                          <w:divsChild>
                            <w:div w:id="1402410536">
                              <w:marLeft w:val="0"/>
                              <w:marRight w:val="0"/>
                              <w:marTop w:val="0"/>
                              <w:marBottom w:val="0"/>
                              <w:divBdr>
                                <w:top w:val="none" w:sz="0" w:space="0" w:color="auto"/>
                                <w:left w:val="none" w:sz="0" w:space="0" w:color="auto"/>
                                <w:bottom w:val="none" w:sz="0" w:space="0" w:color="auto"/>
                                <w:right w:val="none" w:sz="0" w:space="0" w:color="auto"/>
                              </w:divBdr>
                            </w:div>
                          </w:divsChild>
                        </w:div>
                        <w:div w:id="2133093193">
                          <w:marLeft w:val="0"/>
                          <w:marRight w:val="0"/>
                          <w:marTop w:val="0"/>
                          <w:marBottom w:val="0"/>
                          <w:divBdr>
                            <w:top w:val="none" w:sz="0" w:space="0" w:color="auto"/>
                            <w:left w:val="none" w:sz="0" w:space="0" w:color="auto"/>
                            <w:bottom w:val="none" w:sz="0" w:space="0" w:color="auto"/>
                            <w:right w:val="none" w:sz="0" w:space="0" w:color="auto"/>
                          </w:divBdr>
                          <w:divsChild>
                            <w:div w:id="276908778">
                              <w:marLeft w:val="0"/>
                              <w:marRight w:val="0"/>
                              <w:marTop w:val="0"/>
                              <w:marBottom w:val="0"/>
                              <w:divBdr>
                                <w:top w:val="none" w:sz="0" w:space="0" w:color="auto"/>
                                <w:left w:val="none" w:sz="0" w:space="0" w:color="auto"/>
                                <w:bottom w:val="none" w:sz="0" w:space="0" w:color="auto"/>
                                <w:right w:val="none" w:sz="0" w:space="0" w:color="auto"/>
                              </w:divBdr>
                            </w:div>
                          </w:divsChild>
                        </w:div>
                        <w:div w:id="53504072">
                          <w:marLeft w:val="0"/>
                          <w:marRight w:val="0"/>
                          <w:marTop w:val="0"/>
                          <w:marBottom w:val="0"/>
                          <w:divBdr>
                            <w:top w:val="none" w:sz="0" w:space="0" w:color="auto"/>
                            <w:left w:val="none" w:sz="0" w:space="0" w:color="auto"/>
                            <w:bottom w:val="none" w:sz="0" w:space="0" w:color="auto"/>
                            <w:right w:val="none" w:sz="0" w:space="0" w:color="auto"/>
                          </w:divBdr>
                          <w:divsChild>
                            <w:div w:id="5718854">
                              <w:marLeft w:val="0"/>
                              <w:marRight w:val="0"/>
                              <w:marTop w:val="0"/>
                              <w:marBottom w:val="0"/>
                              <w:divBdr>
                                <w:top w:val="none" w:sz="0" w:space="0" w:color="auto"/>
                                <w:left w:val="none" w:sz="0" w:space="0" w:color="auto"/>
                                <w:bottom w:val="none" w:sz="0" w:space="0" w:color="auto"/>
                                <w:right w:val="none" w:sz="0" w:space="0" w:color="auto"/>
                              </w:divBdr>
                            </w:div>
                          </w:divsChild>
                        </w:div>
                        <w:div w:id="321157769">
                          <w:marLeft w:val="0"/>
                          <w:marRight w:val="0"/>
                          <w:marTop w:val="0"/>
                          <w:marBottom w:val="0"/>
                          <w:divBdr>
                            <w:top w:val="none" w:sz="0" w:space="0" w:color="auto"/>
                            <w:left w:val="none" w:sz="0" w:space="0" w:color="auto"/>
                            <w:bottom w:val="none" w:sz="0" w:space="0" w:color="auto"/>
                            <w:right w:val="none" w:sz="0" w:space="0" w:color="auto"/>
                          </w:divBdr>
                          <w:divsChild>
                            <w:div w:id="875583218">
                              <w:marLeft w:val="0"/>
                              <w:marRight w:val="0"/>
                              <w:marTop w:val="0"/>
                              <w:marBottom w:val="0"/>
                              <w:divBdr>
                                <w:top w:val="none" w:sz="0" w:space="0" w:color="auto"/>
                                <w:left w:val="none" w:sz="0" w:space="0" w:color="auto"/>
                                <w:bottom w:val="none" w:sz="0" w:space="0" w:color="auto"/>
                                <w:right w:val="none" w:sz="0" w:space="0" w:color="auto"/>
                              </w:divBdr>
                            </w:div>
                          </w:divsChild>
                        </w:div>
                        <w:div w:id="287705856">
                          <w:marLeft w:val="0"/>
                          <w:marRight w:val="0"/>
                          <w:marTop w:val="0"/>
                          <w:marBottom w:val="0"/>
                          <w:divBdr>
                            <w:top w:val="none" w:sz="0" w:space="0" w:color="auto"/>
                            <w:left w:val="none" w:sz="0" w:space="0" w:color="auto"/>
                            <w:bottom w:val="none" w:sz="0" w:space="0" w:color="auto"/>
                            <w:right w:val="none" w:sz="0" w:space="0" w:color="auto"/>
                          </w:divBdr>
                          <w:divsChild>
                            <w:div w:id="210115610">
                              <w:marLeft w:val="0"/>
                              <w:marRight w:val="0"/>
                              <w:marTop w:val="0"/>
                              <w:marBottom w:val="0"/>
                              <w:divBdr>
                                <w:top w:val="none" w:sz="0" w:space="0" w:color="auto"/>
                                <w:left w:val="none" w:sz="0" w:space="0" w:color="auto"/>
                                <w:bottom w:val="none" w:sz="0" w:space="0" w:color="auto"/>
                                <w:right w:val="none" w:sz="0" w:space="0" w:color="auto"/>
                              </w:divBdr>
                            </w:div>
                          </w:divsChild>
                        </w:div>
                        <w:div w:id="1625622067">
                          <w:marLeft w:val="0"/>
                          <w:marRight w:val="0"/>
                          <w:marTop w:val="0"/>
                          <w:marBottom w:val="0"/>
                          <w:divBdr>
                            <w:top w:val="none" w:sz="0" w:space="0" w:color="auto"/>
                            <w:left w:val="none" w:sz="0" w:space="0" w:color="auto"/>
                            <w:bottom w:val="none" w:sz="0" w:space="0" w:color="auto"/>
                            <w:right w:val="none" w:sz="0" w:space="0" w:color="auto"/>
                          </w:divBdr>
                          <w:divsChild>
                            <w:div w:id="57243475">
                              <w:marLeft w:val="0"/>
                              <w:marRight w:val="0"/>
                              <w:marTop w:val="0"/>
                              <w:marBottom w:val="0"/>
                              <w:divBdr>
                                <w:top w:val="none" w:sz="0" w:space="0" w:color="auto"/>
                                <w:left w:val="none" w:sz="0" w:space="0" w:color="auto"/>
                                <w:bottom w:val="none" w:sz="0" w:space="0" w:color="auto"/>
                                <w:right w:val="none" w:sz="0" w:space="0" w:color="auto"/>
                              </w:divBdr>
                            </w:div>
                          </w:divsChild>
                        </w:div>
                        <w:div w:id="2138832914">
                          <w:marLeft w:val="0"/>
                          <w:marRight w:val="0"/>
                          <w:marTop w:val="0"/>
                          <w:marBottom w:val="0"/>
                          <w:divBdr>
                            <w:top w:val="none" w:sz="0" w:space="0" w:color="auto"/>
                            <w:left w:val="none" w:sz="0" w:space="0" w:color="auto"/>
                            <w:bottom w:val="none" w:sz="0" w:space="0" w:color="auto"/>
                            <w:right w:val="none" w:sz="0" w:space="0" w:color="auto"/>
                          </w:divBdr>
                          <w:divsChild>
                            <w:div w:id="1615939922">
                              <w:marLeft w:val="0"/>
                              <w:marRight w:val="0"/>
                              <w:marTop w:val="0"/>
                              <w:marBottom w:val="0"/>
                              <w:divBdr>
                                <w:top w:val="none" w:sz="0" w:space="0" w:color="auto"/>
                                <w:left w:val="none" w:sz="0" w:space="0" w:color="auto"/>
                                <w:bottom w:val="none" w:sz="0" w:space="0" w:color="auto"/>
                                <w:right w:val="none" w:sz="0" w:space="0" w:color="auto"/>
                              </w:divBdr>
                            </w:div>
                          </w:divsChild>
                        </w:div>
                        <w:div w:id="421534988">
                          <w:marLeft w:val="0"/>
                          <w:marRight w:val="0"/>
                          <w:marTop w:val="0"/>
                          <w:marBottom w:val="0"/>
                          <w:divBdr>
                            <w:top w:val="none" w:sz="0" w:space="0" w:color="auto"/>
                            <w:left w:val="none" w:sz="0" w:space="0" w:color="auto"/>
                            <w:bottom w:val="none" w:sz="0" w:space="0" w:color="auto"/>
                            <w:right w:val="none" w:sz="0" w:space="0" w:color="auto"/>
                          </w:divBdr>
                          <w:divsChild>
                            <w:div w:id="1124420837">
                              <w:marLeft w:val="0"/>
                              <w:marRight w:val="0"/>
                              <w:marTop w:val="0"/>
                              <w:marBottom w:val="0"/>
                              <w:divBdr>
                                <w:top w:val="none" w:sz="0" w:space="0" w:color="auto"/>
                                <w:left w:val="none" w:sz="0" w:space="0" w:color="auto"/>
                                <w:bottom w:val="none" w:sz="0" w:space="0" w:color="auto"/>
                                <w:right w:val="none" w:sz="0" w:space="0" w:color="auto"/>
                              </w:divBdr>
                            </w:div>
                          </w:divsChild>
                        </w:div>
                        <w:div w:id="1369791910">
                          <w:marLeft w:val="0"/>
                          <w:marRight w:val="0"/>
                          <w:marTop w:val="0"/>
                          <w:marBottom w:val="0"/>
                          <w:divBdr>
                            <w:top w:val="none" w:sz="0" w:space="0" w:color="auto"/>
                            <w:left w:val="none" w:sz="0" w:space="0" w:color="auto"/>
                            <w:bottom w:val="none" w:sz="0" w:space="0" w:color="auto"/>
                            <w:right w:val="none" w:sz="0" w:space="0" w:color="auto"/>
                          </w:divBdr>
                          <w:divsChild>
                            <w:div w:id="1795564892">
                              <w:marLeft w:val="0"/>
                              <w:marRight w:val="0"/>
                              <w:marTop w:val="0"/>
                              <w:marBottom w:val="0"/>
                              <w:divBdr>
                                <w:top w:val="none" w:sz="0" w:space="0" w:color="auto"/>
                                <w:left w:val="none" w:sz="0" w:space="0" w:color="auto"/>
                                <w:bottom w:val="none" w:sz="0" w:space="0" w:color="auto"/>
                                <w:right w:val="none" w:sz="0" w:space="0" w:color="auto"/>
                              </w:divBdr>
                            </w:div>
                          </w:divsChild>
                        </w:div>
                        <w:div w:id="1249342137">
                          <w:marLeft w:val="0"/>
                          <w:marRight w:val="0"/>
                          <w:marTop w:val="0"/>
                          <w:marBottom w:val="0"/>
                          <w:divBdr>
                            <w:top w:val="none" w:sz="0" w:space="0" w:color="auto"/>
                            <w:left w:val="none" w:sz="0" w:space="0" w:color="auto"/>
                            <w:bottom w:val="none" w:sz="0" w:space="0" w:color="auto"/>
                            <w:right w:val="none" w:sz="0" w:space="0" w:color="auto"/>
                          </w:divBdr>
                          <w:divsChild>
                            <w:div w:id="1046376247">
                              <w:marLeft w:val="0"/>
                              <w:marRight w:val="0"/>
                              <w:marTop w:val="0"/>
                              <w:marBottom w:val="0"/>
                              <w:divBdr>
                                <w:top w:val="none" w:sz="0" w:space="0" w:color="auto"/>
                                <w:left w:val="none" w:sz="0" w:space="0" w:color="auto"/>
                                <w:bottom w:val="none" w:sz="0" w:space="0" w:color="auto"/>
                                <w:right w:val="none" w:sz="0" w:space="0" w:color="auto"/>
                              </w:divBdr>
                            </w:div>
                          </w:divsChild>
                        </w:div>
                        <w:div w:id="1964462456">
                          <w:marLeft w:val="0"/>
                          <w:marRight w:val="0"/>
                          <w:marTop w:val="0"/>
                          <w:marBottom w:val="0"/>
                          <w:divBdr>
                            <w:top w:val="none" w:sz="0" w:space="0" w:color="auto"/>
                            <w:left w:val="none" w:sz="0" w:space="0" w:color="auto"/>
                            <w:bottom w:val="none" w:sz="0" w:space="0" w:color="auto"/>
                            <w:right w:val="none" w:sz="0" w:space="0" w:color="auto"/>
                          </w:divBdr>
                          <w:divsChild>
                            <w:div w:id="1317345415">
                              <w:marLeft w:val="0"/>
                              <w:marRight w:val="0"/>
                              <w:marTop w:val="0"/>
                              <w:marBottom w:val="0"/>
                              <w:divBdr>
                                <w:top w:val="none" w:sz="0" w:space="0" w:color="auto"/>
                                <w:left w:val="none" w:sz="0" w:space="0" w:color="auto"/>
                                <w:bottom w:val="none" w:sz="0" w:space="0" w:color="auto"/>
                                <w:right w:val="none" w:sz="0" w:space="0" w:color="auto"/>
                              </w:divBdr>
                            </w:div>
                          </w:divsChild>
                        </w:div>
                        <w:div w:id="858397158">
                          <w:marLeft w:val="0"/>
                          <w:marRight w:val="0"/>
                          <w:marTop w:val="0"/>
                          <w:marBottom w:val="0"/>
                          <w:divBdr>
                            <w:top w:val="none" w:sz="0" w:space="0" w:color="auto"/>
                            <w:left w:val="none" w:sz="0" w:space="0" w:color="auto"/>
                            <w:bottom w:val="none" w:sz="0" w:space="0" w:color="auto"/>
                            <w:right w:val="none" w:sz="0" w:space="0" w:color="auto"/>
                          </w:divBdr>
                          <w:divsChild>
                            <w:div w:id="2090613065">
                              <w:marLeft w:val="0"/>
                              <w:marRight w:val="0"/>
                              <w:marTop w:val="0"/>
                              <w:marBottom w:val="0"/>
                              <w:divBdr>
                                <w:top w:val="none" w:sz="0" w:space="0" w:color="auto"/>
                                <w:left w:val="none" w:sz="0" w:space="0" w:color="auto"/>
                                <w:bottom w:val="none" w:sz="0" w:space="0" w:color="auto"/>
                                <w:right w:val="none" w:sz="0" w:space="0" w:color="auto"/>
                              </w:divBdr>
                            </w:div>
                          </w:divsChild>
                        </w:div>
                        <w:div w:id="630673104">
                          <w:marLeft w:val="0"/>
                          <w:marRight w:val="0"/>
                          <w:marTop w:val="0"/>
                          <w:marBottom w:val="0"/>
                          <w:divBdr>
                            <w:top w:val="none" w:sz="0" w:space="0" w:color="auto"/>
                            <w:left w:val="none" w:sz="0" w:space="0" w:color="auto"/>
                            <w:bottom w:val="none" w:sz="0" w:space="0" w:color="auto"/>
                            <w:right w:val="none" w:sz="0" w:space="0" w:color="auto"/>
                          </w:divBdr>
                          <w:divsChild>
                            <w:div w:id="485978207">
                              <w:marLeft w:val="0"/>
                              <w:marRight w:val="0"/>
                              <w:marTop w:val="0"/>
                              <w:marBottom w:val="0"/>
                              <w:divBdr>
                                <w:top w:val="none" w:sz="0" w:space="0" w:color="auto"/>
                                <w:left w:val="none" w:sz="0" w:space="0" w:color="auto"/>
                                <w:bottom w:val="none" w:sz="0" w:space="0" w:color="auto"/>
                                <w:right w:val="none" w:sz="0" w:space="0" w:color="auto"/>
                              </w:divBdr>
                            </w:div>
                          </w:divsChild>
                        </w:div>
                        <w:div w:id="1112896459">
                          <w:marLeft w:val="0"/>
                          <w:marRight w:val="0"/>
                          <w:marTop w:val="0"/>
                          <w:marBottom w:val="0"/>
                          <w:divBdr>
                            <w:top w:val="none" w:sz="0" w:space="0" w:color="auto"/>
                            <w:left w:val="none" w:sz="0" w:space="0" w:color="auto"/>
                            <w:bottom w:val="none" w:sz="0" w:space="0" w:color="auto"/>
                            <w:right w:val="none" w:sz="0" w:space="0" w:color="auto"/>
                          </w:divBdr>
                          <w:divsChild>
                            <w:div w:id="712774319">
                              <w:marLeft w:val="0"/>
                              <w:marRight w:val="0"/>
                              <w:marTop w:val="0"/>
                              <w:marBottom w:val="0"/>
                              <w:divBdr>
                                <w:top w:val="none" w:sz="0" w:space="0" w:color="auto"/>
                                <w:left w:val="none" w:sz="0" w:space="0" w:color="auto"/>
                                <w:bottom w:val="none" w:sz="0" w:space="0" w:color="auto"/>
                                <w:right w:val="none" w:sz="0" w:space="0" w:color="auto"/>
                              </w:divBdr>
                            </w:div>
                          </w:divsChild>
                        </w:div>
                        <w:div w:id="1721512726">
                          <w:marLeft w:val="0"/>
                          <w:marRight w:val="0"/>
                          <w:marTop w:val="0"/>
                          <w:marBottom w:val="0"/>
                          <w:divBdr>
                            <w:top w:val="none" w:sz="0" w:space="0" w:color="auto"/>
                            <w:left w:val="none" w:sz="0" w:space="0" w:color="auto"/>
                            <w:bottom w:val="none" w:sz="0" w:space="0" w:color="auto"/>
                            <w:right w:val="none" w:sz="0" w:space="0" w:color="auto"/>
                          </w:divBdr>
                          <w:divsChild>
                            <w:div w:id="1529371824">
                              <w:marLeft w:val="0"/>
                              <w:marRight w:val="0"/>
                              <w:marTop w:val="0"/>
                              <w:marBottom w:val="0"/>
                              <w:divBdr>
                                <w:top w:val="none" w:sz="0" w:space="0" w:color="auto"/>
                                <w:left w:val="none" w:sz="0" w:space="0" w:color="auto"/>
                                <w:bottom w:val="none" w:sz="0" w:space="0" w:color="auto"/>
                                <w:right w:val="none" w:sz="0" w:space="0" w:color="auto"/>
                              </w:divBdr>
                            </w:div>
                          </w:divsChild>
                        </w:div>
                        <w:div w:id="114568955">
                          <w:marLeft w:val="0"/>
                          <w:marRight w:val="0"/>
                          <w:marTop w:val="0"/>
                          <w:marBottom w:val="0"/>
                          <w:divBdr>
                            <w:top w:val="none" w:sz="0" w:space="0" w:color="auto"/>
                            <w:left w:val="none" w:sz="0" w:space="0" w:color="auto"/>
                            <w:bottom w:val="none" w:sz="0" w:space="0" w:color="auto"/>
                            <w:right w:val="none" w:sz="0" w:space="0" w:color="auto"/>
                          </w:divBdr>
                          <w:divsChild>
                            <w:div w:id="2038196612">
                              <w:marLeft w:val="0"/>
                              <w:marRight w:val="0"/>
                              <w:marTop w:val="0"/>
                              <w:marBottom w:val="0"/>
                              <w:divBdr>
                                <w:top w:val="none" w:sz="0" w:space="0" w:color="auto"/>
                                <w:left w:val="none" w:sz="0" w:space="0" w:color="auto"/>
                                <w:bottom w:val="none" w:sz="0" w:space="0" w:color="auto"/>
                                <w:right w:val="none" w:sz="0" w:space="0" w:color="auto"/>
                              </w:divBdr>
                            </w:div>
                          </w:divsChild>
                        </w:div>
                        <w:div w:id="1765956086">
                          <w:marLeft w:val="0"/>
                          <w:marRight w:val="0"/>
                          <w:marTop w:val="0"/>
                          <w:marBottom w:val="0"/>
                          <w:divBdr>
                            <w:top w:val="none" w:sz="0" w:space="0" w:color="auto"/>
                            <w:left w:val="none" w:sz="0" w:space="0" w:color="auto"/>
                            <w:bottom w:val="none" w:sz="0" w:space="0" w:color="auto"/>
                            <w:right w:val="none" w:sz="0" w:space="0" w:color="auto"/>
                          </w:divBdr>
                          <w:divsChild>
                            <w:div w:id="1950159472">
                              <w:marLeft w:val="0"/>
                              <w:marRight w:val="0"/>
                              <w:marTop w:val="0"/>
                              <w:marBottom w:val="0"/>
                              <w:divBdr>
                                <w:top w:val="none" w:sz="0" w:space="0" w:color="auto"/>
                                <w:left w:val="none" w:sz="0" w:space="0" w:color="auto"/>
                                <w:bottom w:val="none" w:sz="0" w:space="0" w:color="auto"/>
                                <w:right w:val="none" w:sz="0" w:space="0" w:color="auto"/>
                              </w:divBdr>
                            </w:div>
                          </w:divsChild>
                        </w:div>
                        <w:div w:id="1906143392">
                          <w:marLeft w:val="0"/>
                          <w:marRight w:val="0"/>
                          <w:marTop w:val="0"/>
                          <w:marBottom w:val="0"/>
                          <w:divBdr>
                            <w:top w:val="none" w:sz="0" w:space="0" w:color="auto"/>
                            <w:left w:val="none" w:sz="0" w:space="0" w:color="auto"/>
                            <w:bottom w:val="none" w:sz="0" w:space="0" w:color="auto"/>
                            <w:right w:val="none" w:sz="0" w:space="0" w:color="auto"/>
                          </w:divBdr>
                          <w:divsChild>
                            <w:div w:id="1236427589">
                              <w:marLeft w:val="0"/>
                              <w:marRight w:val="0"/>
                              <w:marTop w:val="0"/>
                              <w:marBottom w:val="0"/>
                              <w:divBdr>
                                <w:top w:val="none" w:sz="0" w:space="0" w:color="auto"/>
                                <w:left w:val="none" w:sz="0" w:space="0" w:color="auto"/>
                                <w:bottom w:val="none" w:sz="0" w:space="0" w:color="auto"/>
                                <w:right w:val="none" w:sz="0" w:space="0" w:color="auto"/>
                              </w:divBdr>
                            </w:div>
                          </w:divsChild>
                        </w:div>
                        <w:div w:id="943808188">
                          <w:marLeft w:val="0"/>
                          <w:marRight w:val="0"/>
                          <w:marTop w:val="0"/>
                          <w:marBottom w:val="0"/>
                          <w:divBdr>
                            <w:top w:val="none" w:sz="0" w:space="0" w:color="auto"/>
                            <w:left w:val="none" w:sz="0" w:space="0" w:color="auto"/>
                            <w:bottom w:val="none" w:sz="0" w:space="0" w:color="auto"/>
                            <w:right w:val="none" w:sz="0" w:space="0" w:color="auto"/>
                          </w:divBdr>
                          <w:divsChild>
                            <w:div w:id="1240596908">
                              <w:marLeft w:val="0"/>
                              <w:marRight w:val="0"/>
                              <w:marTop w:val="0"/>
                              <w:marBottom w:val="0"/>
                              <w:divBdr>
                                <w:top w:val="none" w:sz="0" w:space="0" w:color="auto"/>
                                <w:left w:val="none" w:sz="0" w:space="0" w:color="auto"/>
                                <w:bottom w:val="none" w:sz="0" w:space="0" w:color="auto"/>
                                <w:right w:val="none" w:sz="0" w:space="0" w:color="auto"/>
                              </w:divBdr>
                            </w:div>
                          </w:divsChild>
                        </w:div>
                        <w:div w:id="1017197116">
                          <w:marLeft w:val="0"/>
                          <w:marRight w:val="0"/>
                          <w:marTop w:val="0"/>
                          <w:marBottom w:val="0"/>
                          <w:divBdr>
                            <w:top w:val="none" w:sz="0" w:space="0" w:color="auto"/>
                            <w:left w:val="none" w:sz="0" w:space="0" w:color="auto"/>
                            <w:bottom w:val="none" w:sz="0" w:space="0" w:color="auto"/>
                            <w:right w:val="none" w:sz="0" w:space="0" w:color="auto"/>
                          </w:divBdr>
                          <w:divsChild>
                            <w:div w:id="1876696481">
                              <w:marLeft w:val="0"/>
                              <w:marRight w:val="0"/>
                              <w:marTop w:val="0"/>
                              <w:marBottom w:val="0"/>
                              <w:divBdr>
                                <w:top w:val="none" w:sz="0" w:space="0" w:color="auto"/>
                                <w:left w:val="none" w:sz="0" w:space="0" w:color="auto"/>
                                <w:bottom w:val="none" w:sz="0" w:space="0" w:color="auto"/>
                                <w:right w:val="none" w:sz="0" w:space="0" w:color="auto"/>
                              </w:divBdr>
                            </w:div>
                          </w:divsChild>
                        </w:div>
                        <w:div w:id="2006858546">
                          <w:marLeft w:val="0"/>
                          <w:marRight w:val="0"/>
                          <w:marTop w:val="0"/>
                          <w:marBottom w:val="0"/>
                          <w:divBdr>
                            <w:top w:val="none" w:sz="0" w:space="0" w:color="auto"/>
                            <w:left w:val="none" w:sz="0" w:space="0" w:color="auto"/>
                            <w:bottom w:val="none" w:sz="0" w:space="0" w:color="auto"/>
                            <w:right w:val="none" w:sz="0" w:space="0" w:color="auto"/>
                          </w:divBdr>
                          <w:divsChild>
                            <w:div w:id="1013654927">
                              <w:marLeft w:val="0"/>
                              <w:marRight w:val="0"/>
                              <w:marTop w:val="0"/>
                              <w:marBottom w:val="0"/>
                              <w:divBdr>
                                <w:top w:val="none" w:sz="0" w:space="0" w:color="auto"/>
                                <w:left w:val="none" w:sz="0" w:space="0" w:color="auto"/>
                                <w:bottom w:val="none" w:sz="0" w:space="0" w:color="auto"/>
                                <w:right w:val="none" w:sz="0" w:space="0" w:color="auto"/>
                              </w:divBdr>
                            </w:div>
                          </w:divsChild>
                        </w:div>
                        <w:div w:id="1765999079">
                          <w:marLeft w:val="0"/>
                          <w:marRight w:val="0"/>
                          <w:marTop w:val="0"/>
                          <w:marBottom w:val="0"/>
                          <w:divBdr>
                            <w:top w:val="none" w:sz="0" w:space="0" w:color="auto"/>
                            <w:left w:val="none" w:sz="0" w:space="0" w:color="auto"/>
                            <w:bottom w:val="none" w:sz="0" w:space="0" w:color="auto"/>
                            <w:right w:val="none" w:sz="0" w:space="0" w:color="auto"/>
                          </w:divBdr>
                          <w:divsChild>
                            <w:div w:id="435096302">
                              <w:marLeft w:val="0"/>
                              <w:marRight w:val="0"/>
                              <w:marTop w:val="0"/>
                              <w:marBottom w:val="0"/>
                              <w:divBdr>
                                <w:top w:val="none" w:sz="0" w:space="0" w:color="auto"/>
                                <w:left w:val="none" w:sz="0" w:space="0" w:color="auto"/>
                                <w:bottom w:val="none" w:sz="0" w:space="0" w:color="auto"/>
                                <w:right w:val="none" w:sz="0" w:space="0" w:color="auto"/>
                              </w:divBdr>
                            </w:div>
                          </w:divsChild>
                        </w:div>
                        <w:div w:id="577710112">
                          <w:marLeft w:val="0"/>
                          <w:marRight w:val="0"/>
                          <w:marTop w:val="0"/>
                          <w:marBottom w:val="0"/>
                          <w:divBdr>
                            <w:top w:val="none" w:sz="0" w:space="0" w:color="auto"/>
                            <w:left w:val="none" w:sz="0" w:space="0" w:color="auto"/>
                            <w:bottom w:val="none" w:sz="0" w:space="0" w:color="auto"/>
                            <w:right w:val="none" w:sz="0" w:space="0" w:color="auto"/>
                          </w:divBdr>
                          <w:divsChild>
                            <w:div w:id="123696821">
                              <w:marLeft w:val="0"/>
                              <w:marRight w:val="0"/>
                              <w:marTop w:val="0"/>
                              <w:marBottom w:val="0"/>
                              <w:divBdr>
                                <w:top w:val="none" w:sz="0" w:space="0" w:color="auto"/>
                                <w:left w:val="none" w:sz="0" w:space="0" w:color="auto"/>
                                <w:bottom w:val="none" w:sz="0" w:space="0" w:color="auto"/>
                                <w:right w:val="none" w:sz="0" w:space="0" w:color="auto"/>
                              </w:divBdr>
                            </w:div>
                          </w:divsChild>
                        </w:div>
                        <w:div w:id="903298781">
                          <w:marLeft w:val="0"/>
                          <w:marRight w:val="0"/>
                          <w:marTop w:val="0"/>
                          <w:marBottom w:val="0"/>
                          <w:divBdr>
                            <w:top w:val="none" w:sz="0" w:space="0" w:color="auto"/>
                            <w:left w:val="none" w:sz="0" w:space="0" w:color="auto"/>
                            <w:bottom w:val="none" w:sz="0" w:space="0" w:color="auto"/>
                            <w:right w:val="none" w:sz="0" w:space="0" w:color="auto"/>
                          </w:divBdr>
                          <w:divsChild>
                            <w:div w:id="1726100248">
                              <w:marLeft w:val="0"/>
                              <w:marRight w:val="0"/>
                              <w:marTop w:val="0"/>
                              <w:marBottom w:val="0"/>
                              <w:divBdr>
                                <w:top w:val="none" w:sz="0" w:space="0" w:color="auto"/>
                                <w:left w:val="none" w:sz="0" w:space="0" w:color="auto"/>
                                <w:bottom w:val="none" w:sz="0" w:space="0" w:color="auto"/>
                                <w:right w:val="none" w:sz="0" w:space="0" w:color="auto"/>
                              </w:divBdr>
                            </w:div>
                          </w:divsChild>
                        </w:div>
                        <w:div w:id="260575941">
                          <w:marLeft w:val="0"/>
                          <w:marRight w:val="0"/>
                          <w:marTop w:val="0"/>
                          <w:marBottom w:val="0"/>
                          <w:divBdr>
                            <w:top w:val="none" w:sz="0" w:space="0" w:color="auto"/>
                            <w:left w:val="none" w:sz="0" w:space="0" w:color="auto"/>
                            <w:bottom w:val="none" w:sz="0" w:space="0" w:color="auto"/>
                            <w:right w:val="none" w:sz="0" w:space="0" w:color="auto"/>
                          </w:divBdr>
                          <w:divsChild>
                            <w:div w:id="755324320">
                              <w:marLeft w:val="0"/>
                              <w:marRight w:val="0"/>
                              <w:marTop w:val="0"/>
                              <w:marBottom w:val="0"/>
                              <w:divBdr>
                                <w:top w:val="none" w:sz="0" w:space="0" w:color="auto"/>
                                <w:left w:val="none" w:sz="0" w:space="0" w:color="auto"/>
                                <w:bottom w:val="none" w:sz="0" w:space="0" w:color="auto"/>
                                <w:right w:val="none" w:sz="0" w:space="0" w:color="auto"/>
                              </w:divBdr>
                            </w:div>
                          </w:divsChild>
                        </w:div>
                        <w:div w:id="930507242">
                          <w:marLeft w:val="0"/>
                          <w:marRight w:val="0"/>
                          <w:marTop w:val="0"/>
                          <w:marBottom w:val="0"/>
                          <w:divBdr>
                            <w:top w:val="none" w:sz="0" w:space="0" w:color="auto"/>
                            <w:left w:val="none" w:sz="0" w:space="0" w:color="auto"/>
                            <w:bottom w:val="none" w:sz="0" w:space="0" w:color="auto"/>
                            <w:right w:val="none" w:sz="0" w:space="0" w:color="auto"/>
                          </w:divBdr>
                          <w:divsChild>
                            <w:div w:id="530648149">
                              <w:marLeft w:val="0"/>
                              <w:marRight w:val="0"/>
                              <w:marTop w:val="0"/>
                              <w:marBottom w:val="0"/>
                              <w:divBdr>
                                <w:top w:val="none" w:sz="0" w:space="0" w:color="auto"/>
                                <w:left w:val="none" w:sz="0" w:space="0" w:color="auto"/>
                                <w:bottom w:val="none" w:sz="0" w:space="0" w:color="auto"/>
                                <w:right w:val="none" w:sz="0" w:space="0" w:color="auto"/>
                              </w:divBdr>
                            </w:div>
                          </w:divsChild>
                        </w:div>
                        <w:div w:id="1877423424">
                          <w:marLeft w:val="0"/>
                          <w:marRight w:val="0"/>
                          <w:marTop w:val="0"/>
                          <w:marBottom w:val="0"/>
                          <w:divBdr>
                            <w:top w:val="none" w:sz="0" w:space="0" w:color="auto"/>
                            <w:left w:val="none" w:sz="0" w:space="0" w:color="auto"/>
                            <w:bottom w:val="none" w:sz="0" w:space="0" w:color="auto"/>
                            <w:right w:val="none" w:sz="0" w:space="0" w:color="auto"/>
                          </w:divBdr>
                          <w:divsChild>
                            <w:div w:id="1535996215">
                              <w:marLeft w:val="0"/>
                              <w:marRight w:val="0"/>
                              <w:marTop w:val="0"/>
                              <w:marBottom w:val="0"/>
                              <w:divBdr>
                                <w:top w:val="none" w:sz="0" w:space="0" w:color="auto"/>
                                <w:left w:val="none" w:sz="0" w:space="0" w:color="auto"/>
                                <w:bottom w:val="none" w:sz="0" w:space="0" w:color="auto"/>
                                <w:right w:val="none" w:sz="0" w:space="0" w:color="auto"/>
                              </w:divBdr>
                            </w:div>
                          </w:divsChild>
                        </w:div>
                        <w:div w:id="177669659">
                          <w:marLeft w:val="0"/>
                          <w:marRight w:val="0"/>
                          <w:marTop w:val="0"/>
                          <w:marBottom w:val="0"/>
                          <w:divBdr>
                            <w:top w:val="none" w:sz="0" w:space="0" w:color="auto"/>
                            <w:left w:val="none" w:sz="0" w:space="0" w:color="auto"/>
                            <w:bottom w:val="none" w:sz="0" w:space="0" w:color="auto"/>
                            <w:right w:val="none" w:sz="0" w:space="0" w:color="auto"/>
                          </w:divBdr>
                          <w:divsChild>
                            <w:div w:id="2121608786">
                              <w:marLeft w:val="0"/>
                              <w:marRight w:val="0"/>
                              <w:marTop w:val="0"/>
                              <w:marBottom w:val="0"/>
                              <w:divBdr>
                                <w:top w:val="none" w:sz="0" w:space="0" w:color="auto"/>
                                <w:left w:val="none" w:sz="0" w:space="0" w:color="auto"/>
                                <w:bottom w:val="none" w:sz="0" w:space="0" w:color="auto"/>
                                <w:right w:val="none" w:sz="0" w:space="0" w:color="auto"/>
                              </w:divBdr>
                            </w:div>
                          </w:divsChild>
                        </w:div>
                        <w:div w:id="1446998423">
                          <w:marLeft w:val="0"/>
                          <w:marRight w:val="0"/>
                          <w:marTop w:val="0"/>
                          <w:marBottom w:val="0"/>
                          <w:divBdr>
                            <w:top w:val="none" w:sz="0" w:space="0" w:color="auto"/>
                            <w:left w:val="none" w:sz="0" w:space="0" w:color="auto"/>
                            <w:bottom w:val="none" w:sz="0" w:space="0" w:color="auto"/>
                            <w:right w:val="none" w:sz="0" w:space="0" w:color="auto"/>
                          </w:divBdr>
                          <w:divsChild>
                            <w:div w:id="1388143231">
                              <w:marLeft w:val="0"/>
                              <w:marRight w:val="0"/>
                              <w:marTop w:val="0"/>
                              <w:marBottom w:val="0"/>
                              <w:divBdr>
                                <w:top w:val="none" w:sz="0" w:space="0" w:color="auto"/>
                                <w:left w:val="none" w:sz="0" w:space="0" w:color="auto"/>
                                <w:bottom w:val="none" w:sz="0" w:space="0" w:color="auto"/>
                                <w:right w:val="none" w:sz="0" w:space="0" w:color="auto"/>
                              </w:divBdr>
                            </w:div>
                          </w:divsChild>
                        </w:div>
                        <w:div w:id="1358962788">
                          <w:marLeft w:val="0"/>
                          <w:marRight w:val="0"/>
                          <w:marTop w:val="0"/>
                          <w:marBottom w:val="0"/>
                          <w:divBdr>
                            <w:top w:val="none" w:sz="0" w:space="0" w:color="auto"/>
                            <w:left w:val="none" w:sz="0" w:space="0" w:color="auto"/>
                            <w:bottom w:val="none" w:sz="0" w:space="0" w:color="auto"/>
                            <w:right w:val="none" w:sz="0" w:space="0" w:color="auto"/>
                          </w:divBdr>
                          <w:divsChild>
                            <w:div w:id="1267498195">
                              <w:marLeft w:val="0"/>
                              <w:marRight w:val="0"/>
                              <w:marTop w:val="0"/>
                              <w:marBottom w:val="0"/>
                              <w:divBdr>
                                <w:top w:val="none" w:sz="0" w:space="0" w:color="auto"/>
                                <w:left w:val="none" w:sz="0" w:space="0" w:color="auto"/>
                                <w:bottom w:val="none" w:sz="0" w:space="0" w:color="auto"/>
                                <w:right w:val="none" w:sz="0" w:space="0" w:color="auto"/>
                              </w:divBdr>
                            </w:div>
                          </w:divsChild>
                        </w:div>
                        <w:div w:id="1528516912">
                          <w:marLeft w:val="0"/>
                          <w:marRight w:val="0"/>
                          <w:marTop w:val="0"/>
                          <w:marBottom w:val="0"/>
                          <w:divBdr>
                            <w:top w:val="none" w:sz="0" w:space="0" w:color="auto"/>
                            <w:left w:val="none" w:sz="0" w:space="0" w:color="auto"/>
                            <w:bottom w:val="none" w:sz="0" w:space="0" w:color="auto"/>
                            <w:right w:val="none" w:sz="0" w:space="0" w:color="auto"/>
                          </w:divBdr>
                          <w:divsChild>
                            <w:div w:id="487865107">
                              <w:marLeft w:val="0"/>
                              <w:marRight w:val="0"/>
                              <w:marTop w:val="0"/>
                              <w:marBottom w:val="0"/>
                              <w:divBdr>
                                <w:top w:val="none" w:sz="0" w:space="0" w:color="auto"/>
                                <w:left w:val="none" w:sz="0" w:space="0" w:color="auto"/>
                                <w:bottom w:val="none" w:sz="0" w:space="0" w:color="auto"/>
                                <w:right w:val="none" w:sz="0" w:space="0" w:color="auto"/>
                              </w:divBdr>
                            </w:div>
                          </w:divsChild>
                        </w:div>
                        <w:div w:id="1710107972">
                          <w:marLeft w:val="0"/>
                          <w:marRight w:val="0"/>
                          <w:marTop w:val="0"/>
                          <w:marBottom w:val="0"/>
                          <w:divBdr>
                            <w:top w:val="none" w:sz="0" w:space="0" w:color="auto"/>
                            <w:left w:val="none" w:sz="0" w:space="0" w:color="auto"/>
                            <w:bottom w:val="none" w:sz="0" w:space="0" w:color="auto"/>
                            <w:right w:val="none" w:sz="0" w:space="0" w:color="auto"/>
                          </w:divBdr>
                          <w:divsChild>
                            <w:div w:id="824782951">
                              <w:marLeft w:val="0"/>
                              <w:marRight w:val="0"/>
                              <w:marTop w:val="0"/>
                              <w:marBottom w:val="0"/>
                              <w:divBdr>
                                <w:top w:val="none" w:sz="0" w:space="0" w:color="auto"/>
                                <w:left w:val="none" w:sz="0" w:space="0" w:color="auto"/>
                                <w:bottom w:val="none" w:sz="0" w:space="0" w:color="auto"/>
                                <w:right w:val="none" w:sz="0" w:space="0" w:color="auto"/>
                              </w:divBdr>
                            </w:div>
                          </w:divsChild>
                        </w:div>
                        <w:div w:id="1105147973">
                          <w:marLeft w:val="0"/>
                          <w:marRight w:val="0"/>
                          <w:marTop w:val="0"/>
                          <w:marBottom w:val="0"/>
                          <w:divBdr>
                            <w:top w:val="none" w:sz="0" w:space="0" w:color="auto"/>
                            <w:left w:val="none" w:sz="0" w:space="0" w:color="auto"/>
                            <w:bottom w:val="none" w:sz="0" w:space="0" w:color="auto"/>
                            <w:right w:val="none" w:sz="0" w:space="0" w:color="auto"/>
                          </w:divBdr>
                          <w:divsChild>
                            <w:div w:id="492919322">
                              <w:marLeft w:val="0"/>
                              <w:marRight w:val="0"/>
                              <w:marTop w:val="0"/>
                              <w:marBottom w:val="0"/>
                              <w:divBdr>
                                <w:top w:val="none" w:sz="0" w:space="0" w:color="auto"/>
                                <w:left w:val="none" w:sz="0" w:space="0" w:color="auto"/>
                                <w:bottom w:val="none" w:sz="0" w:space="0" w:color="auto"/>
                                <w:right w:val="none" w:sz="0" w:space="0" w:color="auto"/>
                              </w:divBdr>
                            </w:div>
                          </w:divsChild>
                        </w:div>
                        <w:div w:id="810636867">
                          <w:marLeft w:val="0"/>
                          <w:marRight w:val="0"/>
                          <w:marTop w:val="0"/>
                          <w:marBottom w:val="0"/>
                          <w:divBdr>
                            <w:top w:val="none" w:sz="0" w:space="0" w:color="auto"/>
                            <w:left w:val="none" w:sz="0" w:space="0" w:color="auto"/>
                            <w:bottom w:val="none" w:sz="0" w:space="0" w:color="auto"/>
                            <w:right w:val="none" w:sz="0" w:space="0" w:color="auto"/>
                          </w:divBdr>
                          <w:divsChild>
                            <w:div w:id="1253856693">
                              <w:marLeft w:val="0"/>
                              <w:marRight w:val="0"/>
                              <w:marTop w:val="0"/>
                              <w:marBottom w:val="0"/>
                              <w:divBdr>
                                <w:top w:val="none" w:sz="0" w:space="0" w:color="auto"/>
                                <w:left w:val="none" w:sz="0" w:space="0" w:color="auto"/>
                                <w:bottom w:val="none" w:sz="0" w:space="0" w:color="auto"/>
                                <w:right w:val="none" w:sz="0" w:space="0" w:color="auto"/>
                              </w:divBdr>
                            </w:div>
                          </w:divsChild>
                        </w:div>
                        <w:div w:id="2036733910">
                          <w:marLeft w:val="0"/>
                          <w:marRight w:val="0"/>
                          <w:marTop w:val="0"/>
                          <w:marBottom w:val="0"/>
                          <w:divBdr>
                            <w:top w:val="none" w:sz="0" w:space="0" w:color="auto"/>
                            <w:left w:val="none" w:sz="0" w:space="0" w:color="auto"/>
                            <w:bottom w:val="none" w:sz="0" w:space="0" w:color="auto"/>
                            <w:right w:val="none" w:sz="0" w:space="0" w:color="auto"/>
                          </w:divBdr>
                          <w:divsChild>
                            <w:div w:id="1665233030">
                              <w:marLeft w:val="0"/>
                              <w:marRight w:val="0"/>
                              <w:marTop w:val="0"/>
                              <w:marBottom w:val="0"/>
                              <w:divBdr>
                                <w:top w:val="none" w:sz="0" w:space="0" w:color="auto"/>
                                <w:left w:val="none" w:sz="0" w:space="0" w:color="auto"/>
                                <w:bottom w:val="none" w:sz="0" w:space="0" w:color="auto"/>
                                <w:right w:val="none" w:sz="0" w:space="0" w:color="auto"/>
                              </w:divBdr>
                            </w:div>
                          </w:divsChild>
                        </w:div>
                        <w:div w:id="522980434">
                          <w:marLeft w:val="0"/>
                          <w:marRight w:val="0"/>
                          <w:marTop w:val="0"/>
                          <w:marBottom w:val="0"/>
                          <w:divBdr>
                            <w:top w:val="none" w:sz="0" w:space="0" w:color="auto"/>
                            <w:left w:val="none" w:sz="0" w:space="0" w:color="auto"/>
                            <w:bottom w:val="none" w:sz="0" w:space="0" w:color="auto"/>
                            <w:right w:val="none" w:sz="0" w:space="0" w:color="auto"/>
                          </w:divBdr>
                          <w:divsChild>
                            <w:div w:id="227498194">
                              <w:marLeft w:val="0"/>
                              <w:marRight w:val="0"/>
                              <w:marTop w:val="0"/>
                              <w:marBottom w:val="0"/>
                              <w:divBdr>
                                <w:top w:val="none" w:sz="0" w:space="0" w:color="auto"/>
                                <w:left w:val="none" w:sz="0" w:space="0" w:color="auto"/>
                                <w:bottom w:val="none" w:sz="0" w:space="0" w:color="auto"/>
                                <w:right w:val="none" w:sz="0" w:space="0" w:color="auto"/>
                              </w:divBdr>
                            </w:div>
                          </w:divsChild>
                        </w:div>
                        <w:div w:id="1964649902">
                          <w:marLeft w:val="0"/>
                          <w:marRight w:val="0"/>
                          <w:marTop w:val="0"/>
                          <w:marBottom w:val="0"/>
                          <w:divBdr>
                            <w:top w:val="none" w:sz="0" w:space="0" w:color="auto"/>
                            <w:left w:val="none" w:sz="0" w:space="0" w:color="auto"/>
                            <w:bottom w:val="none" w:sz="0" w:space="0" w:color="auto"/>
                            <w:right w:val="none" w:sz="0" w:space="0" w:color="auto"/>
                          </w:divBdr>
                          <w:divsChild>
                            <w:div w:id="1076242511">
                              <w:marLeft w:val="0"/>
                              <w:marRight w:val="0"/>
                              <w:marTop w:val="0"/>
                              <w:marBottom w:val="0"/>
                              <w:divBdr>
                                <w:top w:val="none" w:sz="0" w:space="0" w:color="auto"/>
                                <w:left w:val="none" w:sz="0" w:space="0" w:color="auto"/>
                                <w:bottom w:val="none" w:sz="0" w:space="0" w:color="auto"/>
                                <w:right w:val="none" w:sz="0" w:space="0" w:color="auto"/>
                              </w:divBdr>
                            </w:div>
                          </w:divsChild>
                        </w:div>
                        <w:div w:id="531266211">
                          <w:marLeft w:val="0"/>
                          <w:marRight w:val="0"/>
                          <w:marTop w:val="0"/>
                          <w:marBottom w:val="0"/>
                          <w:divBdr>
                            <w:top w:val="none" w:sz="0" w:space="0" w:color="auto"/>
                            <w:left w:val="none" w:sz="0" w:space="0" w:color="auto"/>
                            <w:bottom w:val="none" w:sz="0" w:space="0" w:color="auto"/>
                            <w:right w:val="none" w:sz="0" w:space="0" w:color="auto"/>
                          </w:divBdr>
                          <w:divsChild>
                            <w:div w:id="320933810">
                              <w:marLeft w:val="0"/>
                              <w:marRight w:val="0"/>
                              <w:marTop w:val="0"/>
                              <w:marBottom w:val="0"/>
                              <w:divBdr>
                                <w:top w:val="none" w:sz="0" w:space="0" w:color="auto"/>
                                <w:left w:val="none" w:sz="0" w:space="0" w:color="auto"/>
                                <w:bottom w:val="none" w:sz="0" w:space="0" w:color="auto"/>
                                <w:right w:val="none" w:sz="0" w:space="0" w:color="auto"/>
                              </w:divBdr>
                            </w:div>
                          </w:divsChild>
                        </w:div>
                        <w:div w:id="1715423141">
                          <w:marLeft w:val="0"/>
                          <w:marRight w:val="0"/>
                          <w:marTop w:val="0"/>
                          <w:marBottom w:val="0"/>
                          <w:divBdr>
                            <w:top w:val="none" w:sz="0" w:space="0" w:color="auto"/>
                            <w:left w:val="none" w:sz="0" w:space="0" w:color="auto"/>
                            <w:bottom w:val="none" w:sz="0" w:space="0" w:color="auto"/>
                            <w:right w:val="none" w:sz="0" w:space="0" w:color="auto"/>
                          </w:divBdr>
                          <w:divsChild>
                            <w:div w:id="2037845980">
                              <w:marLeft w:val="0"/>
                              <w:marRight w:val="0"/>
                              <w:marTop w:val="0"/>
                              <w:marBottom w:val="0"/>
                              <w:divBdr>
                                <w:top w:val="none" w:sz="0" w:space="0" w:color="auto"/>
                                <w:left w:val="none" w:sz="0" w:space="0" w:color="auto"/>
                                <w:bottom w:val="none" w:sz="0" w:space="0" w:color="auto"/>
                                <w:right w:val="none" w:sz="0" w:space="0" w:color="auto"/>
                              </w:divBdr>
                            </w:div>
                          </w:divsChild>
                        </w:div>
                        <w:div w:id="1170873102">
                          <w:marLeft w:val="0"/>
                          <w:marRight w:val="0"/>
                          <w:marTop w:val="0"/>
                          <w:marBottom w:val="0"/>
                          <w:divBdr>
                            <w:top w:val="none" w:sz="0" w:space="0" w:color="auto"/>
                            <w:left w:val="none" w:sz="0" w:space="0" w:color="auto"/>
                            <w:bottom w:val="none" w:sz="0" w:space="0" w:color="auto"/>
                            <w:right w:val="none" w:sz="0" w:space="0" w:color="auto"/>
                          </w:divBdr>
                          <w:divsChild>
                            <w:div w:id="594872576">
                              <w:marLeft w:val="0"/>
                              <w:marRight w:val="0"/>
                              <w:marTop w:val="0"/>
                              <w:marBottom w:val="0"/>
                              <w:divBdr>
                                <w:top w:val="none" w:sz="0" w:space="0" w:color="auto"/>
                                <w:left w:val="none" w:sz="0" w:space="0" w:color="auto"/>
                                <w:bottom w:val="none" w:sz="0" w:space="0" w:color="auto"/>
                                <w:right w:val="none" w:sz="0" w:space="0" w:color="auto"/>
                              </w:divBdr>
                            </w:div>
                          </w:divsChild>
                        </w:div>
                        <w:div w:id="1765153554">
                          <w:marLeft w:val="0"/>
                          <w:marRight w:val="0"/>
                          <w:marTop w:val="0"/>
                          <w:marBottom w:val="0"/>
                          <w:divBdr>
                            <w:top w:val="none" w:sz="0" w:space="0" w:color="auto"/>
                            <w:left w:val="none" w:sz="0" w:space="0" w:color="auto"/>
                            <w:bottom w:val="none" w:sz="0" w:space="0" w:color="auto"/>
                            <w:right w:val="none" w:sz="0" w:space="0" w:color="auto"/>
                          </w:divBdr>
                          <w:divsChild>
                            <w:div w:id="121382570">
                              <w:marLeft w:val="0"/>
                              <w:marRight w:val="0"/>
                              <w:marTop w:val="0"/>
                              <w:marBottom w:val="0"/>
                              <w:divBdr>
                                <w:top w:val="none" w:sz="0" w:space="0" w:color="auto"/>
                                <w:left w:val="none" w:sz="0" w:space="0" w:color="auto"/>
                                <w:bottom w:val="none" w:sz="0" w:space="0" w:color="auto"/>
                                <w:right w:val="none" w:sz="0" w:space="0" w:color="auto"/>
                              </w:divBdr>
                            </w:div>
                          </w:divsChild>
                        </w:div>
                        <w:div w:id="958032293">
                          <w:marLeft w:val="0"/>
                          <w:marRight w:val="0"/>
                          <w:marTop w:val="0"/>
                          <w:marBottom w:val="0"/>
                          <w:divBdr>
                            <w:top w:val="none" w:sz="0" w:space="0" w:color="auto"/>
                            <w:left w:val="none" w:sz="0" w:space="0" w:color="auto"/>
                            <w:bottom w:val="none" w:sz="0" w:space="0" w:color="auto"/>
                            <w:right w:val="none" w:sz="0" w:space="0" w:color="auto"/>
                          </w:divBdr>
                          <w:divsChild>
                            <w:div w:id="269898716">
                              <w:marLeft w:val="0"/>
                              <w:marRight w:val="0"/>
                              <w:marTop w:val="0"/>
                              <w:marBottom w:val="0"/>
                              <w:divBdr>
                                <w:top w:val="none" w:sz="0" w:space="0" w:color="auto"/>
                                <w:left w:val="none" w:sz="0" w:space="0" w:color="auto"/>
                                <w:bottom w:val="none" w:sz="0" w:space="0" w:color="auto"/>
                                <w:right w:val="none" w:sz="0" w:space="0" w:color="auto"/>
                              </w:divBdr>
                            </w:div>
                          </w:divsChild>
                        </w:div>
                        <w:div w:id="1545748095">
                          <w:marLeft w:val="0"/>
                          <w:marRight w:val="0"/>
                          <w:marTop w:val="0"/>
                          <w:marBottom w:val="0"/>
                          <w:divBdr>
                            <w:top w:val="none" w:sz="0" w:space="0" w:color="auto"/>
                            <w:left w:val="none" w:sz="0" w:space="0" w:color="auto"/>
                            <w:bottom w:val="none" w:sz="0" w:space="0" w:color="auto"/>
                            <w:right w:val="none" w:sz="0" w:space="0" w:color="auto"/>
                          </w:divBdr>
                          <w:divsChild>
                            <w:div w:id="326249667">
                              <w:marLeft w:val="0"/>
                              <w:marRight w:val="0"/>
                              <w:marTop w:val="0"/>
                              <w:marBottom w:val="0"/>
                              <w:divBdr>
                                <w:top w:val="none" w:sz="0" w:space="0" w:color="auto"/>
                                <w:left w:val="none" w:sz="0" w:space="0" w:color="auto"/>
                                <w:bottom w:val="none" w:sz="0" w:space="0" w:color="auto"/>
                                <w:right w:val="none" w:sz="0" w:space="0" w:color="auto"/>
                              </w:divBdr>
                            </w:div>
                          </w:divsChild>
                        </w:div>
                        <w:div w:id="1313484571">
                          <w:marLeft w:val="0"/>
                          <w:marRight w:val="0"/>
                          <w:marTop w:val="0"/>
                          <w:marBottom w:val="0"/>
                          <w:divBdr>
                            <w:top w:val="none" w:sz="0" w:space="0" w:color="auto"/>
                            <w:left w:val="none" w:sz="0" w:space="0" w:color="auto"/>
                            <w:bottom w:val="none" w:sz="0" w:space="0" w:color="auto"/>
                            <w:right w:val="none" w:sz="0" w:space="0" w:color="auto"/>
                          </w:divBdr>
                          <w:divsChild>
                            <w:div w:id="655375263">
                              <w:marLeft w:val="0"/>
                              <w:marRight w:val="0"/>
                              <w:marTop w:val="0"/>
                              <w:marBottom w:val="0"/>
                              <w:divBdr>
                                <w:top w:val="none" w:sz="0" w:space="0" w:color="auto"/>
                                <w:left w:val="none" w:sz="0" w:space="0" w:color="auto"/>
                                <w:bottom w:val="none" w:sz="0" w:space="0" w:color="auto"/>
                                <w:right w:val="none" w:sz="0" w:space="0" w:color="auto"/>
                              </w:divBdr>
                            </w:div>
                          </w:divsChild>
                        </w:div>
                        <w:div w:id="891118691">
                          <w:marLeft w:val="0"/>
                          <w:marRight w:val="0"/>
                          <w:marTop w:val="0"/>
                          <w:marBottom w:val="0"/>
                          <w:divBdr>
                            <w:top w:val="none" w:sz="0" w:space="0" w:color="auto"/>
                            <w:left w:val="none" w:sz="0" w:space="0" w:color="auto"/>
                            <w:bottom w:val="none" w:sz="0" w:space="0" w:color="auto"/>
                            <w:right w:val="none" w:sz="0" w:space="0" w:color="auto"/>
                          </w:divBdr>
                          <w:divsChild>
                            <w:div w:id="620570661">
                              <w:marLeft w:val="0"/>
                              <w:marRight w:val="0"/>
                              <w:marTop w:val="0"/>
                              <w:marBottom w:val="0"/>
                              <w:divBdr>
                                <w:top w:val="none" w:sz="0" w:space="0" w:color="auto"/>
                                <w:left w:val="none" w:sz="0" w:space="0" w:color="auto"/>
                                <w:bottom w:val="none" w:sz="0" w:space="0" w:color="auto"/>
                                <w:right w:val="none" w:sz="0" w:space="0" w:color="auto"/>
                              </w:divBdr>
                            </w:div>
                          </w:divsChild>
                        </w:div>
                        <w:div w:id="352342421">
                          <w:marLeft w:val="0"/>
                          <w:marRight w:val="0"/>
                          <w:marTop w:val="0"/>
                          <w:marBottom w:val="0"/>
                          <w:divBdr>
                            <w:top w:val="none" w:sz="0" w:space="0" w:color="auto"/>
                            <w:left w:val="none" w:sz="0" w:space="0" w:color="auto"/>
                            <w:bottom w:val="none" w:sz="0" w:space="0" w:color="auto"/>
                            <w:right w:val="none" w:sz="0" w:space="0" w:color="auto"/>
                          </w:divBdr>
                          <w:divsChild>
                            <w:div w:id="1093630218">
                              <w:marLeft w:val="0"/>
                              <w:marRight w:val="0"/>
                              <w:marTop w:val="0"/>
                              <w:marBottom w:val="0"/>
                              <w:divBdr>
                                <w:top w:val="none" w:sz="0" w:space="0" w:color="auto"/>
                                <w:left w:val="none" w:sz="0" w:space="0" w:color="auto"/>
                                <w:bottom w:val="none" w:sz="0" w:space="0" w:color="auto"/>
                                <w:right w:val="none" w:sz="0" w:space="0" w:color="auto"/>
                              </w:divBdr>
                            </w:div>
                          </w:divsChild>
                        </w:div>
                        <w:div w:id="1560356934">
                          <w:marLeft w:val="0"/>
                          <w:marRight w:val="0"/>
                          <w:marTop w:val="0"/>
                          <w:marBottom w:val="0"/>
                          <w:divBdr>
                            <w:top w:val="none" w:sz="0" w:space="0" w:color="auto"/>
                            <w:left w:val="none" w:sz="0" w:space="0" w:color="auto"/>
                            <w:bottom w:val="none" w:sz="0" w:space="0" w:color="auto"/>
                            <w:right w:val="none" w:sz="0" w:space="0" w:color="auto"/>
                          </w:divBdr>
                          <w:divsChild>
                            <w:div w:id="1588222481">
                              <w:marLeft w:val="0"/>
                              <w:marRight w:val="0"/>
                              <w:marTop w:val="0"/>
                              <w:marBottom w:val="0"/>
                              <w:divBdr>
                                <w:top w:val="none" w:sz="0" w:space="0" w:color="auto"/>
                                <w:left w:val="none" w:sz="0" w:space="0" w:color="auto"/>
                                <w:bottom w:val="none" w:sz="0" w:space="0" w:color="auto"/>
                                <w:right w:val="none" w:sz="0" w:space="0" w:color="auto"/>
                              </w:divBdr>
                            </w:div>
                          </w:divsChild>
                        </w:div>
                        <w:div w:id="393772129">
                          <w:marLeft w:val="0"/>
                          <w:marRight w:val="0"/>
                          <w:marTop w:val="0"/>
                          <w:marBottom w:val="0"/>
                          <w:divBdr>
                            <w:top w:val="none" w:sz="0" w:space="0" w:color="auto"/>
                            <w:left w:val="none" w:sz="0" w:space="0" w:color="auto"/>
                            <w:bottom w:val="none" w:sz="0" w:space="0" w:color="auto"/>
                            <w:right w:val="none" w:sz="0" w:space="0" w:color="auto"/>
                          </w:divBdr>
                          <w:divsChild>
                            <w:div w:id="292055215">
                              <w:marLeft w:val="0"/>
                              <w:marRight w:val="0"/>
                              <w:marTop w:val="0"/>
                              <w:marBottom w:val="0"/>
                              <w:divBdr>
                                <w:top w:val="none" w:sz="0" w:space="0" w:color="auto"/>
                                <w:left w:val="none" w:sz="0" w:space="0" w:color="auto"/>
                                <w:bottom w:val="none" w:sz="0" w:space="0" w:color="auto"/>
                                <w:right w:val="none" w:sz="0" w:space="0" w:color="auto"/>
                              </w:divBdr>
                            </w:div>
                          </w:divsChild>
                        </w:div>
                        <w:div w:id="277226478">
                          <w:marLeft w:val="0"/>
                          <w:marRight w:val="0"/>
                          <w:marTop w:val="0"/>
                          <w:marBottom w:val="0"/>
                          <w:divBdr>
                            <w:top w:val="none" w:sz="0" w:space="0" w:color="auto"/>
                            <w:left w:val="none" w:sz="0" w:space="0" w:color="auto"/>
                            <w:bottom w:val="none" w:sz="0" w:space="0" w:color="auto"/>
                            <w:right w:val="none" w:sz="0" w:space="0" w:color="auto"/>
                          </w:divBdr>
                          <w:divsChild>
                            <w:div w:id="1015230481">
                              <w:marLeft w:val="0"/>
                              <w:marRight w:val="0"/>
                              <w:marTop w:val="0"/>
                              <w:marBottom w:val="0"/>
                              <w:divBdr>
                                <w:top w:val="none" w:sz="0" w:space="0" w:color="auto"/>
                                <w:left w:val="none" w:sz="0" w:space="0" w:color="auto"/>
                                <w:bottom w:val="none" w:sz="0" w:space="0" w:color="auto"/>
                                <w:right w:val="none" w:sz="0" w:space="0" w:color="auto"/>
                              </w:divBdr>
                            </w:div>
                          </w:divsChild>
                        </w:div>
                        <w:div w:id="2083598615">
                          <w:marLeft w:val="0"/>
                          <w:marRight w:val="0"/>
                          <w:marTop w:val="0"/>
                          <w:marBottom w:val="0"/>
                          <w:divBdr>
                            <w:top w:val="none" w:sz="0" w:space="0" w:color="auto"/>
                            <w:left w:val="none" w:sz="0" w:space="0" w:color="auto"/>
                            <w:bottom w:val="none" w:sz="0" w:space="0" w:color="auto"/>
                            <w:right w:val="none" w:sz="0" w:space="0" w:color="auto"/>
                          </w:divBdr>
                          <w:divsChild>
                            <w:div w:id="20356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702065">
          <w:marLeft w:val="0"/>
          <w:marRight w:val="0"/>
          <w:marTop w:val="0"/>
          <w:marBottom w:val="0"/>
          <w:divBdr>
            <w:top w:val="none" w:sz="0" w:space="0" w:color="auto"/>
            <w:left w:val="none" w:sz="0" w:space="0" w:color="auto"/>
            <w:bottom w:val="none" w:sz="0" w:space="0" w:color="auto"/>
            <w:right w:val="none" w:sz="0" w:space="0" w:color="auto"/>
          </w:divBdr>
          <w:divsChild>
            <w:div w:id="1632860556">
              <w:marLeft w:val="0"/>
              <w:marRight w:val="0"/>
              <w:marTop w:val="0"/>
              <w:marBottom w:val="0"/>
              <w:divBdr>
                <w:top w:val="none" w:sz="0" w:space="0" w:color="auto"/>
                <w:left w:val="none" w:sz="0" w:space="0" w:color="auto"/>
                <w:bottom w:val="none" w:sz="0" w:space="0" w:color="auto"/>
                <w:right w:val="none" w:sz="0" w:space="0" w:color="auto"/>
              </w:divBdr>
              <w:divsChild>
                <w:div w:id="252327159">
                  <w:marLeft w:val="0"/>
                  <w:marRight w:val="0"/>
                  <w:marTop w:val="0"/>
                  <w:marBottom w:val="0"/>
                  <w:divBdr>
                    <w:top w:val="none" w:sz="0" w:space="0" w:color="auto"/>
                    <w:left w:val="none" w:sz="0" w:space="0" w:color="auto"/>
                    <w:bottom w:val="none" w:sz="0" w:space="0" w:color="auto"/>
                    <w:right w:val="none" w:sz="0" w:space="0" w:color="auto"/>
                  </w:divBdr>
                  <w:divsChild>
                    <w:div w:id="820661010">
                      <w:marLeft w:val="0"/>
                      <w:marRight w:val="0"/>
                      <w:marTop w:val="0"/>
                      <w:marBottom w:val="0"/>
                      <w:divBdr>
                        <w:top w:val="none" w:sz="0" w:space="0" w:color="auto"/>
                        <w:left w:val="none" w:sz="0" w:space="0" w:color="auto"/>
                        <w:bottom w:val="none" w:sz="0" w:space="0" w:color="auto"/>
                        <w:right w:val="none" w:sz="0" w:space="0" w:color="auto"/>
                      </w:divBdr>
                    </w:div>
                  </w:divsChild>
                </w:div>
                <w:div w:id="1590385452">
                  <w:marLeft w:val="0"/>
                  <w:marRight w:val="0"/>
                  <w:marTop w:val="0"/>
                  <w:marBottom w:val="0"/>
                  <w:divBdr>
                    <w:top w:val="none" w:sz="0" w:space="0" w:color="auto"/>
                    <w:left w:val="none" w:sz="0" w:space="0" w:color="auto"/>
                    <w:bottom w:val="none" w:sz="0" w:space="0" w:color="auto"/>
                    <w:right w:val="none" w:sz="0" w:space="0" w:color="auto"/>
                  </w:divBdr>
                  <w:divsChild>
                    <w:div w:id="1966616557">
                      <w:marLeft w:val="0"/>
                      <w:marRight w:val="0"/>
                      <w:marTop w:val="0"/>
                      <w:marBottom w:val="0"/>
                      <w:divBdr>
                        <w:top w:val="none" w:sz="0" w:space="0" w:color="auto"/>
                        <w:left w:val="none" w:sz="0" w:space="0" w:color="auto"/>
                        <w:bottom w:val="none" w:sz="0" w:space="0" w:color="auto"/>
                        <w:right w:val="none" w:sz="0" w:space="0" w:color="auto"/>
                      </w:divBdr>
                    </w:div>
                    <w:div w:id="1990204590">
                      <w:marLeft w:val="0"/>
                      <w:marRight w:val="0"/>
                      <w:marTop w:val="0"/>
                      <w:marBottom w:val="0"/>
                      <w:divBdr>
                        <w:top w:val="none" w:sz="0" w:space="0" w:color="auto"/>
                        <w:left w:val="none" w:sz="0" w:space="0" w:color="auto"/>
                        <w:bottom w:val="none" w:sz="0" w:space="0" w:color="auto"/>
                        <w:right w:val="none" w:sz="0" w:space="0" w:color="auto"/>
                      </w:divBdr>
                      <w:divsChild>
                        <w:div w:id="1043094497">
                          <w:marLeft w:val="0"/>
                          <w:marRight w:val="0"/>
                          <w:marTop w:val="0"/>
                          <w:marBottom w:val="0"/>
                          <w:divBdr>
                            <w:top w:val="none" w:sz="0" w:space="0" w:color="auto"/>
                            <w:left w:val="none" w:sz="0" w:space="0" w:color="auto"/>
                            <w:bottom w:val="none" w:sz="0" w:space="0" w:color="auto"/>
                            <w:right w:val="none" w:sz="0" w:space="0" w:color="auto"/>
                          </w:divBdr>
                          <w:divsChild>
                            <w:div w:id="764157992">
                              <w:marLeft w:val="0"/>
                              <w:marRight w:val="0"/>
                              <w:marTop w:val="0"/>
                              <w:marBottom w:val="0"/>
                              <w:divBdr>
                                <w:top w:val="none" w:sz="0" w:space="0" w:color="auto"/>
                                <w:left w:val="none" w:sz="0" w:space="0" w:color="auto"/>
                                <w:bottom w:val="none" w:sz="0" w:space="0" w:color="auto"/>
                                <w:right w:val="none" w:sz="0" w:space="0" w:color="auto"/>
                              </w:divBdr>
                            </w:div>
                          </w:divsChild>
                        </w:div>
                        <w:div w:id="1765614164">
                          <w:marLeft w:val="0"/>
                          <w:marRight w:val="0"/>
                          <w:marTop w:val="0"/>
                          <w:marBottom w:val="0"/>
                          <w:divBdr>
                            <w:top w:val="none" w:sz="0" w:space="0" w:color="auto"/>
                            <w:left w:val="none" w:sz="0" w:space="0" w:color="auto"/>
                            <w:bottom w:val="none" w:sz="0" w:space="0" w:color="auto"/>
                            <w:right w:val="none" w:sz="0" w:space="0" w:color="auto"/>
                          </w:divBdr>
                          <w:divsChild>
                            <w:div w:id="1801918111">
                              <w:marLeft w:val="0"/>
                              <w:marRight w:val="0"/>
                              <w:marTop w:val="0"/>
                              <w:marBottom w:val="0"/>
                              <w:divBdr>
                                <w:top w:val="none" w:sz="0" w:space="0" w:color="auto"/>
                                <w:left w:val="none" w:sz="0" w:space="0" w:color="auto"/>
                                <w:bottom w:val="none" w:sz="0" w:space="0" w:color="auto"/>
                                <w:right w:val="none" w:sz="0" w:space="0" w:color="auto"/>
                              </w:divBdr>
                            </w:div>
                          </w:divsChild>
                        </w:div>
                        <w:div w:id="1390617480">
                          <w:marLeft w:val="0"/>
                          <w:marRight w:val="0"/>
                          <w:marTop w:val="0"/>
                          <w:marBottom w:val="0"/>
                          <w:divBdr>
                            <w:top w:val="none" w:sz="0" w:space="0" w:color="auto"/>
                            <w:left w:val="none" w:sz="0" w:space="0" w:color="auto"/>
                            <w:bottom w:val="none" w:sz="0" w:space="0" w:color="auto"/>
                            <w:right w:val="none" w:sz="0" w:space="0" w:color="auto"/>
                          </w:divBdr>
                          <w:divsChild>
                            <w:div w:id="2086566979">
                              <w:marLeft w:val="0"/>
                              <w:marRight w:val="0"/>
                              <w:marTop w:val="0"/>
                              <w:marBottom w:val="0"/>
                              <w:divBdr>
                                <w:top w:val="none" w:sz="0" w:space="0" w:color="auto"/>
                                <w:left w:val="none" w:sz="0" w:space="0" w:color="auto"/>
                                <w:bottom w:val="none" w:sz="0" w:space="0" w:color="auto"/>
                                <w:right w:val="none" w:sz="0" w:space="0" w:color="auto"/>
                              </w:divBdr>
                            </w:div>
                          </w:divsChild>
                        </w:div>
                        <w:div w:id="1355813875">
                          <w:marLeft w:val="0"/>
                          <w:marRight w:val="0"/>
                          <w:marTop w:val="0"/>
                          <w:marBottom w:val="0"/>
                          <w:divBdr>
                            <w:top w:val="none" w:sz="0" w:space="0" w:color="auto"/>
                            <w:left w:val="none" w:sz="0" w:space="0" w:color="auto"/>
                            <w:bottom w:val="none" w:sz="0" w:space="0" w:color="auto"/>
                            <w:right w:val="none" w:sz="0" w:space="0" w:color="auto"/>
                          </w:divBdr>
                          <w:divsChild>
                            <w:div w:id="601491969">
                              <w:marLeft w:val="0"/>
                              <w:marRight w:val="0"/>
                              <w:marTop w:val="0"/>
                              <w:marBottom w:val="0"/>
                              <w:divBdr>
                                <w:top w:val="none" w:sz="0" w:space="0" w:color="auto"/>
                                <w:left w:val="none" w:sz="0" w:space="0" w:color="auto"/>
                                <w:bottom w:val="none" w:sz="0" w:space="0" w:color="auto"/>
                                <w:right w:val="none" w:sz="0" w:space="0" w:color="auto"/>
                              </w:divBdr>
                            </w:div>
                          </w:divsChild>
                        </w:div>
                        <w:div w:id="14969394">
                          <w:marLeft w:val="0"/>
                          <w:marRight w:val="0"/>
                          <w:marTop w:val="0"/>
                          <w:marBottom w:val="0"/>
                          <w:divBdr>
                            <w:top w:val="none" w:sz="0" w:space="0" w:color="auto"/>
                            <w:left w:val="none" w:sz="0" w:space="0" w:color="auto"/>
                            <w:bottom w:val="none" w:sz="0" w:space="0" w:color="auto"/>
                            <w:right w:val="none" w:sz="0" w:space="0" w:color="auto"/>
                          </w:divBdr>
                          <w:divsChild>
                            <w:div w:id="1764643295">
                              <w:marLeft w:val="0"/>
                              <w:marRight w:val="0"/>
                              <w:marTop w:val="0"/>
                              <w:marBottom w:val="0"/>
                              <w:divBdr>
                                <w:top w:val="none" w:sz="0" w:space="0" w:color="auto"/>
                                <w:left w:val="none" w:sz="0" w:space="0" w:color="auto"/>
                                <w:bottom w:val="none" w:sz="0" w:space="0" w:color="auto"/>
                                <w:right w:val="none" w:sz="0" w:space="0" w:color="auto"/>
                              </w:divBdr>
                            </w:div>
                          </w:divsChild>
                        </w:div>
                        <w:div w:id="1041830249">
                          <w:marLeft w:val="0"/>
                          <w:marRight w:val="0"/>
                          <w:marTop w:val="0"/>
                          <w:marBottom w:val="0"/>
                          <w:divBdr>
                            <w:top w:val="none" w:sz="0" w:space="0" w:color="auto"/>
                            <w:left w:val="none" w:sz="0" w:space="0" w:color="auto"/>
                            <w:bottom w:val="none" w:sz="0" w:space="0" w:color="auto"/>
                            <w:right w:val="none" w:sz="0" w:space="0" w:color="auto"/>
                          </w:divBdr>
                          <w:divsChild>
                            <w:div w:id="669259229">
                              <w:marLeft w:val="0"/>
                              <w:marRight w:val="0"/>
                              <w:marTop w:val="0"/>
                              <w:marBottom w:val="0"/>
                              <w:divBdr>
                                <w:top w:val="none" w:sz="0" w:space="0" w:color="auto"/>
                                <w:left w:val="none" w:sz="0" w:space="0" w:color="auto"/>
                                <w:bottom w:val="none" w:sz="0" w:space="0" w:color="auto"/>
                                <w:right w:val="none" w:sz="0" w:space="0" w:color="auto"/>
                              </w:divBdr>
                            </w:div>
                          </w:divsChild>
                        </w:div>
                        <w:div w:id="553661799">
                          <w:marLeft w:val="0"/>
                          <w:marRight w:val="0"/>
                          <w:marTop w:val="0"/>
                          <w:marBottom w:val="0"/>
                          <w:divBdr>
                            <w:top w:val="none" w:sz="0" w:space="0" w:color="auto"/>
                            <w:left w:val="none" w:sz="0" w:space="0" w:color="auto"/>
                            <w:bottom w:val="none" w:sz="0" w:space="0" w:color="auto"/>
                            <w:right w:val="none" w:sz="0" w:space="0" w:color="auto"/>
                          </w:divBdr>
                          <w:divsChild>
                            <w:div w:id="2131583537">
                              <w:marLeft w:val="0"/>
                              <w:marRight w:val="0"/>
                              <w:marTop w:val="0"/>
                              <w:marBottom w:val="0"/>
                              <w:divBdr>
                                <w:top w:val="none" w:sz="0" w:space="0" w:color="auto"/>
                                <w:left w:val="none" w:sz="0" w:space="0" w:color="auto"/>
                                <w:bottom w:val="none" w:sz="0" w:space="0" w:color="auto"/>
                                <w:right w:val="none" w:sz="0" w:space="0" w:color="auto"/>
                              </w:divBdr>
                            </w:div>
                          </w:divsChild>
                        </w:div>
                        <w:div w:id="408160086">
                          <w:marLeft w:val="0"/>
                          <w:marRight w:val="0"/>
                          <w:marTop w:val="0"/>
                          <w:marBottom w:val="0"/>
                          <w:divBdr>
                            <w:top w:val="none" w:sz="0" w:space="0" w:color="auto"/>
                            <w:left w:val="none" w:sz="0" w:space="0" w:color="auto"/>
                            <w:bottom w:val="none" w:sz="0" w:space="0" w:color="auto"/>
                            <w:right w:val="none" w:sz="0" w:space="0" w:color="auto"/>
                          </w:divBdr>
                          <w:divsChild>
                            <w:div w:id="1335918264">
                              <w:marLeft w:val="0"/>
                              <w:marRight w:val="0"/>
                              <w:marTop w:val="0"/>
                              <w:marBottom w:val="0"/>
                              <w:divBdr>
                                <w:top w:val="none" w:sz="0" w:space="0" w:color="auto"/>
                                <w:left w:val="none" w:sz="0" w:space="0" w:color="auto"/>
                                <w:bottom w:val="none" w:sz="0" w:space="0" w:color="auto"/>
                                <w:right w:val="none" w:sz="0" w:space="0" w:color="auto"/>
                              </w:divBdr>
                            </w:div>
                          </w:divsChild>
                        </w:div>
                        <w:div w:id="473564786">
                          <w:marLeft w:val="0"/>
                          <w:marRight w:val="0"/>
                          <w:marTop w:val="0"/>
                          <w:marBottom w:val="0"/>
                          <w:divBdr>
                            <w:top w:val="none" w:sz="0" w:space="0" w:color="auto"/>
                            <w:left w:val="none" w:sz="0" w:space="0" w:color="auto"/>
                            <w:bottom w:val="none" w:sz="0" w:space="0" w:color="auto"/>
                            <w:right w:val="none" w:sz="0" w:space="0" w:color="auto"/>
                          </w:divBdr>
                          <w:divsChild>
                            <w:div w:id="101534969">
                              <w:marLeft w:val="0"/>
                              <w:marRight w:val="0"/>
                              <w:marTop w:val="0"/>
                              <w:marBottom w:val="0"/>
                              <w:divBdr>
                                <w:top w:val="none" w:sz="0" w:space="0" w:color="auto"/>
                                <w:left w:val="none" w:sz="0" w:space="0" w:color="auto"/>
                                <w:bottom w:val="none" w:sz="0" w:space="0" w:color="auto"/>
                                <w:right w:val="none" w:sz="0" w:space="0" w:color="auto"/>
                              </w:divBdr>
                            </w:div>
                          </w:divsChild>
                        </w:div>
                        <w:div w:id="343630191">
                          <w:marLeft w:val="0"/>
                          <w:marRight w:val="0"/>
                          <w:marTop w:val="0"/>
                          <w:marBottom w:val="0"/>
                          <w:divBdr>
                            <w:top w:val="none" w:sz="0" w:space="0" w:color="auto"/>
                            <w:left w:val="none" w:sz="0" w:space="0" w:color="auto"/>
                            <w:bottom w:val="none" w:sz="0" w:space="0" w:color="auto"/>
                            <w:right w:val="none" w:sz="0" w:space="0" w:color="auto"/>
                          </w:divBdr>
                          <w:divsChild>
                            <w:div w:id="1047025327">
                              <w:marLeft w:val="0"/>
                              <w:marRight w:val="0"/>
                              <w:marTop w:val="0"/>
                              <w:marBottom w:val="0"/>
                              <w:divBdr>
                                <w:top w:val="none" w:sz="0" w:space="0" w:color="auto"/>
                                <w:left w:val="none" w:sz="0" w:space="0" w:color="auto"/>
                                <w:bottom w:val="none" w:sz="0" w:space="0" w:color="auto"/>
                                <w:right w:val="none" w:sz="0" w:space="0" w:color="auto"/>
                              </w:divBdr>
                            </w:div>
                          </w:divsChild>
                        </w:div>
                        <w:div w:id="1688676837">
                          <w:marLeft w:val="0"/>
                          <w:marRight w:val="0"/>
                          <w:marTop w:val="0"/>
                          <w:marBottom w:val="0"/>
                          <w:divBdr>
                            <w:top w:val="none" w:sz="0" w:space="0" w:color="auto"/>
                            <w:left w:val="none" w:sz="0" w:space="0" w:color="auto"/>
                            <w:bottom w:val="none" w:sz="0" w:space="0" w:color="auto"/>
                            <w:right w:val="none" w:sz="0" w:space="0" w:color="auto"/>
                          </w:divBdr>
                          <w:divsChild>
                            <w:div w:id="68965288">
                              <w:marLeft w:val="0"/>
                              <w:marRight w:val="0"/>
                              <w:marTop w:val="0"/>
                              <w:marBottom w:val="0"/>
                              <w:divBdr>
                                <w:top w:val="none" w:sz="0" w:space="0" w:color="auto"/>
                                <w:left w:val="none" w:sz="0" w:space="0" w:color="auto"/>
                                <w:bottom w:val="none" w:sz="0" w:space="0" w:color="auto"/>
                                <w:right w:val="none" w:sz="0" w:space="0" w:color="auto"/>
                              </w:divBdr>
                            </w:div>
                          </w:divsChild>
                        </w:div>
                        <w:div w:id="696658362">
                          <w:marLeft w:val="0"/>
                          <w:marRight w:val="0"/>
                          <w:marTop w:val="0"/>
                          <w:marBottom w:val="0"/>
                          <w:divBdr>
                            <w:top w:val="none" w:sz="0" w:space="0" w:color="auto"/>
                            <w:left w:val="none" w:sz="0" w:space="0" w:color="auto"/>
                            <w:bottom w:val="none" w:sz="0" w:space="0" w:color="auto"/>
                            <w:right w:val="none" w:sz="0" w:space="0" w:color="auto"/>
                          </w:divBdr>
                          <w:divsChild>
                            <w:div w:id="1072047735">
                              <w:marLeft w:val="0"/>
                              <w:marRight w:val="0"/>
                              <w:marTop w:val="0"/>
                              <w:marBottom w:val="0"/>
                              <w:divBdr>
                                <w:top w:val="none" w:sz="0" w:space="0" w:color="auto"/>
                                <w:left w:val="none" w:sz="0" w:space="0" w:color="auto"/>
                                <w:bottom w:val="none" w:sz="0" w:space="0" w:color="auto"/>
                                <w:right w:val="none" w:sz="0" w:space="0" w:color="auto"/>
                              </w:divBdr>
                            </w:div>
                          </w:divsChild>
                        </w:div>
                        <w:div w:id="470483631">
                          <w:marLeft w:val="0"/>
                          <w:marRight w:val="0"/>
                          <w:marTop w:val="0"/>
                          <w:marBottom w:val="0"/>
                          <w:divBdr>
                            <w:top w:val="none" w:sz="0" w:space="0" w:color="auto"/>
                            <w:left w:val="none" w:sz="0" w:space="0" w:color="auto"/>
                            <w:bottom w:val="none" w:sz="0" w:space="0" w:color="auto"/>
                            <w:right w:val="none" w:sz="0" w:space="0" w:color="auto"/>
                          </w:divBdr>
                          <w:divsChild>
                            <w:div w:id="1592852951">
                              <w:marLeft w:val="0"/>
                              <w:marRight w:val="0"/>
                              <w:marTop w:val="0"/>
                              <w:marBottom w:val="0"/>
                              <w:divBdr>
                                <w:top w:val="none" w:sz="0" w:space="0" w:color="auto"/>
                                <w:left w:val="none" w:sz="0" w:space="0" w:color="auto"/>
                                <w:bottom w:val="none" w:sz="0" w:space="0" w:color="auto"/>
                                <w:right w:val="none" w:sz="0" w:space="0" w:color="auto"/>
                              </w:divBdr>
                            </w:div>
                          </w:divsChild>
                        </w:div>
                        <w:div w:id="463815699">
                          <w:marLeft w:val="0"/>
                          <w:marRight w:val="0"/>
                          <w:marTop w:val="0"/>
                          <w:marBottom w:val="0"/>
                          <w:divBdr>
                            <w:top w:val="none" w:sz="0" w:space="0" w:color="auto"/>
                            <w:left w:val="none" w:sz="0" w:space="0" w:color="auto"/>
                            <w:bottom w:val="none" w:sz="0" w:space="0" w:color="auto"/>
                            <w:right w:val="none" w:sz="0" w:space="0" w:color="auto"/>
                          </w:divBdr>
                          <w:divsChild>
                            <w:div w:id="29310354">
                              <w:marLeft w:val="0"/>
                              <w:marRight w:val="0"/>
                              <w:marTop w:val="0"/>
                              <w:marBottom w:val="0"/>
                              <w:divBdr>
                                <w:top w:val="none" w:sz="0" w:space="0" w:color="auto"/>
                                <w:left w:val="none" w:sz="0" w:space="0" w:color="auto"/>
                                <w:bottom w:val="none" w:sz="0" w:space="0" w:color="auto"/>
                                <w:right w:val="none" w:sz="0" w:space="0" w:color="auto"/>
                              </w:divBdr>
                            </w:div>
                          </w:divsChild>
                        </w:div>
                        <w:div w:id="770324501">
                          <w:marLeft w:val="0"/>
                          <w:marRight w:val="0"/>
                          <w:marTop w:val="0"/>
                          <w:marBottom w:val="0"/>
                          <w:divBdr>
                            <w:top w:val="none" w:sz="0" w:space="0" w:color="auto"/>
                            <w:left w:val="none" w:sz="0" w:space="0" w:color="auto"/>
                            <w:bottom w:val="none" w:sz="0" w:space="0" w:color="auto"/>
                            <w:right w:val="none" w:sz="0" w:space="0" w:color="auto"/>
                          </w:divBdr>
                          <w:divsChild>
                            <w:div w:id="716272209">
                              <w:marLeft w:val="0"/>
                              <w:marRight w:val="0"/>
                              <w:marTop w:val="0"/>
                              <w:marBottom w:val="0"/>
                              <w:divBdr>
                                <w:top w:val="none" w:sz="0" w:space="0" w:color="auto"/>
                                <w:left w:val="none" w:sz="0" w:space="0" w:color="auto"/>
                                <w:bottom w:val="none" w:sz="0" w:space="0" w:color="auto"/>
                                <w:right w:val="none" w:sz="0" w:space="0" w:color="auto"/>
                              </w:divBdr>
                            </w:div>
                          </w:divsChild>
                        </w:div>
                        <w:div w:id="356658993">
                          <w:marLeft w:val="0"/>
                          <w:marRight w:val="0"/>
                          <w:marTop w:val="0"/>
                          <w:marBottom w:val="0"/>
                          <w:divBdr>
                            <w:top w:val="none" w:sz="0" w:space="0" w:color="auto"/>
                            <w:left w:val="none" w:sz="0" w:space="0" w:color="auto"/>
                            <w:bottom w:val="none" w:sz="0" w:space="0" w:color="auto"/>
                            <w:right w:val="none" w:sz="0" w:space="0" w:color="auto"/>
                          </w:divBdr>
                          <w:divsChild>
                            <w:div w:id="161045171">
                              <w:marLeft w:val="0"/>
                              <w:marRight w:val="0"/>
                              <w:marTop w:val="0"/>
                              <w:marBottom w:val="0"/>
                              <w:divBdr>
                                <w:top w:val="none" w:sz="0" w:space="0" w:color="auto"/>
                                <w:left w:val="none" w:sz="0" w:space="0" w:color="auto"/>
                                <w:bottom w:val="none" w:sz="0" w:space="0" w:color="auto"/>
                                <w:right w:val="none" w:sz="0" w:space="0" w:color="auto"/>
                              </w:divBdr>
                            </w:div>
                          </w:divsChild>
                        </w:div>
                        <w:div w:id="1066804794">
                          <w:marLeft w:val="0"/>
                          <w:marRight w:val="0"/>
                          <w:marTop w:val="0"/>
                          <w:marBottom w:val="0"/>
                          <w:divBdr>
                            <w:top w:val="none" w:sz="0" w:space="0" w:color="auto"/>
                            <w:left w:val="none" w:sz="0" w:space="0" w:color="auto"/>
                            <w:bottom w:val="none" w:sz="0" w:space="0" w:color="auto"/>
                            <w:right w:val="none" w:sz="0" w:space="0" w:color="auto"/>
                          </w:divBdr>
                          <w:divsChild>
                            <w:div w:id="299380858">
                              <w:marLeft w:val="0"/>
                              <w:marRight w:val="0"/>
                              <w:marTop w:val="0"/>
                              <w:marBottom w:val="0"/>
                              <w:divBdr>
                                <w:top w:val="none" w:sz="0" w:space="0" w:color="auto"/>
                                <w:left w:val="none" w:sz="0" w:space="0" w:color="auto"/>
                                <w:bottom w:val="none" w:sz="0" w:space="0" w:color="auto"/>
                                <w:right w:val="none" w:sz="0" w:space="0" w:color="auto"/>
                              </w:divBdr>
                            </w:div>
                          </w:divsChild>
                        </w:div>
                        <w:div w:id="2051568598">
                          <w:marLeft w:val="0"/>
                          <w:marRight w:val="0"/>
                          <w:marTop w:val="0"/>
                          <w:marBottom w:val="0"/>
                          <w:divBdr>
                            <w:top w:val="none" w:sz="0" w:space="0" w:color="auto"/>
                            <w:left w:val="none" w:sz="0" w:space="0" w:color="auto"/>
                            <w:bottom w:val="none" w:sz="0" w:space="0" w:color="auto"/>
                            <w:right w:val="none" w:sz="0" w:space="0" w:color="auto"/>
                          </w:divBdr>
                          <w:divsChild>
                            <w:div w:id="180052298">
                              <w:marLeft w:val="0"/>
                              <w:marRight w:val="0"/>
                              <w:marTop w:val="0"/>
                              <w:marBottom w:val="0"/>
                              <w:divBdr>
                                <w:top w:val="none" w:sz="0" w:space="0" w:color="auto"/>
                                <w:left w:val="none" w:sz="0" w:space="0" w:color="auto"/>
                                <w:bottom w:val="none" w:sz="0" w:space="0" w:color="auto"/>
                                <w:right w:val="none" w:sz="0" w:space="0" w:color="auto"/>
                              </w:divBdr>
                            </w:div>
                          </w:divsChild>
                        </w:div>
                        <w:div w:id="1612979146">
                          <w:marLeft w:val="0"/>
                          <w:marRight w:val="0"/>
                          <w:marTop w:val="0"/>
                          <w:marBottom w:val="0"/>
                          <w:divBdr>
                            <w:top w:val="none" w:sz="0" w:space="0" w:color="auto"/>
                            <w:left w:val="none" w:sz="0" w:space="0" w:color="auto"/>
                            <w:bottom w:val="none" w:sz="0" w:space="0" w:color="auto"/>
                            <w:right w:val="none" w:sz="0" w:space="0" w:color="auto"/>
                          </w:divBdr>
                          <w:divsChild>
                            <w:div w:id="2099477772">
                              <w:marLeft w:val="0"/>
                              <w:marRight w:val="0"/>
                              <w:marTop w:val="0"/>
                              <w:marBottom w:val="0"/>
                              <w:divBdr>
                                <w:top w:val="none" w:sz="0" w:space="0" w:color="auto"/>
                                <w:left w:val="none" w:sz="0" w:space="0" w:color="auto"/>
                                <w:bottom w:val="none" w:sz="0" w:space="0" w:color="auto"/>
                                <w:right w:val="none" w:sz="0" w:space="0" w:color="auto"/>
                              </w:divBdr>
                            </w:div>
                          </w:divsChild>
                        </w:div>
                        <w:div w:id="1946425929">
                          <w:marLeft w:val="0"/>
                          <w:marRight w:val="0"/>
                          <w:marTop w:val="0"/>
                          <w:marBottom w:val="0"/>
                          <w:divBdr>
                            <w:top w:val="none" w:sz="0" w:space="0" w:color="auto"/>
                            <w:left w:val="none" w:sz="0" w:space="0" w:color="auto"/>
                            <w:bottom w:val="none" w:sz="0" w:space="0" w:color="auto"/>
                            <w:right w:val="none" w:sz="0" w:space="0" w:color="auto"/>
                          </w:divBdr>
                          <w:divsChild>
                            <w:div w:id="374820209">
                              <w:marLeft w:val="0"/>
                              <w:marRight w:val="0"/>
                              <w:marTop w:val="0"/>
                              <w:marBottom w:val="0"/>
                              <w:divBdr>
                                <w:top w:val="none" w:sz="0" w:space="0" w:color="auto"/>
                                <w:left w:val="none" w:sz="0" w:space="0" w:color="auto"/>
                                <w:bottom w:val="none" w:sz="0" w:space="0" w:color="auto"/>
                                <w:right w:val="none" w:sz="0" w:space="0" w:color="auto"/>
                              </w:divBdr>
                            </w:div>
                          </w:divsChild>
                        </w:div>
                        <w:div w:id="1832679491">
                          <w:marLeft w:val="0"/>
                          <w:marRight w:val="0"/>
                          <w:marTop w:val="0"/>
                          <w:marBottom w:val="0"/>
                          <w:divBdr>
                            <w:top w:val="none" w:sz="0" w:space="0" w:color="auto"/>
                            <w:left w:val="none" w:sz="0" w:space="0" w:color="auto"/>
                            <w:bottom w:val="none" w:sz="0" w:space="0" w:color="auto"/>
                            <w:right w:val="none" w:sz="0" w:space="0" w:color="auto"/>
                          </w:divBdr>
                          <w:divsChild>
                            <w:div w:id="1670519369">
                              <w:marLeft w:val="0"/>
                              <w:marRight w:val="0"/>
                              <w:marTop w:val="0"/>
                              <w:marBottom w:val="0"/>
                              <w:divBdr>
                                <w:top w:val="none" w:sz="0" w:space="0" w:color="auto"/>
                                <w:left w:val="none" w:sz="0" w:space="0" w:color="auto"/>
                                <w:bottom w:val="none" w:sz="0" w:space="0" w:color="auto"/>
                                <w:right w:val="none" w:sz="0" w:space="0" w:color="auto"/>
                              </w:divBdr>
                            </w:div>
                          </w:divsChild>
                        </w:div>
                        <w:div w:id="864171171">
                          <w:marLeft w:val="0"/>
                          <w:marRight w:val="0"/>
                          <w:marTop w:val="0"/>
                          <w:marBottom w:val="0"/>
                          <w:divBdr>
                            <w:top w:val="none" w:sz="0" w:space="0" w:color="auto"/>
                            <w:left w:val="none" w:sz="0" w:space="0" w:color="auto"/>
                            <w:bottom w:val="none" w:sz="0" w:space="0" w:color="auto"/>
                            <w:right w:val="none" w:sz="0" w:space="0" w:color="auto"/>
                          </w:divBdr>
                          <w:divsChild>
                            <w:div w:id="1549415869">
                              <w:marLeft w:val="0"/>
                              <w:marRight w:val="0"/>
                              <w:marTop w:val="0"/>
                              <w:marBottom w:val="0"/>
                              <w:divBdr>
                                <w:top w:val="none" w:sz="0" w:space="0" w:color="auto"/>
                                <w:left w:val="none" w:sz="0" w:space="0" w:color="auto"/>
                                <w:bottom w:val="none" w:sz="0" w:space="0" w:color="auto"/>
                                <w:right w:val="none" w:sz="0" w:space="0" w:color="auto"/>
                              </w:divBdr>
                            </w:div>
                          </w:divsChild>
                        </w:div>
                        <w:div w:id="1300646694">
                          <w:marLeft w:val="0"/>
                          <w:marRight w:val="0"/>
                          <w:marTop w:val="0"/>
                          <w:marBottom w:val="0"/>
                          <w:divBdr>
                            <w:top w:val="none" w:sz="0" w:space="0" w:color="auto"/>
                            <w:left w:val="none" w:sz="0" w:space="0" w:color="auto"/>
                            <w:bottom w:val="none" w:sz="0" w:space="0" w:color="auto"/>
                            <w:right w:val="none" w:sz="0" w:space="0" w:color="auto"/>
                          </w:divBdr>
                          <w:divsChild>
                            <w:div w:id="1922326026">
                              <w:marLeft w:val="0"/>
                              <w:marRight w:val="0"/>
                              <w:marTop w:val="0"/>
                              <w:marBottom w:val="0"/>
                              <w:divBdr>
                                <w:top w:val="none" w:sz="0" w:space="0" w:color="auto"/>
                                <w:left w:val="none" w:sz="0" w:space="0" w:color="auto"/>
                                <w:bottom w:val="none" w:sz="0" w:space="0" w:color="auto"/>
                                <w:right w:val="none" w:sz="0" w:space="0" w:color="auto"/>
                              </w:divBdr>
                            </w:div>
                          </w:divsChild>
                        </w:div>
                        <w:div w:id="1633366571">
                          <w:marLeft w:val="0"/>
                          <w:marRight w:val="0"/>
                          <w:marTop w:val="0"/>
                          <w:marBottom w:val="0"/>
                          <w:divBdr>
                            <w:top w:val="none" w:sz="0" w:space="0" w:color="auto"/>
                            <w:left w:val="none" w:sz="0" w:space="0" w:color="auto"/>
                            <w:bottom w:val="none" w:sz="0" w:space="0" w:color="auto"/>
                            <w:right w:val="none" w:sz="0" w:space="0" w:color="auto"/>
                          </w:divBdr>
                          <w:divsChild>
                            <w:div w:id="339044348">
                              <w:marLeft w:val="0"/>
                              <w:marRight w:val="0"/>
                              <w:marTop w:val="0"/>
                              <w:marBottom w:val="0"/>
                              <w:divBdr>
                                <w:top w:val="none" w:sz="0" w:space="0" w:color="auto"/>
                                <w:left w:val="none" w:sz="0" w:space="0" w:color="auto"/>
                                <w:bottom w:val="none" w:sz="0" w:space="0" w:color="auto"/>
                                <w:right w:val="none" w:sz="0" w:space="0" w:color="auto"/>
                              </w:divBdr>
                            </w:div>
                          </w:divsChild>
                        </w:div>
                        <w:div w:id="1960182876">
                          <w:marLeft w:val="0"/>
                          <w:marRight w:val="0"/>
                          <w:marTop w:val="0"/>
                          <w:marBottom w:val="0"/>
                          <w:divBdr>
                            <w:top w:val="none" w:sz="0" w:space="0" w:color="auto"/>
                            <w:left w:val="none" w:sz="0" w:space="0" w:color="auto"/>
                            <w:bottom w:val="none" w:sz="0" w:space="0" w:color="auto"/>
                            <w:right w:val="none" w:sz="0" w:space="0" w:color="auto"/>
                          </w:divBdr>
                          <w:divsChild>
                            <w:div w:id="680549509">
                              <w:marLeft w:val="0"/>
                              <w:marRight w:val="0"/>
                              <w:marTop w:val="0"/>
                              <w:marBottom w:val="0"/>
                              <w:divBdr>
                                <w:top w:val="none" w:sz="0" w:space="0" w:color="auto"/>
                                <w:left w:val="none" w:sz="0" w:space="0" w:color="auto"/>
                                <w:bottom w:val="none" w:sz="0" w:space="0" w:color="auto"/>
                                <w:right w:val="none" w:sz="0" w:space="0" w:color="auto"/>
                              </w:divBdr>
                            </w:div>
                          </w:divsChild>
                        </w:div>
                        <w:div w:id="717973872">
                          <w:marLeft w:val="0"/>
                          <w:marRight w:val="0"/>
                          <w:marTop w:val="0"/>
                          <w:marBottom w:val="0"/>
                          <w:divBdr>
                            <w:top w:val="none" w:sz="0" w:space="0" w:color="auto"/>
                            <w:left w:val="none" w:sz="0" w:space="0" w:color="auto"/>
                            <w:bottom w:val="none" w:sz="0" w:space="0" w:color="auto"/>
                            <w:right w:val="none" w:sz="0" w:space="0" w:color="auto"/>
                          </w:divBdr>
                          <w:divsChild>
                            <w:div w:id="1180698198">
                              <w:marLeft w:val="0"/>
                              <w:marRight w:val="0"/>
                              <w:marTop w:val="0"/>
                              <w:marBottom w:val="0"/>
                              <w:divBdr>
                                <w:top w:val="none" w:sz="0" w:space="0" w:color="auto"/>
                                <w:left w:val="none" w:sz="0" w:space="0" w:color="auto"/>
                                <w:bottom w:val="none" w:sz="0" w:space="0" w:color="auto"/>
                                <w:right w:val="none" w:sz="0" w:space="0" w:color="auto"/>
                              </w:divBdr>
                            </w:div>
                          </w:divsChild>
                        </w:div>
                        <w:div w:id="1550725956">
                          <w:marLeft w:val="0"/>
                          <w:marRight w:val="0"/>
                          <w:marTop w:val="0"/>
                          <w:marBottom w:val="0"/>
                          <w:divBdr>
                            <w:top w:val="none" w:sz="0" w:space="0" w:color="auto"/>
                            <w:left w:val="none" w:sz="0" w:space="0" w:color="auto"/>
                            <w:bottom w:val="none" w:sz="0" w:space="0" w:color="auto"/>
                            <w:right w:val="none" w:sz="0" w:space="0" w:color="auto"/>
                          </w:divBdr>
                          <w:divsChild>
                            <w:div w:id="581985399">
                              <w:marLeft w:val="0"/>
                              <w:marRight w:val="0"/>
                              <w:marTop w:val="0"/>
                              <w:marBottom w:val="0"/>
                              <w:divBdr>
                                <w:top w:val="none" w:sz="0" w:space="0" w:color="auto"/>
                                <w:left w:val="none" w:sz="0" w:space="0" w:color="auto"/>
                                <w:bottom w:val="none" w:sz="0" w:space="0" w:color="auto"/>
                                <w:right w:val="none" w:sz="0" w:space="0" w:color="auto"/>
                              </w:divBdr>
                            </w:div>
                          </w:divsChild>
                        </w:div>
                        <w:div w:id="37828930">
                          <w:marLeft w:val="0"/>
                          <w:marRight w:val="0"/>
                          <w:marTop w:val="0"/>
                          <w:marBottom w:val="0"/>
                          <w:divBdr>
                            <w:top w:val="none" w:sz="0" w:space="0" w:color="auto"/>
                            <w:left w:val="none" w:sz="0" w:space="0" w:color="auto"/>
                            <w:bottom w:val="none" w:sz="0" w:space="0" w:color="auto"/>
                            <w:right w:val="none" w:sz="0" w:space="0" w:color="auto"/>
                          </w:divBdr>
                          <w:divsChild>
                            <w:div w:id="1123768249">
                              <w:marLeft w:val="0"/>
                              <w:marRight w:val="0"/>
                              <w:marTop w:val="0"/>
                              <w:marBottom w:val="0"/>
                              <w:divBdr>
                                <w:top w:val="none" w:sz="0" w:space="0" w:color="auto"/>
                                <w:left w:val="none" w:sz="0" w:space="0" w:color="auto"/>
                                <w:bottom w:val="none" w:sz="0" w:space="0" w:color="auto"/>
                                <w:right w:val="none" w:sz="0" w:space="0" w:color="auto"/>
                              </w:divBdr>
                            </w:div>
                          </w:divsChild>
                        </w:div>
                        <w:div w:id="1676297185">
                          <w:marLeft w:val="0"/>
                          <w:marRight w:val="0"/>
                          <w:marTop w:val="0"/>
                          <w:marBottom w:val="0"/>
                          <w:divBdr>
                            <w:top w:val="none" w:sz="0" w:space="0" w:color="auto"/>
                            <w:left w:val="none" w:sz="0" w:space="0" w:color="auto"/>
                            <w:bottom w:val="none" w:sz="0" w:space="0" w:color="auto"/>
                            <w:right w:val="none" w:sz="0" w:space="0" w:color="auto"/>
                          </w:divBdr>
                          <w:divsChild>
                            <w:div w:id="944461109">
                              <w:marLeft w:val="0"/>
                              <w:marRight w:val="0"/>
                              <w:marTop w:val="0"/>
                              <w:marBottom w:val="0"/>
                              <w:divBdr>
                                <w:top w:val="none" w:sz="0" w:space="0" w:color="auto"/>
                                <w:left w:val="none" w:sz="0" w:space="0" w:color="auto"/>
                                <w:bottom w:val="none" w:sz="0" w:space="0" w:color="auto"/>
                                <w:right w:val="none" w:sz="0" w:space="0" w:color="auto"/>
                              </w:divBdr>
                            </w:div>
                          </w:divsChild>
                        </w:div>
                        <w:div w:id="1451321862">
                          <w:marLeft w:val="0"/>
                          <w:marRight w:val="0"/>
                          <w:marTop w:val="0"/>
                          <w:marBottom w:val="0"/>
                          <w:divBdr>
                            <w:top w:val="none" w:sz="0" w:space="0" w:color="auto"/>
                            <w:left w:val="none" w:sz="0" w:space="0" w:color="auto"/>
                            <w:bottom w:val="none" w:sz="0" w:space="0" w:color="auto"/>
                            <w:right w:val="none" w:sz="0" w:space="0" w:color="auto"/>
                          </w:divBdr>
                          <w:divsChild>
                            <w:div w:id="574973084">
                              <w:marLeft w:val="0"/>
                              <w:marRight w:val="0"/>
                              <w:marTop w:val="0"/>
                              <w:marBottom w:val="0"/>
                              <w:divBdr>
                                <w:top w:val="none" w:sz="0" w:space="0" w:color="auto"/>
                                <w:left w:val="none" w:sz="0" w:space="0" w:color="auto"/>
                                <w:bottom w:val="none" w:sz="0" w:space="0" w:color="auto"/>
                                <w:right w:val="none" w:sz="0" w:space="0" w:color="auto"/>
                              </w:divBdr>
                            </w:div>
                          </w:divsChild>
                        </w:div>
                        <w:div w:id="1153252235">
                          <w:marLeft w:val="0"/>
                          <w:marRight w:val="0"/>
                          <w:marTop w:val="0"/>
                          <w:marBottom w:val="0"/>
                          <w:divBdr>
                            <w:top w:val="none" w:sz="0" w:space="0" w:color="auto"/>
                            <w:left w:val="none" w:sz="0" w:space="0" w:color="auto"/>
                            <w:bottom w:val="none" w:sz="0" w:space="0" w:color="auto"/>
                            <w:right w:val="none" w:sz="0" w:space="0" w:color="auto"/>
                          </w:divBdr>
                          <w:divsChild>
                            <w:div w:id="347408099">
                              <w:marLeft w:val="0"/>
                              <w:marRight w:val="0"/>
                              <w:marTop w:val="0"/>
                              <w:marBottom w:val="0"/>
                              <w:divBdr>
                                <w:top w:val="none" w:sz="0" w:space="0" w:color="auto"/>
                                <w:left w:val="none" w:sz="0" w:space="0" w:color="auto"/>
                                <w:bottom w:val="none" w:sz="0" w:space="0" w:color="auto"/>
                                <w:right w:val="none" w:sz="0" w:space="0" w:color="auto"/>
                              </w:divBdr>
                            </w:div>
                          </w:divsChild>
                        </w:div>
                        <w:div w:id="2119330673">
                          <w:marLeft w:val="0"/>
                          <w:marRight w:val="0"/>
                          <w:marTop w:val="0"/>
                          <w:marBottom w:val="0"/>
                          <w:divBdr>
                            <w:top w:val="none" w:sz="0" w:space="0" w:color="auto"/>
                            <w:left w:val="none" w:sz="0" w:space="0" w:color="auto"/>
                            <w:bottom w:val="none" w:sz="0" w:space="0" w:color="auto"/>
                            <w:right w:val="none" w:sz="0" w:space="0" w:color="auto"/>
                          </w:divBdr>
                          <w:divsChild>
                            <w:div w:id="1674449467">
                              <w:marLeft w:val="0"/>
                              <w:marRight w:val="0"/>
                              <w:marTop w:val="0"/>
                              <w:marBottom w:val="0"/>
                              <w:divBdr>
                                <w:top w:val="none" w:sz="0" w:space="0" w:color="auto"/>
                                <w:left w:val="none" w:sz="0" w:space="0" w:color="auto"/>
                                <w:bottom w:val="none" w:sz="0" w:space="0" w:color="auto"/>
                                <w:right w:val="none" w:sz="0" w:space="0" w:color="auto"/>
                              </w:divBdr>
                            </w:div>
                          </w:divsChild>
                        </w:div>
                        <w:div w:id="2131583394">
                          <w:marLeft w:val="0"/>
                          <w:marRight w:val="0"/>
                          <w:marTop w:val="0"/>
                          <w:marBottom w:val="0"/>
                          <w:divBdr>
                            <w:top w:val="none" w:sz="0" w:space="0" w:color="auto"/>
                            <w:left w:val="none" w:sz="0" w:space="0" w:color="auto"/>
                            <w:bottom w:val="none" w:sz="0" w:space="0" w:color="auto"/>
                            <w:right w:val="none" w:sz="0" w:space="0" w:color="auto"/>
                          </w:divBdr>
                          <w:divsChild>
                            <w:div w:id="1997223076">
                              <w:marLeft w:val="0"/>
                              <w:marRight w:val="0"/>
                              <w:marTop w:val="0"/>
                              <w:marBottom w:val="0"/>
                              <w:divBdr>
                                <w:top w:val="none" w:sz="0" w:space="0" w:color="auto"/>
                                <w:left w:val="none" w:sz="0" w:space="0" w:color="auto"/>
                                <w:bottom w:val="none" w:sz="0" w:space="0" w:color="auto"/>
                                <w:right w:val="none" w:sz="0" w:space="0" w:color="auto"/>
                              </w:divBdr>
                            </w:div>
                          </w:divsChild>
                        </w:div>
                        <w:div w:id="1469667714">
                          <w:marLeft w:val="0"/>
                          <w:marRight w:val="0"/>
                          <w:marTop w:val="0"/>
                          <w:marBottom w:val="0"/>
                          <w:divBdr>
                            <w:top w:val="none" w:sz="0" w:space="0" w:color="auto"/>
                            <w:left w:val="none" w:sz="0" w:space="0" w:color="auto"/>
                            <w:bottom w:val="none" w:sz="0" w:space="0" w:color="auto"/>
                            <w:right w:val="none" w:sz="0" w:space="0" w:color="auto"/>
                          </w:divBdr>
                          <w:divsChild>
                            <w:div w:id="906573490">
                              <w:marLeft w:val="0"/>
                              <w:marRight w:val="0"/>
                              <w:marTop w:val="0"/>
                              <w:marBottom w:val="0"/>
                              <w:divBdr>
                                <w:top w:val="none" w:sz="0" w:space="0" w:color="auto"/>
                                <w:left w:val="none" w:sz="0" w:space="0" w:color="auto"/>
                                <w:bottom w:val="none" w:sz="0" w:space="0" w:color="auto"/>
                                <w:right w:val="none" w:sz="0" w:space="0" w:color="auto"/>
                              </w:divBdr>
                            </w:div>
                          </w:divsChild>
                        </w:div>
                        <w:div w:id="1036734666">
                          <w:marLeft w:val="0"/>
                          <w:marRight w:val="0"/>
                          <w:marTop w:val="0"/>
                          <w:marBottom w:val="0"/>
                          <w:divBdr>
                            <w:top w:val="none" w:sz="0" w:space="0" w:color="auto"/>
                            <w:left w:val="none" w:sz="0" w:space="0" w:color="auto"/>
                            <w:bottom w:val="none" w:sz="0" w:space="0" w:color="auto"/>
                            <w:right w:val="none" w:sz="0" w:space="0" w:color="auto"/>
                          </w:divBdr>
                          <w:divsChild>
                            <w:div w:id="93793928">
                              <w:marLeft w:val="0"/>
                              <w:marRight w:val="0"/>
                              <w:marTop w:val="0"/>
                              <w:marBottom w:val="0"/>
                              <w:divBdr>
                                <w:top w:val="none" w:sz="0" w:space="0" w:color="auto"/>
                                <w:left w:val="none" w:sz="0" w:space="0" w:color="auto"/>
                                <w:bottom w:val="none" w:sz="0" w:space="0" w:color="auto"/>
                                <w:right w:val="none" w:sz="0" w:space="0" w:color="auto"/>
                              </w:divBdr>
                            </w:div>
                          </w:divsChild>
                        </w:div>
                        <w:div w:id="1612400574">
                          <w:marLeft w:val="0"/>
                          <w:marRight w:val="0"/>
                          <w:marTop w:val="0"/>
                          <w:marBottom w:val="0"/>
                          <w:divBdr>
                            <w:top w:val="none" w:sz="0" w:space="0" w:color="auto"/>
                            <w:left w:val="none" w:sz="0" w:space="0" w:color="auto"/>
                            <w:bottom w:val="none" w:sz="0" w:space="0" w:color="auto"/>
                            <w:right w:val="none" w:sz="0" w:space="0" w:color="auto"/>
                          </w:divBdr>
                          <w:divsChild>
                            <w:div w:id="86391941">
                              <w:marLeft w:val="0"/>
                              <w:marRight w:val="0"/>
                              <w:marTop w:val="0"/>
                              <w:marBottom w:val="0"/>
                              <w:divBdr>
                                <w:top w:val="none" w:sz="0" w:space="0" w:color="auto"/>
                                <w:left w:val="none" w:sz="0" w:space="0" w:color="auto"/>
                                <w:bottom w:val="none" w:sz="0" w:space="0" w:color="auto"/>
                                <w:right w:val="none" w:sz="0" w:space="0" w:color="auto"/>
                              </w:divBdr>
                            </w:div>
                          </w:divsChild>
                        </w:div>
                        <w:div w:id="21829381">
                          <w:marLeft w:val="0"/>
                          <w:marRight w:val="0"/>
                          <w:marTop w:val="0"/>
                          <w:marBottom w:val="0"/>
                          <w:divBdr>
                            <w:top w:val="none" w:sz="0" w:space="0" w:color="auto"/>
                            <w:left w:val="none" w:sz="0" w:space="0" w:color="auto"/>
                            <w:bottom w:val="none" w:sz="0" w:space="0" w:color="auto"/>
                            <w:right w:val="none" w:sz="0" w:space="0" w:color="auto"/>
                          </w:divBdr>
                          <w:divsChild>
                            <w:div w:id="1390836097">
                              <w:marLeft w:val="0"/>
                              <w:marRight w:val="0"/>
                              <w:marTop w:val="0"/>
                              <w:marBottom w:val="0"/>
                              <w:divBdr>
                                <w:top w:val="none" w:sz="0" w:space="0" w:color="auto"/>
                                <w:left w:val="none" w:sz="0" w:space="0" w:color="auto"/>
                                <w:bottom w:val="none" w:sz="0" w:space="0" w:color="auto"/>
                                <w:right w:val="none" w:sz="0" w:space="0" w:color="auto"/>
                              </w:divBdr>
                            </w:div>
                          </w:divsChild>
                        </w:div>
                        <w:div w:id="2093768788">
                          <w:marLeft w:val="0"/>
                          <w:marRight w:val="0"/>
                          <w:marTop w:val="0"/>
                          <w:marBottom w:val="0"/>
                          <w:divBdr>
                            <w:top w:val="none" w:sz="0" w:space="0" w:color="auto"/>
                            <w:left w:val="none" w:sz="0" w:space="0" w:color="auto"/>
                            <w:bottom w:val="none" w:sz="0" w:space="0" w:color="auto"/>
                            <w:right w:val="none" w:sz="0" w:space="0" w:color="auto"/>
                          </w:divBdr>
                          <w:divsChild>
                            <w:div w:id="974871858">
                              <w:marLeft w:val="0"/>
                              <w:marRight w:val="0"/>
                              <w:marTop w:val="0"/>
                              <w:marBottom w:val="0"/>
                              <w:divBdr>
                                <w:top w:val="none" w:sz="0" w:space="0" w:color="auto"/>
                                <w:left w:val="none" w:sz="0" w:space="0" w:color="auto"/>
                                <w:bottom w:val="none" w:sz="0" w:space="0" w:color="auto"/>
                                <w:right w:val="none" w:sz="0" w:space="0" w:color="auto"/>
                              </w:divBdr>
                            </w:div>
                          </w:divsChild>
                        </w:div>
                        <w:div w:id="1091924905">
                          <w:marLeft w:val="0"/>
                          <w:marRight w:val="0"/>
                          <w:marTop w:val="0"/>
                          <w:marBottom w:val="0"/>
                          <w:divBdr>
                            <w:top w:val="none" w:sz="0" w:space="0" w:color="auto"/>
                            <w:left w:val="none" w:sz="0" w:space="0" w:color="auto"/>
                            <w:bottom w:val="none" w:sz="0" w:space="0" w:color="auto"/>
                            <w:right w:val="none" w:sz="0" w:space="0" w:color="auto"/>
                          </w:divBdr>
                          <w:divsChild>
                            <w:div w:id="344598285">
                              <w:marLeft w:val="0"/>
                              <w:marRight w:val="0"/>
                              <w:marTop w:val="0"/>
                              <w:marBottom w:val="0"/>
                              <w:divBdr>
                                <w:top w:val="none" w:sz="0" w:space="0" w:color="auto"/>
                                <w:left w:val="none" w:sz="0" w:space="0" w:color="auto"/>
                                <w:bottom w:val="none" w:sz="0" w:space="0" w:color="auto"/>
                                <w:right w:val="none" w:sz="0" w:space="0" w:color="auto"/>
                              </w:divBdr>
                            </w:div>
                          </w:divsChild>
                        </w:div>
                        <w:div w:id="1638753072">
                          <w:marLeft w:val="0"/>
                          <w:marRight w:val="0"/>
                          <w:marTop w:val="0"/>
                          <w:marBottom w:val="0"/>
                          <w:divBdr>
                            <w:top w:val="none" w:sz="0" w:space="0" w:color="auto"/>
                            <w:left w:val="none" w:sz="0" w:space="0" w:color="auto"/>
                            <w:bottom w:val="none" w:sz="0" w:space="0" w:color="auto"/>
                            <w:right w:val="none" w:sz="0" w:space="0" w:color="auto"/>
                          </w:divBdr>
                          <w:divsChild>
                            <w:div w:id="1174538316">
                              <w:marLeft w:val="0"/>
                              <w:marRight w:val="0"/>
                              <w:marTop w:val="0"/>
                              <w:marBottom w:val="0"/>
                              <w:divBdr>
                                <w:top w:val="none" w:sz="0" w:space="0" w:color="auto"/>
                                <w:left w:val="none" w:sz="0" w:space="0" w:color="auto"/>
                                <w:bottom w:val="none" w:sz="0" w:space="0" w:color="auto"/>
                                <w:right w:val="none" w:sz="0" w:space="0" w:color="auto"/>
                              </w:divBdr>
                            </w:div>
                          </w:divsChild>
                        </w:div>
                        <w:div w:id="161118246">
                          <w:marLeft w:val="0"/>
                          <w:marRight w:val="0"/>
                          <w:marTop w:val="0"/>
                          <w:marBottom w:val="0"/>
                          <w:divBdr>
                            <w:top w:val="none" w:sz="0" w:space="0" w:color="auto"/>
                            <w:left w:val="none" w:sz="0" w:space="0" w:color="auto"/>
                            <w:bottom w:val="none" w:sz="0" w:space="0" w:color="auto"/>
                            <w:right w:val="none" w:sz="0" w:space="0" w:color="auto"/>
                          </w:divBdr>
                          <w:divsChild>
                            <w:div w:id="1450858169">
                              <w:marLeft w:val="0"/>
                              <w:marRight w:val="0"/>
                              <w:marTop w:val="0"/>
                              <w:marBottom w:val="0"/>
                              <w:divBdr>
                                <w:top w:val="none" w:sz="0" w:space="0" w:color="auto"/>
                                <w:left w:val="none" w:sz="0" w:space="0" w:color="auto"/>
                                <w:bottom w:val="none" w:sz="0" w:space="0" w:color="auto"/>
                                <w:right w:val="none" w:sz="0" w:space="0" w:color="auto"/>
                              </w:divBdr>
                            </w:div>
                          </w:divsChild>
                        </w:div>
                        <w:div w:id="1663972656">
                          <w:marLeft w:val="0"/>
                          <w:marRight w:val="0"/>
                          <w:marTop w:val="0"/>
                          <w:marBottom w:val="0"/>
                          <w:divBdr>
                            <w:top w:val="none" w:sz="0" w:space="0" w:color="auto"/>
                            <w:left w:val="none" w:sz="0" w:space="0" w:color="auto"/>
                            <w:bottom w:val="none" w:sz="0" w:space="0" w:color="auto"/>
                            <w:right w:val="none" w:sz="0" w:space="0" w:color="auto"/>
                          </w:divBdr>
                          <w:divsChild>
                            <w:div w:id="2082439026">
                              <w:marLeft w:val="0"/>
                              <w:marRight w:val="0"/>
                              <w:marTop w:val="0"/>
                              <w:marBottom w:val="0"/>
                              <w:divBdr>
                                <w:top w:val="none" w:sz="0" w:space="0" w:color="auto"/>
                                <w:left w:val="none" w:sz="0" w:space="0" w:color="auto"/>
                                <w:bottom w:val="none" w:sz="0" w:space="0" w:color="auto"/>
                                <w:right w:val="none" w:sz="0" w:space="0" w:color="auto"/>
                              </w:divBdr>
                            </w:div>
                          </w:divsChild>
                        </w:div>
                        <w:div w:id="484009350">
                          <w:marLeft w:val="0"/>
                          <w:marRight w:val="0"/>
                          <w:marTop w:val="0"/>
                          <w:marBottom w:val="0"/>
                          <w:divBdr>
                            <w:top w:val="none" w:sz="0" w:space="0" w:color="auto"/>
                            <w:left w:val="none" w:sz="0" w:space="0" w:color="auto"/>
                            <w:bottom w:val="none" w:sz="0" w:space="0" w:color="auto"/>
                            <w:right w:val="none" w:sz="0" w:space="0" w:color="auto"/>
                          </w:divBdr>
                          <w:divsChild>
                            <w:div w:id="2132699194">
                              <w:marLeft w:val="0"/>
                              <w:marRight w:val="0"/>
                              <w:marTop w:val="0"/>
                              <w:marBottom w:val="0"/>
                              <w:divBdr>
                                <w:top w:val="none" w:sz="0" w:space="0" w:color="auto"/>
                                <w:left w:val="none" w:sz="0" w:space="0" w:color="auto"/>
                                <w:bottom w:val="none" w:sz="0" w:space="0" w:color="auto"/>
                                <w:right w:val="none" w:sz="0" w:space="0" w:color="auto"/>
                              </w:divBdr>
                            </w:div>
                          </w:divsChild>
                        </w:div>
                        <w:div w:id="461849841">
                          <w:marLeft w:val="0"/>
                          <w:marRight w:val="0"/>
                          <w:marTop w:val="0"/>
                          <w:marBottom w:val="0"/>
                          <w:divBdr>
                            <w:top w:val="none" w:sz="0" w:space="0" w:color="auto"/>
                            <w:left w:val="none" w:sz="0" w:space="0" w:color="auto"/>
                            <w:bottom w:val="none" w:sz="0" w:space="0" w:color="auto"/>
                            <w:right w:val="none" w:sz="0" w:space="0" w:color="auto"/>
                          </w:divBdr>
                          <w:divsChild>
                            <w:div w:id="1517114875">
                              <w:marLeft w:val="0"/>
                              <w:marRight w:val="0"/>
                              <w:marTop w:val="0"/>
                              <w:marBottom w:val="0"/>
                              <w:divBdr>
                                <w:top w:val="none" w:sz="0" w:space="0" w:color="auto"/>
                                <w:left w:val="none" w:sz="0" w:space="0" w:color="auto"/>
                                <w:bottom w:val="none" w:sz="0" w:space="0" w:color="auto"/>
                                <w:right w:val="none" w:sz="0" w:space="0" w:color="auto"/>
                              </w:divBdr>
                            </w:div>
                          </w:divsChild>
                        </w:div>
                        <w:div w:id="1194805474">
                          <w:marLeft w:val="0"/>
                          <w:marRight w:val="0"/>
                          <w:marTop w:val="0"/>
                          <w:marBottom w:val="0"/>
                          <w:divBdr>
                            <w:top w:val="none" w:sz="0" w:space="0" w:color="auto"/>
                            <w:left w:val="none" w:sz="0" w:space="0" w:color="auto"/>
                            <w:bottom w:val="none" w:sz="0" w:space="0" w:color="auto"/>
                            <w:right w:val="none" w:sz="0" w:space="0" w:color="auto"/>
                          </w:divBdr>
                          <w:divsChild>
                            <w:div w:id="1674454127">
                              <w:marLeft w:val="0"/>
                              <w:marRight w:val="0"/>
                              <w:marTop w:val="0"/>
                              <w:marBottom w:val="0"/>
                              <w:divBdr>
                                <w:top w:val="none" w:sz="0" w:space="0" w:color="auto"/>
                                <w:left w:val="none" w:sz="0" w:space="0" w:color="auto"/>
                                <w:bottom w:val="none" w:sz="0" w:space="0" w:color="auto"/>
                                <w:right w:val="none" w:sz="0" w:space="0" w:color="auto"/>
                              </w:divBdr>
                            </w:div>
                          </w:divsChild>
                        </w:div>
                        <w:div w:id="505290399">
                          <w:marLeft w:val="0"/>
                          <w:marRight w:val="0"/>
                          <w:marTop w:val="0"/>
                          <w:marBottom w:val="0"/>
                          <w:divBdr>
                            <w:top w:val="none" w:sz="0" w:space="0" w:color="auto"/>
                            <w:left w:val="none" w:sz="0" w:space="0" w:color="auto"/>
                            <w:bottom w:val="none" w:sz="0" w:space="0" w:color="auto"/>
                            <w:right w:val="none" w:sz="0" w:space="0" w:color="auto"/>
                          </w:divBdr>
                          <w:divsChild>
                            <w:div w:id="889994655">
                              <w:marLeft w:val="0"/>
                              <w:marRight w:val="0"/>
                              <w:marTop w:val="0"/>
                              <w:marBottom w:val="0"/>
                              <w:divBdr>
                                <w:top w:val="none" w:sz="0" w:space="0" w:color="auto"/>
                                <w:left w:val="none" w:sz="0" w:space="0" w:color="auto"/>
                                <w:bottom w:val="none" w:sz="0" w:space="0" w:color="auto"/>
                                <w:right w:val="none" w:sz="0" w:space="0" w:color="auto"/>
                              </w:divBdr>
                            </w:div>
                          </w:divsChild>
                        </w:div>
                        <w:div w:id="700015924">
                          <w:marLeft w:val="0"/>
                          <w:marRight w:val="0"/>
                          <w:marTop w:val="0"/>
                          <w:marBottom w:val="0"/>
                          <w:divBdr>
                            <w:top w:val="none" w:sz="0" w:space="0" w:color="auto"/>
                            <w:left w:val="none" w:sz="0" w:space="0" w:color="auto"/>
                            <w:bottom w:val="none" w:sz="0" w:space="0" w:color="auto"/>
                            <w:right w:val="none" w:sz="0" w:space="0" w:color="auto"/>
                          </w:divBdr>
                          <w:divsChild>
                            <w:div w:id="1568609713">
                              <w:marLeft w:val="0"/>
                              <w:marRight w:val="0"/>
                              <w:marTop w:val="0"/>
                              <w:marBottom w:val="0"/>
                              <w:divBdr>
                                <w:top w:val="none" w:sz="0" w:space="0" w:color="auto"/>
                                <w:left w:val="none" w:sz="0" w:space="0" w:color="auto"/>
                                <w:bottom w:val="none" w:sz="0" w:space="0" w:color="auto"/>
                                <w:right w:val="none" w:sz="0" w:space="0" w:color="auto"/>
                              </w:divBdr>
                            </w:div>
                          </w:divsChild>
                        </w:div>
                        <w:div w:id="54672686">
                          <w:marLeft w:val="0"/>
                          <w:marRight w:val="0"/>
                          <w:marTop w:val="0"/>
                          <w:marBottom w:val="0"/>
                          <w:divBdr>
                            <w:top w:val="none" w:sz="0" w:space="0" w:color="auto"/>
                            <w:left w:val="none" w:sz="0" w:space="0" w:color="auto"/>
                            <w:bottom w:val="none" w:sz="0" w:space="0" w:color="auto"/>
                            <w:right w:val="none" w:sz="0" w:space="0" w:color="auto"/>
                          </w:divBdr>
                          <w:divsChild>
                            <w:div w:id="569074788">
                              <w:marLeft w:val="0"/>
                              <w:marRight w:val="0"/>
                              <w:marTop w:val="0"/>
                              <w:marBottom w:val="0"/>
                              <w:divBdr>
                                <w:top w:val="none" w:sz="0" w:space="0" w:color="auto"/>
                                <w:left w:val="none" w:sz="0" w:space="0" w:color="auto"/>
                                <w:bottom w:val="none" w:sz="0" w:space="0" w:color="auto"/>
                                <w:right w:val="none" w:sz="0" w:space="0" w:color="auto"/>
                              </w:divBdr>
                            </w:div>
                          </w:divsChild>
                        </w:div>
                        <w:div w:id="658114448">
                          <w:marLeft w:val="0"/>
                          <w:marRight w:val="0"/>
                          <w:marTop w:val="0"/>
                          <w:marBottom w:val="0"/>
                          <w:divBdr>
                            <w:top w:val="none" w:sz="0" w:space="0" w:color="auto"/>
                            <w:left w:val="none" w:sz="0" w:space="0" w:color="auto"/>
                            <w:bottom w:val="none" w:sz="0" w:space="0" w:color="auto"/>
                            <w:right w:val="none" w:sz="0" w:space="0" w:color="auto"/>
                          </w:divBdr>
                          <w:divsChild>
                            <w:div w:id="421268008">
                              <w:marLeft w:val="0"/>
                              <w:marRight w:val="0"/>
                              <w:marTop w:val="0"/>
                              <w:marBottom w:val="0"/>
                              <w:divBdr>
                                <w:top w:val="none" w:sz="0" w:space="0" w:color="auto"/>
                                <w:left w:val="none" w:sz="0" w:space="0" w:color="auto"/>
                                <w:bottom w:val="none" w:sz="0" w:space="0" w:color="auto"/>
                                <w:right w:val="none" w:sz="0" w:space="0" w:color="auto"/>
                              </w:divBdr>
                            </w:div>
                          </w:divsChild>
                        </w:div>
                        <w:div w:id="1879706163">
                          <w:marLeft w:val="0"/>
                          <w:marRight w:val="0"/>
                          <w:marTop w:val="0"/>
                          <w:marBottom w:val="0"/>
                          <w:divBdr>
                            <w:top w:val="none" w:sz="0" w:space="0" w:color="auto"/>
                            <w:left w:val="none" w:sz="0" w:space="0" w:color="auto"/>
                            <w:bottom w:val="none" w:sz="0" w:space="0" w:color="auto"/>
                            <w:right w:val="none" w:sz="0" w:space="0" w:color="auto"/>
                          </w:divBdr>
                          <w:divsChild>
                            <w:div w:id="599333699">
                              <w:marLeft w:val="0"/>
                              <w:marRight w:val="0"/>
                              <w:marTop w:val="0"/>
                              <w:marBottom w:val="0"/>
                              <w:divBdr>
                                <w:top w:val="none" w:sz="0" w:space="0" w:color="auto"/>
                                <w:left w:val="none" w:sz="0" w:space="0" w:color="auto"/>
                                <w:bottom w:val="none" w:sz="0" w:space="0" w:color="auto"/>
                                <w:right w:val="none" w:sz="0" w:space="0" w:color="auto"/>
                              </w:divBdr>
                            </w:div>
                          </w:divsChild>
                        </w:div>
                        <w:div w:id="1395542887">
                          <w:marLeft w:val="0"/>
                          <w:marRight w:val="0"/>
                          <w:marTop w:val="0"/>
                          <w:marBottom w:val="0"/>
                          <w:divBdr>
                            <w:top w:val="none" w:sz="0" w:space="0" w:color="auto"/>
                            <w:left w:val="none" w:sz="0" w:space="0" w:color="auto"/>
                            <w:bottom w:val="none" w:sz="0" w:space="0" w:color="auto"/>
                            <w:right w:val="none" w:sz="0" w:space="0" w:color="auto"/>
                          </w:divBdr>
                          <w:divsChild>
                            <w:div w:id="1243875294">
                              <w:marLeft w:val="0"/>
                              <w:marRight w:val="0"/>
                              <w:marTop w:val="0"/>
                              <w:marBottom w:val="0"/>
                              <w:divBdr>
                                <w:top w:val="none" w:sz="0" w:space="0" w:color="auto"/>
                                <w:left w:val="none" w:sz="0" w:space="0" w:color="auto"/>
                                <w:bottom w:val="none" w:sz="0" w:space="0" w:color="auto"/>
                                <w:right w:val="none" w:sz="0" w:space="0" w:color="auto"/>
                              </w:divBdr>
                            </w:div>
                          </w:divsChild>
                        </w:div>
                        <w:div w:id="226426884">
                          <w:marLeft w:val="0"/>
                          <w:marRight w:val="0"/>
                          <w:marTop w:val="0"/>
                          <w:marBottom w:val="0"/>
                          <w:divBdr>
                            <w:top w:val="none" w:sz="0" w:space="0" w:color="auto"/>
                            <w:left w:val="none" w:sz="0" w:space="0" w:color="auto"/>
                            <w:bottom w:val="none" w:sz="0" w:space="0" w:color="auto"/>
                            <w:right w:val="none" w:sz="0" w:space="0" w:color="auto"/>
                          </w:divBdr>
                          <w:divsChild>
                            <w:div w:id="1510675918">
                              <w:marLeft w:val="0"/>
                              <w:marRight w:val="0"/>
                              <w:marTop w:val="0"/>
                              <w:marBottom w:val="0"/>
                              <w:divBdr>
                                <w:top w:val="none" w:sz="0" w:space="0" w:color="auto"/>
                                <w:left w:val="none" w:sz="0" w:space="0" w:color="auto"/>
                                <w:bottom w:val="none" w:sz="0" w:space="0" w:color="auto"/>
                                <w:right w:val="none" w:sz="0" w:space="0" w:color="auto"/>
                              </w:divBdr>
                            </w:div>
                          </w:divsChild>
                        </w:div>
                        <w:div w:id="483472716">
                          <w:marLeft w:val="0"/>
                          <w:marRight w:val="0"/>
                          <w:marTop w:val="0"/>
                          <w:marBottom w:val="0"/>
                          <w:divBdr>
                            <w:top w:val="none" w:sz="0" w:space="0" w:color="auto"/>
                            <w:left w:val="none" w:sz="0" w:space="0" w:color="auto"/>
                            <w:bottom w:val="none" w:sz="0" w:space="0" w:color="auto"/>
                            <w:right w:val="none" w:sz="0" w:space="0" w:color="auto"/>
                          </w:divBdr>
                          <w:divsChild>
                            <w:div w:id="535199553">
                              <w:marLeft w:val="0"/>
                              <w:marRight w:val="0"/>
                              <w:marTop w:val="0"/>
                              <w:marBottom w:val="0"/>
                              <w:divBdr>
                                <w:top w:val="none" w:sz="0" w:space="0" w:color="auto"/>
                                <w:left w:val="none" w:sz="0" w:space="0" w:color="auto"/>
                                <w:bottom w:val="none" w:sz="0" w:space="0" w:color="auto"/>
                                <w:right w:val="none" w:sz="0" w:space="0" w:color="auto"/>
                              </w:divBdr>
                            </w:div>
                          </w:divsChild>
                        </w:div>
                        <w:div w:id="1084377474">
                          <w:marLeft w:val="0"/>
                          <w:marRight w:val="0"/>
                          <w:marTop w:val="0"/>
                          <w:marBottom w:val="0"/>
                          <w:divBdr>
                            <w:top w:val="none" w:sz="0" w:space="0" w:color="auto"/>
                            <w:left w:val="none" w:sz="0" w:space="0" w:color="auto"/>
                            <w:bottom w:val="none" w:sz="0" w:space="0" w:color="auto"/>
                            <w:right w:val="none" w:sz="0" w:space="0" w:color="auto"/>
                          </w:divBdr>
                          <w:divsChild>
                            <w:div w:id="748890810">
                              <w:marLeft w:val="0"/>
                              <w:marRight w:val="0"/>
                              <w:marTop w:val="0"/>
                              <w:marBottom w:val="0"/>
                              <w:divBdr>
                                <w:top w:val="none" w:sz="0" w:space="0" w:color="auto"/>
                                <w:left w:val="none" w:sz="0" w:space="0" w:color="auto"/>
                                <w:bottom w:val="none" w:sz="0" w:space="0" w:color="auto"/>
                                <w:right w:val="none" w:sz="0" w:space="0" w:color="auto"/>
                              </w:divBdr>
                            </w:div>
                          </w:divsChild>
                        </w:div>
                        <w:div w:id="225650430">
                          <w:marLeft w:val="0"/>
                          <w:marRight w:val="0"/>
                          <w:marTop w:val="0"/>
                          <w:marBottom w:val="0"/>
                          <w:divBdr>
                            <w:top w:val="none" w:sz="0" w:space="0" w:color="auto"/>
                            <w:left w:val="none" w:sz="0" w:space="0" w:color="auto"/>
                            <w:bottom w:val="none" w:sz="0" w:space="0" w:color="auto"/>
                            <w:right w:val="none" w:sz="0" w:space="0" w:color="auto"/>
                          </w:divBdr>
                          <w:divsChild>
                            <w:div w:id="205877623">
                              <w:marLeft w:val="0"/>
                              <w:marRight w:val="0"/>
                              <w:marTop w:val="0"/>
                              <w:marBottom w:val="0"/>
                              <w:divBdr>
                                <w:top w:val="none" w:sz="0" w:space="0" w:color="auto"/>
                                <w:left w:val="none" w:sz="0" w:space="0" w:color="auto"/>
                                <w:bottom w:val="none" w:sz="0" w:space="0" w:color="auto"/>
                                <w:right w:val="none" w:sz="0" w:space="0" w:color="auto"/>
                              </w:divBdr>
                            </w:div>
                          </w:divsChild>
                        </w:div>
                        <w:div w:id="1530802232">
                          <w:marLeft w:val="0"/>
                          <w:marRight w:val="0"/>
                          <w:marTop w:val="0"/>
                          <w:marBottom w:val="0"/>
                          <w:divBdr>
                            <w:top w:val="none" w:sz="0" w:space="0" w:color="auto"/>
                            <w:left w:val="none" w:sz="0" w:space="0" w:color="auto"/>
                            <w:bottom w:val="none" w:sz="0" w:space="0" w:color="auto"/>
                            <w:right w:val="none" w:sz="0" w:space="0" w:color="auto"/>
                          </w:divBdr>
                          <w:divsChild>
                            <w:div w:id="1746565091">
                              <w:marLeft w:val="0"/>
                              <w:marRight w:val="0"/>
                              <w:marTop w:val="0"/>
                              <w:marBottom w:val="0"/>
                              <w:divBdr>
                                <w:top w:val="none" w:sz="0" w:space="0" w:color="auto"/>
                                <w:left w:val="none" w:sz="0" w:space="0" w:color="auto"/>
                                <w:bottom w:val="none" w:sz="0" w:space="0" w:color="auto"/>
                                <w:right w:val="none" w:sz="0" w:space="0" w:color="auto"/>
                              </w:divBdr>
                            </w:div>
                          </w:divsChild>
                        </w:div>
                        <w:div w:id="2090958033">
                          <w:marLeft w:val="0"/>
                          <w:marRight w:val="0"/>
                          <w:marTop w:val="0"/>
                          <w:marBottom w:val="0"/>
                          <w:divBdr>
                            <w:top w:val="none" w:sz="0" w:space="0" w:color="auto"/>
                            <w:left w:val="none" w:sz="0" w:space="0" w:color="auto"/>
                            <w:bottom w:val="none" w:sz="0" w:space="0" w:color="auto"/>
                            <w:right w:val="none" w:sz="0" w:space="0" w:color="auto"/>
                          </w:divBdr>
                          <w:divsChild>
                            <w:div w:id="2042124694">
                              <w:marLeft w:val="0"/>
                              <w:marRight w:val="0"/>
                              <w:marTop w:val="0"/>
                              <w:marBottom w:val="0"/>
                              <w:divBdr>
                                <w:top w:val="none" w:sz="0" w:space="0" w:color="auto"/>
                                <w:left w:val="none" w:sz="0" w:space="0" w:color="auto"/>
                                <w:bottom w:val="none" w:sz="0" w:space="0" w:color="auto"/>
                                <w:right w:val="none" w:sz="0" w:space="0" w:color="auto"/>
                              </w:divBdr>
                            </w:div>
                          </w:divsChild>
                        </w:div>
                        <w:div w:id="759713978">
                          <w:marLeft w:val="0"/>
                          <w:marRight w:val="0"/>
                          <w:marTop w:val="0"/>
                          <w:marBottom w:val="0"/>
                          <w:divBdr>
                            <w:top w:val="none" w:sz="0" w:space="0" w:color="auto"/>
                            <w:left w:val="none" w:sz="0" w:space="0" w:color="auto"/>
                            <w:bottom w:val="none" w:sz="0" w:space="0" w:color="auto"/>
                            <w:right w:val="none" w:sz="0" w:space="0" w:color="auto"/>
                          </w:divBdr>
                          <w:divsChild>
                            <w:div w:id="273103010">
                              <w:marLeft w:val="0"/>
                              <w:marRight w:val="0"/>
                              <w:marTop w:val="0"/>
                              <w:marBottom w:val="0"/>
                              <w:divBdr>
                                <w:top w:val="none" w:sz="0" w:space="0" w:color="auto"/>
                                <w:left w:val="none" w:sz="0" w:space="0" w:color="auto"/>
                                <w:bottom w:val="none" w:sz="0" w:space="0" w:color="auto"/>
                                <w:right w:val="none" w:sz="0" w:space="0" w:color="auto"/>
                              </w:divBdr>
                            </w:div>
                          </w:divsChild>
                        </w:div>
                        <w:div w:id="428358102">
                          <w:marLeft w:val="0"/>
                          <w:marRight w:val="0"/>
                          <w:marTop w:val="0"/>
                          <w:marBottom w:val="0"/>
                          <w:divBdr>
                            <w:top w:val="none" w:sz="0" w:space="0" w:color="auto"/>
                            <w:left w:val="none" w:sz="0" w:space="0" w:color="auto"/>
                            <w:bottom w:val="none" w:sz="0" w:space="0" w:color="auto"/>
                            <w:right w:val="none" w:sz="0" w:space="0" w:color="auto"/>
                          </w:divBdr>
                          <w:divsChild>
                            <w:div w:id="239676243">
                              <w:marLeft w:val="0"/>
                              <w:marRight w:val="0"/>
                              <w:marTop w:val="0"/>
                              <w:marBottom w:val="0"/>
                              <w:divBdr>
                                <w:top w:val="none" w:sz="0" w:space="0" w:color="auto"/>
                                <w:left w:val="none" w:sz="0" w:space="0" w:color="auto"/>
                                <w:bottom w:val="none" w:sz="0" w:space="0" w:color="auto"/>
                                <w:right w:val="none" w:sz="0" w:space="0" w:color="auto"/>
                              </w:divBdr>
                            </w:div>
                          </w:divsChild>
                        </w:div>
                        <w:div w:id="1459449784">
                          <w:marLeft w:val="0"/>
                          <w:marRight w:val="0"/>
                          <w:marTop w:val="0"/>
                          <w:marBottom w:val="0"/>
                          <w:divBdr>
                            <w:top w:val="none" w:sz="0" w:space="0" w:color="auto"/>
                            <w:left w:val="none" w:sz="0" w:space="0" w:color="auto"/>
                            <w:bottom w:val="none" w:sz="0" w:space="0" w:color="auto"/>
                            <w:right w:val="none" w:sz="0" w:space="0" w:color="auto"/>
                          </w:divBdr>
                          <w:divsChild>
                            <w:div w:id="1299070135">
                              <w:marLeft w:val="0"/>
                              <w:marRight w:val="0"/>
                              <w:marTop w:val="0"/>
                              <w:marBottom w:val="0"/>
                              <w:divBdr>
                                <w:top w:val="none" w:sz="0" w:space="0" w:color="auto"/>
                                <w:left w:val="none" w:sz="0" w:space="0" w:color="auto"/>
                                <w:bottom w:val="none" w:sz="0" w:space="0" w:color="auto"/>
                                <w:right w:val="none" w:sz="0" w:space="0" w:color="auto"/>
                              </w:divBdr>
                            </w:div>
                          </w:divsChild>
                        </w:div>
                        <w:div w:id="1402099713">
                          <w:marLeft w:val="0"/>
                          <w:marRight w:val="0"/>
                          <w:marTop w:val="0"/>
                          <w:marBottom w:val="0"/>
                          <w:divBdr>
                            <w:top w:val="none" w:sz="0" w:space="0" w:color="auto"/>
                            <w:left w:val="none" w:sz="0" w:space="0" w:color="auto"/>
                            <w:bottom w:val="none" w:sz="0" w:space="0" w:color="auto"/>
                            <w:right w:val="none" w:sz="0" w:space="0" w:color="auto"/>
                          </w:divBdr>
                          <w:divsChild>
                            <w:div w:id="477263392">
                              <w:marLeft w:val="0"/>
                              <w:marRight w:val="0"/>
                              <w:marTop w:val="0"/>
                              <w:marBottom w:val="0"/>
                              <w:divBdr>
                                <w:top w:val="none" w:sz="0" w:space="0" w:color="auto"/>
                                <w:left w:val="none" w:sz="0" w:space="0" w:color="auto"/>
                                <w:bottom w:val="none" w:sz="0" w:space="0" w:color="auto"/>
                                <w:right w:val="none" w:sz="0" w:space="0" w:color="auto"/>
                              </w:divBdr>
                            </w:div>
                          </w:divsChild>
                        </w:div>
                        <w:div w:id="1652054777">
                          <w:marLeft w:val="0"/>
                          <w:marRight w:val="0"/>
                          <w:marTop w:val="0"/>
                          <w:marBottom w:val="0"/>
                          <w:divBdr>
                            <w:top w:val="none" w:sz="0" w:space="0" w:color="auto"/>
                            <w:left w:val="none" w:sz="0" w:space="0" w:color="auto"/>
                            <w:bottom w:val="none" w:sz="0" w:space="0" w:color="auto"/>
                            <w:right w:val="none" w:sz="0" w:space="0" w:color="auto"/>
                          </w:divBdr>
                          <w:divsChild>
                            <w:div w:id="1051807578">
                              <w:marLeft w:val="0"/>
                              <w:marRight w:val="0"/>
                              <w:marTop w:val="0"/>
                              <w:marBottom w:val="0"/>
                              <w:divBdr>
                                <w:top w:val="none" w:sz="0" w:space="0" w:color="auto"/>
                                <w:left w:val="none" w:sz="0" w:space="0" w:color="auto"/>
                                <w:bottom w:val="none" w:sz="0" w:space="0" w:color="auto"/>
                                <w:right w:val="none" w:sz="0" w:space="0" w:color="auto"/>
                              </w:divBdr>
                            </w:div>
                          </w:divsChild>
                        </w:div>
                        <w:div w:id="758523035">
                          <w:marLeft w:val="0"/>
                          <w:marRight w:val="0"/>
                          <w:marTop w:val="0"/>
                          <w:marBottom w:val="0"/>
                          <w:divBdr>
                            <w:top w:val="none" w:sz="0" w:space="0" w:color="auto"/>
                            <w:left w:val="none" w:sz="0" w:space="0" w:color="auto"/>
                            <w:bottom w:val="none" w:sz="0" w:space="0" w:color="auto"/>
                            <w:right w:val="none" w:sz="0" w:space="0" w:color="auto"/>
                          </w:divBdr>
                          <w:divsChild>
                            <w:div w:id="568348922">
                              <w:marLeft w:val="0"/>
                              <w:marRight w:val="0"/>
                              <w:marTop w:val="0"/>
                              <w:marBottom w:val="0"/>
                              <w:divBdr>
                                <w:top w:val="none" w:sz="0" w:space="0" w:color="auto"/>
                                <w:left w:val="none" w:sz="0" w:space="0" w:color="auto"/>
                                <w:bottom w:val="none" w:sz="0" w:space="0" w:color="auto"/>
                                <w:right w:val="none" w:sz="0" w:space="0" w:color="auto"/>
                              </w:divBdr>
                            </w:div>
                          </w:divsChild>
                        </w:div>
                        <w:div w:id="1566839555">
                          <w:marLeft w:val="0"/>
                          <w:marRight w:val="0"/>
                          <w:marTop w:val="0"/>
                          <w:marBottom w:val="0"/>
                          <w:divBdr>
                            <w:top w:val="none" w:sz="0" w:space="0" w:color="auto"/>
                            <w:left w:val="none" w:sz="0" w:space="0" w:color="auto"/>
                            <w:bottom w:val="none" w:sz="0" w:space="0" w:color="auto"/>
                            <w:right w:val="none" w:sz="0" w:space="0" w:color="auto"/>
                          </w:divBdr>
                          <w:divsChild>
                            <w:div w:id="1639874344">
                              <w:marLeft w:val="0"/>
                              <w:marRight w:val="0"/>
                              <w:marTop w:val="0"/>
                              <w:marBottom w:val="0"/>
                              <w:divBdr>
                                <w:top w:val="none" w:sz="0" w:space="0" w:color="auto"/>
                                <w:left w:val="none" w:sz="0" w:space="0" w:color="auto"/>
                                <w:bottom w:val="none" w:sz="0" w:space="0" w:color="auto"/>
                                <w:right w:val="none" w:sz="0" w:space="0" w:color="auto"/>
                              </w:divBdr>
                            </w:div>
                          </w:divsChild>
                        </w:div>
                        <w:div w:id="1583447070">
                          <w:marLeft w:val="0"/>
                          <w:marRight w:val="0"/>
                          <w:marTop w:val="0"/>
                          <w:marBottom w:val="0"/>
                          <w:divBdr>
                            <w:top w:val="none" w:sz="0" w:space="0" w:color="auto"/>
                            <w:left w:val="none" w:sz="0" w:space="0" w:color="auto"/>
                            <w:bottom w:val="none" w:sz="0" w:space="0" w:color="auto"/>
                            <w:right w:val="none" w:sz="0" w:space="0" w:color="auto"/>
                          </w:divBdr>
                          <w:divsChild>
                            <w:div w:id="2013606264">
                              <w:marLeft w:val="0"/>
                              <w:marRight w:val="0"/>
                              <w:marTop w:val="0"/>
                              <w:marBottom w:val="0"/>
                              <w:divBdr>
                                <w:top w:val="none" w:sz="0" w:space="0" w:color="auto"/>
                                <w:left w:val="none" w:sz="0" w:space="0" w:color="auto"/>
                                <w:bottom w:val="none" w:sz="0" w:space="0" w:color="auto"/>
                                <w:right w:val="none" w:sz="0" w:space="0" w:color="auto"/>
                              </w:divBdr>
                            </w:div>
                          </w:divsChild>
                        </w:div>
                        <w:div w:id="1195921922">
                          <w:marLeft w:val="0"/>
                          <w:marRight w:val="0"/>
                          <w:marTop w:val="0"/>
                          <w:marBottom w:val="0"/>
                          <w:divBdr>
                            <w:top w:val="none" w:sz="0" w:space="0" w:color="auto"/>
                            <w:left w:val="none" w:sz="0" w:space="0" w:color="auto"/>
                            <w:bottom w:val="none" w:sz="0" w:space="0" w:color="auto"/>
                            <w:right w:val="none" w:sz="0" w:space="0" w:color="auto"/>
                          </w:divBdr>
                          <w:divsChild>
                            <w:div w:id="1127505541">
                              <w:marLeft w:val="0"/>
                              <w:marRight w:val="0"/>
                              <w:marTop w:val="0"/>
                              <w:marBottom w:val="0"/>
                              <w:divBdr>
                                <w:top w:val="none" w:sz="0" w:space="0" w:color="auto"/>
                                <w:left w:val="none" w:sz="0" w:space="0" w:color="auto"/>
                                <w:bottom w:val="none" w:sz="0" w:space="0" w:color="auto"/>
                                <w:right w:val="none" w:sz="0" w:space="0" w:color="auto"/>
                              </w:divBdr>
                            </w:div>
                          </w:divsChild>
                        </w:div>
                        <w:div w:id="1114639142">
                          <w:marLeft w:val="0"/>
                          <w:marRight w:val="0"/>
                          <w:marTop w:val="0"/>
                          <w:marBottom w:val="0"/>
                          <w:divBdr>
                            <w:top w:val="none" w:sz="0" w:space="0" w:color="auto"/>
                            <w:left w:val="none" w:sz="0" w:space="0" w:color="auto"/>
                            <w:bottom w:val="none" w:sz="0" w:space="0" w:color="auto"/>
                            <w:right w:val="none" w:sz="0" w:space="0" w:color="auto"/>
                          </w:divBdr>
                          <w:divsChild>
                            <w:div w:id="946932081">
                              <w:marLeft w:val="0"/>
                              <w:marRight w:val="0"/>
                              <w:marTop w:val="0"/>
                              <w:marBottom w:val="0"/>
                              <w:divBdr>
                                <w:top w:val="none" w:sz="0" w:space="0" w:color="auto"/>
                                <w:left w:val="none" w:sz="0" w:space="0" w:color="auto"/>
                                <w:bottom w:val="none" w:sz="0" w:space="0" w:color="auto"/>
                                <w:right w:val="none" w:sz="0" w:space="0" w:color="auto"/>
                              </w:divBdr>
                            </w:div>
                          </w:divsChild>
                        </w:div>
                        <w:div w:id="1493714408">
                          <w:marLeft w:val="0"/>
                          <w:marRight w:val="0"/>
                          <w:marTop w:val="0"/>
                          <w:marBottom w:val="0"/>
                          <w:divBdr>
                            <w:top w:val="none" w:sz="0" w:space="0" w:color="auto"/>
                            <w:left w:val="none" w:sz="0" w:space="0" w:color="auto"/>
                            <w:bottom w:val="none" w:sz="0" w:space="0" w:color="auto"/>
                            <w:right w:val="none" w:sz="0" w:space="0" w:color="auto"/>
                          </w:divBdr>
                          <w:divsChild>
                            <w:div w:id="868227026">
                              <w:marLeft w:val="0"/>
                              <w:marRight w:val="0"/>
                              <w:marTop w:val="0"/>
                              <w:marBottom w:val="0"/>
                              <w:divBdr>
                                <w:top w:val="none" w:sz="0" w:space="0" w:color="auto"/>
                                <w:left w:val="none" w:sz="0" w:space="0" w:color="auto"/>
                                <w:bottom w:val="none" w:sz="0" w:space="0" w:color="auto"/>
                                <w:right w:val="none" w:sz="0" w:space="0" w:color="auto"/>
                              </w:divBdr>
                            </w:div>
                          </w:divsChild>
                        </w:div>
                        <w:div w:id="1929195933">
                          <w:marLeft w:val="0"/>
                          <w:marRight w:val="0"/>
                          <w:marTop w:val="0"/>
                          <w:marBottom w:val="0"/>
                          <w:divBdr>
                            <w:top w:val="none" w:sz="0" w:space="0" w:color="auto"/>
                            <w:left w:val="none" w:sz="0" w:space="0" w:color="auto"/>
                            <w:bottom w:val="none" w:sz="0" w:space="0" w:color="auto"/>
                            <w:right w:val="none" w:sz="0" w:space="0" w:color="auto"/>
                          </w:divBdr>
                          <w:divsChild>
                            <w:div w:id="1865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88277">
                  <w:marLeft w:val="0"/>
                  <w:marRight w:val="0"/>
                  <w:marTop w:val="0"/>
                  <w:marBottom w:val="0"/>
                  <w:divBdr>
                    <w:top w:val="none" w:sz="0" w:space="0" w:color="auto"/>
                    <w:left w:val="none" w:sz="0" w:space="0" w:color="auto"/>
                    <w:bottom w:val="none" w:sz="0" w:space="0" w:color="auto"/>
                    <w:right w:val="none" w:sz="0" w:space="0" w:color="auto"/>
                  </w:divBdr>
                  <w:divsChild>
                    <w:div w:id="1347101927">
                      <w:marLeft w:val="0"/>
                      <w:marRight w:val="0"/>
                      <w:marTop w:val="0"/>
                      <w:marBottom w:val="0"/>
                      <w:divBdr>
                        <w:top w:val="none" w:sz="0" w:space="0" w:color="auto"/>
                        <w:left w:val="none" w:sz="0" w:space="0" w:color="auto"/>
                        <w:bottom w:val="none" w:sz="0" w:space="0" w:color="auto"/>
                        <w:right w:val="none" w:sz="0" w:space="0" w:color="auto"/>
                      </w:divBdr>
                    </w:div>
                    <w:div w:id="1603100803">
                      <w:marLeft w:val="0"/>
                      <w:marRight w:val="0"/>
                      <w:marTop w:val="0"/>
                      <w:marBottom w:val="0"/>
                      <w:divBdr>
                        <w:top w:val="none" w:sz="0" w:space="0" w:color="auto"/>
                        <w:left w:val="none" w:sz="0" w:space="0" w:color="auto"/>
                        <w:bottom w:val="none" w:sz="0" w:space="0" w:color="auto"/>
                        <w:right w:val="none" w:sz="0" w:space="0" w:color="auto"/>
                      </w:divBdr>
                      <w:divsChild>
                        <w:div w:id="804739259">
                          <w:marLeft w:val="0"/>
                          <w:marRight w:val="0"/>
                          <w:marTop w:val="0"/>
                          <w:marBottom w:val="0"/>
                          <w:divBdr>
                            <w:top w:val="none" w:sz="0" w:space="0" w:color="auto"/>
                            <w:left w:val="none" w:sz="0" w:space="0" w:color="auto"/>
                            <w:bottom w:val="none" w:sz="0" w:space="0" w:color="auto"/>
                            <w:right w:val="none" w:sz="0" w:space="0" w:color="auto"/>
                          </w:divBdr>
                          <w:divsChild>
                            <w:div w:id="1132551626">
                              <w:marLeft w:val="0"/>
                              <w:marRight w:val="0"/>
                              <w:marTop w:val="0"/>
                              <w:marBottom w:val="0"/>
                              <w:divBdr>
                                <w:top w:val="none" w:sz="0" w:space="0" w:color="auto"/>
                                <w:left w:val="none" w:sz="0" w:space="0" w:color="auto"/>
                                <w:bottom w:val="none" w:sz="0" w:space="0" w:color="auto"/>
                                <w:right w:val="none" w:sz="0" w:space="0" w:color="auto"/>
                              </w:divBdr>
                            </w:div>
                          </w:divsChild>
                        </w:div>
                        <w:div w:id="1672181166">
                          <w:marLeft w:val="0"/>
                          <w:marRight w:val="0"/>
                          <w:marTop w:val="0"/>
                          <w:marBottom w:val="0"/>
                          <w:divBdr>
                            <w:top w:val="none" w:sz="0" w:space="0" w:color="auto"/>
                            <w:left w:val="none" w:sz="0" w:space="0" w:color="auto"/>
                            <w:bottom w:val="none" w:sz="0" w:space="0" w:color="auto"/>
                            <w:right w:val="none" w:sz="0" w:space="0" w:color="auto"/>
                          </w:divBdr>
                          <w:divsChild>
                            <w:div w:id="577641893">
                              <w:marLeft w:val="0"/>
                              <w:marRight w:val="0"/>
                              <w:marTop w:val="0"/>
                              <w:marBottom w:val="0"/>
                              <w:divBdr>
                                <w:top w:val="none" w:sz="0" w:space="0" w:color="auto"/>
                                <w:left w:val="none" w:sz="0" w:space="0" w:color="auto"/>
                                <w:bottom w:val="none" w:sz="0" w:space="0" w:color="auto"/>
                                <w:right w:val="none" w:sz="0" w:space="0" w:color="auto"/>
                              </w:divBdr>
                            </w:div>
                          </w:divsChild>
                        </w:div>
                        <w:div w:id="291643239">
                          <w:marLeft w:val="0"/>
                          <w:marRight w:val="0"/>
                          <w:marTop w:val="0"/>
                          <w:marBottom w:val="0"/>
                          <w:divBdr>
                            <w:top w:val="none" w:sz="0" w:space="0" w:color="auto"/>
                            <w:left w:val="none" w:sz="0" w:space="0" w:color="auto"/>
                            <w:bottom w:val="none" w:sz="0" w:space="0" w:color="auto"/>
                            <w:right w:val="none" w:sz="0" w:space="0" w:color="auto"/>
                          </w:divBdr>
                          <w:divsChild>
                            <w:div w:id="1085372044">
                              <w:marLeft w:val="0"/>
                              <w:marRight w:val="0"/>
                              <w:marTop w:val="0"/>
                              <w:marBottom w:val="0"/>
                              <w:divBdr>
                                <w:top w:val="none" w:sz="0" w:space="0" w:color="auto"/>
                                <w:left w:val="none" w:sz="0" w:space="0" w:color="auto"/>
                                <w:bottom w:val="none" w:sz="0" w:space="0" w:color="auto"/>
                                <w:right w:val="none" w:sz="0" w:space="0" w:color="auto"/>
                              </w:divBdr>
                            </w:div>
                          </w:divsChild>
                        </w:div>
                        <w:div w:id="1887716478">
                          <w:marLeft w:val="0"/>
                          <w:marRight w:val="0"/>
                          <w:marTop w:val="0"/>
                          <w:marBottom w:val="0"/>
                          <w:divBdr>
                            <w:top w:val="none" w:sz="0" w:space="0" w:color="auto"/>
                            <w:left w:val="none" w:sz="0" w:space="0" w:color="auto"/>
                            <w:bottom w:val="none" w:sz="0" w:space="0" w:color="auto"/>
                            <w:right w:val="none" w:sz="0" w:space="0" w:color="auto"/>
                          </w:divBdr>
                          <w:divsChild>
                            <w:div w:id="1180924412">
                              <w:marLeft w:val="0"/>
                              <w:marRight w:val="0"/>
                              <w:marTop w:val="0"/>
                              <w:marBottom w:val="0"/>
                              <w:divBdr>
                                <w:top w:val="none" w:sz="0" w:space="0" w:color="auto"/>
                                <w:left w:val="none" w:sz="0" w:space="0" w:color="auto"/>
                                <w:bottom w:val="none" w:sz="0" w:space="0" w:color="auto"/>
                                <w:right w:val="none" w:sz="0" w:space="0" w:color="auto"/>
                              </w:divBdr>
                            </w:div>
                          </w:divsChild>
                        </w:div>
                        <w:div w:id="706761409">
                          <w:marLeft w:val="0"/>
                          <w:marRight w:val="0"/>
                          <w:marTop w:val="0"/>
                          <w:marBottom w:val="0"/>
                          <w:divBdr>
                            <w:top w:val="none" w:sz="0" w:space="0" w:color="auto"/>
                            <w:left w:val="none" w:sz="0" w:space="0" w:color="auto"/>
                            <w:bottom w:val="none" w:sz="0" w:space="0" w:color="auto"/>
                            <w:right w:val="none" w:sz="0" w:space="0" w:color="auto"/>
                          </w:divBdr>
                          <w:divsChild>
                            <w:div w:id="637683615">
                              <w:marLeft w:val="0"/>
                              <w:marRight w:val="0"/>
                              <w:marTop w:val="0"/>
                              <w:marBottom w:val="0"/>
                              <w:divBdr>
                                <w:top w:val="none" w:sz="0" w:space="0" w:color="auto"/>
                                <w:left w:val="none" w:sz="0" w:space="0" w:color="auto"/>
                                <w:bottom w:val="none" w:sz="0" w:space="0" w:color="auto"/>
                                <w:right w:val="none" w:sz="0" w:space="0" w:color="auto"/>
                              </w:divBdr>
                            </w:div>
                          </w:divsChild>
                        </w:div>
                        <w:div w:id="581263043">
                          <w:marLeft w:val="0"/>
                          <w:marRight w:val="0"/>
                          <w:marTop w:val="0"/>
                          <w:marBottom w:val="0"/>
                          <w:divBdr>
                            <w:top w:val="none" w:sz="0" w:space="0" w:color="auto"/>
                            <w:left w:val="none" w:sz="0" w:space="0" w:color="auto"/>
                            <w:bottom w:val="none" w:sz="0" w:space="0" w:color="auto"/>
                            <w:right w:val="none" w:sz="0" w:space="0" w:color="auto"/>
                          </w:divBdr>
                          <w:divsChild>
                            <w:div w:id="1726486290">
                              <w:marLeft w:val="0"/>
                              <w:marRight w:val="0"/>
                              <w:marTop w:val="0"/>
                              <w:marBottom w:val="0"/>
                              <w:divBdr>
                                <w:top w:val="none" w:sz="0" w:space="0" w:color="auto"/>
                                <w:left w:val="none" w:sz="0" w:space="0" w:color="auto"/>
                                <w:bottom w:val="none" w:sz="0" w:space="0" w:color="auto"/>
                                <w:right w:val="none" w:sz="0" w:space="0" w:color="auto"/>
                              </w:divBdr>
                            </w:div>
                          </w:divsChild>
                        </w:div>
                        <w:div w:id="1452672267">
                          <w:marLeft w:val="0"/>
                          <w:marRight w:val="0"/>
                          <w:marTop w:val="0"/>
                          <w:marBottom w:val="0"/>
                          <w:divBdr>
                            <w:top w:val="none" w:sz="0" w:space="0" w:color="auto"/>
                            <w:left w:val="none" w:sz="0" w:space="0" w:color="auto"/>
                            <w:bottom w:val="none" w:sz="0" w:space="0" w:color="auto"/>
                            <w:right w:val="none" w:sz="0" w:space="0" w:color="auto"/>
                          </w:divBdr>
                          <w:divsChild>
                            <w:div w:id="12386366">
                              <w:marLeft w:val="0"/>
                              <w:marRight w:val="0"/>
                              <w:marTop w:val="0"/>
                              <w:marBottom w:val="0"/>
                              <w:divBdr>
                                <w:top w:val="none" w:sz="0" w:space="0" w:color="auto"/>
                                <w:left w:val="none" w:sz="0" w:space="0" w:color="auto"/>
                                <w:bottom w:val="none" w:sz="0" w:space="0" w:color="auto"/>
                                <w:right w:val="none" w:sz="0" w:space="0" w:color="auto"/>
                              </w:divBdr>
                            </w:div>
                          </w:divsChild>
                        </w:div>
                        <w:div w:id="607546221">
                          <w:marLeft w:val="0"/>
                          <w:marRight w:val="0"/>
                          <w:marTop w:val="0"/>
                          <w:marBottom w:val="0"/>
                          <w:divBdr>
                            <w:top w:val="none" w:sz="0" w:space="0" w:color="auto"/>
                            <w:left w:val="none" w:sz="0" w:space="0" w:color="auto"/>
                            <w:bottom w:val="none" w:sz="0" w:space="0" w:color="auto"/>
                            <w:right w:val="none" w:sz="0" w:space="0" w:color="auto"/>
                          </w:divBdr>
                          <w:divsChild>
                            <w:div w:id="2015717301">
                              <w:marLeft w:val="0"/>
                              <w:marRight w:val="0"/>
                              <w:marTop w:val="0"/>
                              <w:marBottom w:val="0"/>
                              <w:divBdr>
                                <w:top w:val="none" w:sz="0" w:space="0" w:color="auto"/>
                                <w:left w:val="none" w:sz="0" w:space="0" w:color="auto"/>
                                <w:bottom w:val="none" w:sz="0" w:space="0" w:color="auto"/>
                                <w:right w:val="none" w:sz="0" w:space="0" w:color="auto"/>
                              </w:divBdr>
                            </w:div>
                          </w:divsChild>
                        </w:div>
                        <w:div w:id="757101370">
                          <w:marLeft w:val="0"/>
                          <w:marRight w:val="0"/>
                          <w:marTop w:val="0"/>
                          <w:marBottom w:val="0"/>
                          <w:divBdr>
                            <w:top w:val="none" w:sz="0" w:space="0" w:color="auto"/>
                            <w:left w:val="none" w:sz="0" w:space="0" w:color="auto"/>
                            <w:bottom w:val="none" w:sz="0" w:space="0" w:color="auto"/>
                            <w:right w:val="none" w:sz="0" w:space="0" w:color="auto"/>
                          </w:divBdr>
                          <w:divsChild>
                            <w:div w:id="1281650080">
                              <w:marLeft w:val="0"/>
                              <w:marRight w:val="0"/>
                              <w:marTop w:val="0"/>
                              <w:marBottom w:val="0"/>
                              <w:divBdr>
                                <w:top w:val="none" w:sz="0" w:space="0" w:color="auto"/>
                                <w:left w:val="none" w:sz="0" w:space="0" w:color="auto"/>
                                <w:bottom w:val="none" w:sz="0" w:space="0" w:color="auto"/>
                                <w:right w:val="none" w:sz="0" w:space="0" w:color="auto"/>
                              </w:divBdr>
                            </w:div>
                          </w:divsChild>
                        </w:div>
                        <w:div w:id="233591498">
                          <w:marLeft w:val="0"/>
                          <w:marRight w:val="0"/>
                          <w:marTop w:val="0"/>
                          <w:marBottom w:val="0"/>
                          <w:divBdr>
                            <w:top w:val="none" w:sz="0" w:space="0" w:color="auto"/>
                            <w:left w:val="none" w:sz="0" w:space="0" w:color="auto"/>
                            <w:bottom w:val="none" w:sz="0" w:space="0" w:color="auto"/>
                            <w:right w:val="none" w:sz="0" w:space="0" w:color="auto"/>
                          </w:divBdr>
                          <w:divsChild>
                            <w:div w:id="457144609">
                              <w:marLeft w:val="0"/>
                              <w:marRight w:val="0"/>
                              <w:marTop w:val="0"/>
                              <w:marBottom w:val="0"/>
                              <w:divBdr>
                                <w:top w:val="none" w:sz="0" w:space="0" w:color="auto"/>
                                <w:left w:val="none" w:sz="0" w:space="0" w:color="auto"/>
                                <w:bottom w:val="none" w:sz="0" w:space="0" w:color="auto"/>
                                <w:right w:val="none" w:sz="0" w:space="0" w:color="auto"/>
                              </w:divBdr>
                            </w:div>
                          </w:divsChild>
                        </w:div>
                        <w:div w:id="2103522530">
                          <w:marLeft w:val="0"/>
                          <w:marRight w:val="0"/>
                          <w:marTop w:val="0"/>
                          <w:marBottom w:val="0"/>
                          <w:divBdr>
                            <w:top w:val="none" w:sz="0" w:space="0" w:color="auto"/>
                            <w:left w:val="none" w:sz="0" w:space="0" w:color="auto"/>
                            <w:bottom w:val="none" w:sz="0" w:space="0" w:color="auto"/>
                            <w:right w:val="none" w:sz="0" w:space="0" w:color="auto"/>
                          </w:divBdr>
                          <w:divsChild>
                            <w:div w:id="889416214">
                              <w:marLeft w:val="0"/>
                              <w:marRight w:val="0"/>
                              <w:marTop w:val="0"/>
                              <w:marBottom w:val="0"/>
                              <w:divBdr>
                                <w:top w:val="none" w:sz="0" w:space="0" w:color="auto"/>
                                <w:left w:val="none" w:sz="0" w:space="0" w:color="auto"/>
                                <w:bottom w:val="none" w:sz="0" w:space="0" w:color="auto"/>
                                <w:right w:val="none" w:sz="0" w:space="0" w:color="auto"/>
                              </w:divBdr>
                            </w:div>
                          </w:divsChild>
                        </w:div>
                        <w:div w:id="1235966537">
                          <w:marLeft w:val="0"/>
                          <w:marRight w:val="0"/>
                          <w:marTop w:val="0"/>
                          <w:marBottom w:val="0"/>
                          <w:divBdr>
                            <w:top w:val="none" w:sz="0" w:space="0" w:color="auto"/>
                            <w:left w:val="none" w:sz="0" w:space="0" w:color="auto"/>
                            <w:bottom w:val="none" w:sz="0" w:space="0" w:color="auto"/>
                            <w:right w:val="none" w:sz="0" w:space="0" w:color="auto"/>
                          </w:divBdr>
                          <w:divsChild>
                            <w:div w:id="1675305438">
                              <w:marLeft w:val="0"/>
                              <w:marRight w:val="0"/>
                              <w:marTop w:val="0"/>
                              <w:marBottom w:val="0"/>
                              <w:divBdr>
                                <w:top w:val="none" w:sz="0" w:space="0" w:color="auto"/>
                                <w:left w:val="none" w:sz="0" w:space="0" w:color="auto"/>
                                <w:bottom w:val="none" w:sz="0" w:space="0" w:color="auto"/>
                                <w:right w:val="none" w:sz="0" w:space="0" w:color="auto"/>
                              </w:divBdr>
                            </w:div>
                          </w:divsChild>
                        </w:div>
                        <w:div w:id="1631396562">
                          <w:marLeft w:val="0"/>
                          <w:marRight w:val="0"/>
                          <w:marTop w:val="0"/>
                          <w:marBottom w:val="0"/>
                          <w:divBdr>
                            <w:top w:val="none" w:sz="0" w:space="0" w:color="auto"/>
                            <w:left w:val="none" w:sz="0" w:space="0" w:color="auto"/>
                            <w:bottom w:val="none" w:sz="0" w:space="0" w:color="auto"/>
                            <w:right w:val="none" w:sz="0" w:space="0" w:color="auto"/>
                          </w:divBdr>
                          <w:divsChild>
                            <w:div w:id="863860450">
                              <w:marLeft w:val="0"/>
                              <w:marRight w:val="0"/>
                              <w:marTop w:val="0"/>
                              <w:marBottom w:val="0"/>
                              <w:divBdr>
                                <w:top w:val="none" w:sz="0" w:space="0" w:color="auto"/>
                                <w:left w:val="none" w:sz="0" w:space="0" w:color="auto"/>
                                <w:bottom w:val="none" w:sz="0" w:space="0" w:color="auto"/>
                                <w:right w:val="none" w:sz="0" w:space="0" w:color="auto"/>
                              </w:divBdr>
                            </w:div>
                          </w:divsChild>
                        </w:div>
                        <w:div w:id="670329401">
                          <w:marLeft w:val="0"/>
                          <w:marRight w:val="0"/>
                          <w:marTop w:val="0"/>
                          <w:marBottom w:val="0"/>
                          <w:divBdr>
                            <w:top w:val="none" w:sz="0" w:space="0" w:color="auto"/>
                            <w:left w:val="none" w:sz="0" w:space="0" w:color="auto"/>
                            <w:bottom w:val="none" w:sz="0" w:space="0" w:color="auto"/>
                            <w:right w:val="none" w:sz="0" w:space="0" w:color="auto"/>
                          </w:divBdr>
                          <w:divsChild>
                            <w:div w:id="1902708821">
                              <w:marLeft w:val="0"/>
                              <w:marRight w:val="0"/>
                              <w:marTop w:val="0"/>
                              <w:marBottom w:val="0"/>
                              <w:divBdr>
                                <w:top w:val="none" w:sz="0" w:space="0" w:color="auto"/>
                                <w:left w:val="none" w:sz="0" w:space="0" w:color="auto"/>
                                <w:bottom w:val="none" w:sz="0" w:space="0" w:color="auto"/>
                                <w:right w:val="none" w:sz="0" w:space="0" w:color="auto"/>
                              </w:divBdr>
                            </w:div>
                          </w:divsChild>
                        </w:div>
                        <w:div w:id="1707018895">
                          <w:marLeft w:val="0"/>
                          <w:marRight w:val="0"/>
                          <w:marTop w:val="0"/>
                          <w:marBottom w:val="0"/>
                          <w:divBdr>
                            <w:top w:val="none" w:sz="0" w:space="0" w:color="auto"/>
                            <w:left w:val="none" w:sz="0" w:space="0" w:color="auto"/>
                            <w:bottom w:val="none" w:sz="0" w:space="0" w:color="auto"/>
                            <w:right w:val="none" w:sz="0" w:space="0" w:color="auto"/>
                          </w:divBdr>
                          <w:divsChild>
                            <w:div w:id="920142091">
                              <w:marLeft w:val="0"/>
                              <w:marRight w:val="0"/>
                              <w:marTop w:val="0"/>
                              <w:marBottom w:val="0"/>
                              <w:divBdr>
                                <w:top w:val="none" w:sz="0" w:space="0" w:color="auto"/>
                                <w:left w:val="none" w:sz="0" w:space="0" w:color="auto"/>
                                <w:bottom w:val="none" w:sz="0" w:space="0" w:color="auto"/>
                                <w:right w:val="none" w:sz="0" w:space="0" w:color="auto"/>
                              </w:divBdr>
                            </w:div>
                          </w:divsChild>
                        </w:div>
                        <w:div w:id="49379466">
                          <w:marLeft w:val="0"/>
                          <w:marRight w:val="0"/>
                          <w:marTop w:val="0"/>
                          <w:marBottom w:val="0"/>
                          <w:divBdr>
                            <w:top w:val="none" w:sz="0" w:space="0" w:color="auto"/>
                            <w:left w:val="none" w:sz="0" w:space="0" w:color="auto"/>
                            <w:bottom w:val="none" w:sz="0" w:space="0" w:color="auto"/>
                            <w:right w:val="none" w:sz="0" w:space="0" w:color="auto"/>
                          </w:divBdr>
                          <w:divsChild>
                            <w:div w:id="255480227">
                              <w:marLeft w:val="0"/>
                              <w:marRight w:val="0"/>
                              <w:marTop w:val="0"/>
                              <w:marBottom w:val="0"/>
                              <w:divBdr>
                                <w:top w:val="none" w:sz="0" w:space="0" w:color="auto"/>
                                <w:left w:val="none" w:sz="0" w:space="0" w:color="auto"/>
                                <w:bottom w:val="none" w:sz="0" w:space="0" w:color="auto"/>
                                <w:right w:val="none" w:sz="0" w:space="0" w:color="auto"/>
                              </w:divBdr>
                            </w:div>
                          </w:divsChild>
                        </w:div>
                        <w:div w:id="1759524439">
                          <w:marLeft w:val="0"/>
                          <w:marRight w:val="0"/>
                          <w:marTop w:val="0"/>
                          <w:marBottom w:val="0"/>
                          <w:divBdr>
                            <w:top w:val="none" w:sz="0" w:space="0" w:color="auto"/>
                            <w:left w:val="none" w:sz="0" w:space="0" w:color="auto"/>
                            <w:bottom w:val="none" w:sz="0" w:space="0" w:color="auto"/>
                            <w:right w:val="none" w:sz="0" w:space="0" w:color="auto"/>
                          </w:divBdr>
                          <w:divsChild>
                            <w:div w:id="1718042227">
                              <w:marLeft w:val="0"/>
                              <w:marRight w:val="0"/>
                              <w:marTop w:val="0"/>
                              <w:marBottom w:val="0"/>
                              <w:divBdr>
                                <w:top w:val="none" w:sz="0" w:space="0" w:color="auto"/>
                                <w:left w:val="none" w:sz="0" w:space="0" w:color="auto"/>
                                <w:bottom w:val="none" w:sz="0" w:space="0" w:color="auto"/>
                                <w:right w:val="none" w:sz="0" w:space="0" w:color="auto"/>
                              </w:divBdr>
                            </w:div>
                          </w:divsChild>
                        </w:div>
                        <w:div w:id="577136776">
                          <w:marLeft w:val="0"/>
                          <w:marRight w:val="0"/>
                          <w:marTop w:val="0"/>
                          <w:marBottom w:val="0"/>
                          <w:divBdr>
                            <w:top w:val="none" w:sz="0" w:space="0" w:color="auto"/>
                            <w:left w:val="none" w:sz="0" w:space="0" w:color="auto"/>
                            <w:bottom w:val="none" w:sz="0" w:space="0" w:color="auto"/>
                            <w:right w:val="none" w:sz="0" w:space="0" w:color="auto"/>
                          </w:divBdr>
                          <w:divsChild>
                            <w:div w:id="991369599">
                              <w:marLeft w:val="0"/>
                              <w:marRight w:val="0"/>
                              <w:marTop w:val="0"/>
                              <w:marBottom w:val="0"/>
                              <w:divBdr>
                                <w:top w:val="none" w:sz="0" w:space="0" w:color="auto"/>
                                <w:left w:val="none" w:sz="0" w:space="0" w:color="auto"/>
                                <w:bottom w:val="none" w:sz="0" w:space="0" w:color="auto"/>
                                <w:right w:val="none" w:sz="0" w:space="0" w:color="auto"/>
                              </w:divBdr>
                            </w:div>
                          </w:divsChild>
                        </w:div>
                        <w:div w:id="2119137365">
                          <w:marLeft w:val="0"/>
                          <w:marRight w:val="0"/>
                          <w:marTop w:val="0"/>
                          <w:marBottom w:val="0"/>
                          <w:divBdr>
                            <w:top w:val="none" w:sz="0" w:space="0" w:color="auto"/>
                            <w:left w:val="none" w:sz="0" w:space="0" w:color="auto"/>
                            <w:bottom w:val="none" w:sz="0" w:space="0" w:color="auto"/>
                            <w:right w:val="none" w:sz="0" w:space="0" w:color="auto"/>
                          </w:divBdr>
                          <w:divsChild>
                            <w:div w:id="1104039524">
                              <w:marLeft w:val="0"/>
                              <w:marRight w:val="0"/>
                              <w:marTop w:val="0"/>
                              <w:marBottom w:val="0"/>
                              <w:divBdr>
                                <w:top w:val="none" w:sz="0" w:space="0" w:color="auto"/>
                                <w:left w:val="none" w:sz="0" w:space="0" w:color="auto"/>
                                <w:bottom w:val="none" w:sz="0" w:space="0" w:color="auto"/>
                                <w:right w:val="none" w:sz="0" w:space="0" w:color="auto"/>
                              </w:divBdr>
                            </w:div>
                          </w:divsChild>
                        </w:div>
                        <w:div w:id="1782533254">
                          <w:marLeft w:val="0"/>
                          <w:marRight w:val="0"/>
                          <w:marTop w:val="0"/>
                          <w:marBottom w:val="0"/>
                          <w:divBdr>
                            <w:top w:val="none" w:sz="0" w:space="0" w:color="auto"/>
                            <w:left w:val="none" w:sz="0" w:space="0" w:color="auto"/>
                            <w:bottom w:val="none" w:sz="0" w:space="0" w:color="auto"/>
                            <w:right w:val="none" w:sz="0" w:space="0" w:color="auto"/>
                          </w:divBdr>
                          <w:divsChild>
                            <w:div w:id="2115009157">
                              <w:marLeft w:val="0"/>
                              <w:marRight w:val="0"/>
                              <w:marTop w:val="0"/>
                              <w:marBottom w:val="0"/>
                              <w:divBdr>
                                <w:top w:val="none" w:sz="0" w:space="0" w:color="auto"/>
                                <w:left w:val="none" w:sz="0" w:space="0" w:color="auto"/>
                                <w:bottom w:val="none" w:sz="0" w:space="0" w:color="auto"/>
                                <w:right w:val="none" w:sz="0" w:space="0" w:color="auto"/>
                              </w:divBdr>
                            </w:div>
                          </w:divsChild>
                        </w:div>
                        <w:div w:id="293105444">
                          <w:marLeft w:val="0"/>
                          <w:marRight w:val="0"/>
                          <w:marTop w:val="0"/>
                          <w:marBottom w:val="0"/>
                          <w:divBdr>
                            <w:top w:val="none" w:sz="0" w:space="0" w:color="auto"/>
                            <w:left w:val="none" w:sz="0" w:space="0" w:color="auto"/>
                            <w:bottom w:val="none" w:sz="0" w:space="0" w:color="auto"/>
                            <w:right w:val="none" w:sz="0" w:space="0" w:color="auto"/>
                          </w:divBdr>
                          <w:divsChild>
                            <w:div w:id="1419256418">
                              <w:marLeft w:val="0"/>
                              <w:marRight w:val="0"/>
                              <w:marTop w:val="0"/>
                              <w:marBottom w:val="0"/>
                              <w:divBdr>
                                <w:top w:val="none" w:sz="0" w:space="0" w:color="auto"/>
                                <w:left w:val="none" w:sz="0" w:space="0" w:color="auto"/>
                                <w:bottom w:val="none" w:sz="0" w:space="0" w:color="auto"/>
                                <w:right w:val="none" w:sz="0" w:space="0" w:color="auto"/>
                              </w:divBdr>
                            </w:div>
                          </w:divsChild>
                        </w:div>
                        <w:div w:id="1623463795">
                          <w:marLeft w:val="0"/>
                          <w:marRight w:val="0"/>
                          <w:marTop w:val="0"/>
                          <w:marBottom w:val="0"/>
                          <w:divBdr>
                            <w:top w:val="none" w:sz="0" w:space="0" w:color="auto"/>
                            <w:left w:val="none" w:sz="0" w:space="0" w:color="auto"/>
                            <w:bottom w:val="none" w:sz="0" w:space="0" w:color="auto"/>
                            <w:right w:val="none" w:sz="0" w:space="0" w:color="auto"/>
                          </w:divBdr>
                          <w:divsChild>
                            <w:div w:id="1809009238">
                              <w:marLeft w:val="0"/>
                              <w:marRight w:val="0"/>
                              <w:marTop w:val="0"/>
                              <w:marBottom w:val="0"/>
                              <w:divBdr>
                                <w:top w:val="none" w:sz="0" w:space="0" w:color="auto"/>
                                <w:left w:val="none" w:sz="0" w:space="0" w:color="auto"/>
                                <w:bottom w:val="none" w:sz="0" w:space="0" w:color="auto"/>
                                <w:right w:val="none" w:sz="0" w:space="0" w:color="auto"/>
                              </w:divBdr>
                            </w:div>
                          </w:divsChild>
                        </w:div>
                        <w:div w:id="1419592151">
                          <w:marLeft w:val="0"/>
                          <w:marRight w:val="0"/>
                          <w:marTop w:val="0"/>
                          <w:marBottom w:val="0"/>
                          <w:divBdr>
                            <w:top w:val="none" w:sz="0" w:space="0" w:color="auto"/>
                            <w:left w:val="none" w:sz="0" w:space="0" w:color="auto"/>
                            <w:bottom w:val="none" w:sz="0" w:space="0" w:color="auto"/>
                            <w:right w:val="none" w:sz="0" w:space="0" w:color="auto"/>
                          </w:divBdr>
                          <w:divsChild>
                            <w:div w:id="845094689">
                              <w:marLeft w:val="0"/>
                              <w:marRight w:val="0"/>
                              <w:marTop w:val="0"/>
                              <w:marBottom w:val="0"/>
                              <w:divBdr>
                                <w:top w:val="none" w:sz="0" w:space="0" w:color="auto"/>
                                <w:left w:val="none" w:sz="0" w:space="0" w:color="auto"/>
                                <w:bottom w:val="none" w:sz="0" w:space="0" w:color="auto"/>
                                <w:right w:val="none" w:sz="0" w:space="0" w:color="auto"/>
                              </w:divBdr>
                            </w:div>
                          </w:divsChild>
                        </w:div>
                        <w:div w:id="512112938">
                          <w:marLeft w:val="0"/>
                          <w:marRight w:val="0"/>
                          <w:marTop w:val="0"/>
                          <w:marBottom w:val="0"/>
                          <w:divBdr>
                            <w:top w:val="none" w:sz="0" w:space="0" w:color="auto"/>
                            <w:left w:val="none" w:sz="0" w:space="0" w:color="auto"/>
                            <w:bottom w:val="none" w:sz="0" w:space="0" w:color="auto"/>
                            <w:right w:val="none" w:sz="0" w:space="0" w:color="auto"/>
                          </w:divBdr>
                          <w:divsChild>
                            <w:div w:id="1703819952">
                              <w:marLeft w:val="0"/>
                              <w:marRight w:val="0"/>
                              <w:marTop w:val="0"/>
                              <w:marBottom w:val="0"/>
                              <w:divBdr>
                                <w:top w:val="none" w:sz="0" w:space="0" w:color="auto"/>
                                <w:left w:val="none" w:sz="0" w:space="0" w:color="auto"/>
                                <w:bottom w:val="none" w:sz="0" w:space="0" w:color="auto"/>
                                <w:right w:val="none" w:sz="0" w:space="0" w:color="auto"/>
                              </w:divBdr>
                            </w:div>
                          </w:divsChild>
                        </w:div>
                        <w:div w:id="1757167554">
                          <w:marLeft w:val="0"/>
                          <w:marRight w:val="0"/>
                          <w:marTop w:val="0"/>
                          <w:marBottom w:val="0"/>
                          <w:divBdr>
                            <w:top w:val="none" w:sz="0" w:space="0" w:color="auto"/>
                            <w:left w:val="none" w:sz="0" w:space="0" w:color="auto"/>
                            <w:bottom w:val="none" w:sz="0" w:space="0" w:color="auto"/>
                            <w:right w:val="none" w:sz="0" w:space="0" w:color="auto"/>
                          </w:divBdr>
                          <w:divsChild>
                            <w:div w:id="474685124">
                              <w:marLeft w:val="0"/>
                              <w:marRight w:val="0"/>
                              <w:marTop w:val="0"/>
                              <w:marBottom w:val="0"/>
                              <w:divBdr>
                                <w:top w:val="none" w:sz="0" w:space="0" w:color="auto"/>
                                <w:left w:val="none" w:sz="0" w:space="0" w:color="auto"/>
                                <w:bottom w:val="none" w:sz="0" w:space="0" w:color="auto"/>
                                <w:right w:val="none" w:sz="0" w:space="0" w:color="auto"/>
                              </w:divBdr>
                            </w:div>
                          </w:divsChild>
                        </w:div>
                        <w:div w:id="1532458161">
                          <w:marLeft w:val="0"/>
                          <w:marRight w:val="0"/>
                          <w:marTop w:val="0"/>
                          <w:marBottom w:val="0"/>
                          <w:divBdr>
                            <w:top w:val="none" w:sz="0" w:space="0" w:color="auto"/>
                            <w:left w:val="none" w:sz="0" w:space="0" w:color="auto"/>
                            <w:bottom w:val="none" w:sz="0" w:space="0" w:color="auto"/>
                            <w:right w:val="none" w:sz="0" w:space="0" w:color="auto"/>
                          </w:divBdr>
                          <w:divsChild>
                            <w:div w:id="147944605">
                              <w:marLeft w:val="0"/>
                              <w:marRight w:val="0"/>
                              <w:marTop w:val="0"/>
                              <w:marBottom w:val="0"/>
                              <w:divBdr>
                                <w:top w:val="none" w:sz="0" w:space="0" w:color="auto"/>
                                <w:left w:val="none" w:sz="0" w:space="0" w:color="auto"/>
                                <w:bottom w:val="none" w:sz="0" w:space="0" w:color="auto"/>
                                <w:right w:val="none" w:sz="0" w:space="0" w:color="auto"/>
                              </w:divBdr>
                            </w:div>
                          </w:divsChild>
                        </w:div>
                        <w:div w:id="1863321621">
                          <w:marLeft w:val="0"/>
                          <w:marRight w:val="0"/>
                          <w:marTop w:val="0"/>
                          <w:marBottom w:val="0"/>
                          <w:divBdr>
                            <w:top w:val="none" w:sz="0" w:space="0" w:color="auto"/>
                            <w:left w:val="none" w:sz="0" w:space="0" w:color="auto"/>
                            <w:bottom w:val="none" w:sz="0" w:space="0" w:color="auto"/>
                            <w:right w:val="none" w:sz="0" w:space="0" w:color="auto"/>
                          </w:divBdr>
                          <w:divsChild>
                            <w:div w:id="1515264425">
                              <w:marLeft w:val="0"/>
                              <w:marRight w:val="0"/>
                              <w:marTop w:val="0"/>
                              <w:marBottom w:val="0"/>
                              <w:divBdr>
                                <w:top w:val="none" w:sz="0" w:space="0" w:color="auto"/>
                                <w:left w:val="none" w:sz="0" w:space="0" w:color="auto"/>
                                <w:bottom w:val="none" w:sz="0" w:space="0" w:color="auto"/>
                                <w:right w:val="none" w:sz="0" w:space="0" w:color="auto"/>
                              </w:divBdr>
                            </w:div>
                          </w:divsChild>
                        </w:div>
                        <w:div w:id="945698898">
                          <w:marLeft w:val="0"/>
                          <w:marRight w:val="0"/>
                          <w:marTop w:val="0"/>
                          <w:marBottom w:val="0"/>
                          <w:divBdr>
                            <w:top w:val="none" w:sz="0" w:space="0" w:color="auto"/>
                            <w:left w:val="none" w:sz="0" w:space="0" w:color="auto"/>
                            <w:bottom w:val="none" w:sz="0" w:space="0" w:color="auto"/>
                            <w:right w:val="none" w:sz="0" w:space="0" w:color="auto"/>
                          </w:divBdr>
                          <w:divsChild>
                            <w:div w:id="123934977">
                              <w:marLeft w:val="0"/>
                              <w:marRight w:val="0"/>
                              <w:marTop w:val="0"/>
                              <w:marBottom w:val="0"/>
                              <w:divBdr>
                                <w:top w:val="none" w:sz="0" w:space="0" w:color="auto"/>
                                <w:left w:val="none" w:sz="0" w:space="0" w:color="auto"/>
                                <w:bottom w:val="none" w:sz="0" w:space="0" w:color="auto"/>
                                <w:right w:val="none" w:sz="0" w:space="0" w:color="auto"/>
                              </w:divBdr>
                            </w:div>
                          </w:divsChild>
                        </w:div>
                        <w:div w:id="930164104">
                          <w:marLeft w:val="0"/>
                          <w:marRight w:val="0"/>
                          <w:marTop w:val="0"/>
                          <w:marBottom w:val="0"/>
                          <w:divBdr>
                            <w:top w:val="none" w:sz="0" w:space="0" w:color="auto"/>
                            <w:left w:val="none" w:sz="0" w:space="0" w:color="auto"/>
                            <w:bottom w:val="none" w:sz="0" w:space="0" w:color="auto"/>
                            <w:right w:val="none" w:sz="0" w:space="0" w:color="auto"/>
                          </w:divBdr>
                          <w:divsChild>
                            <w:div w:id="923415817">
                              <w:marLeft w:val="0"/>
                              <w:marRight w:val="0"/>
                              <w:marTop w:val="0"/>
                              <w:marBottom w:val="0"/>
                              <w:divBdr>
                                <w:top w:val="none" w:sz="0" w:space="0" w:color="auto"/>
                                <w:left w:val="none" w:sz="0" w:space="0" w:color="auto"/>
                                <w:bottom w:val="none" w:sz="0" w:space="0" w:color="auto"/>
                                <w:right w:val="none" w:sz="0" w:space="0" w:color="auto"/>
                              </w:divBdr>
                            </w:div>
                          </w:divsChild>
                        </w:div>
                        <w:div w:id="149561307">
                          <w:marLeft w:val="0"/>
                          <w:marRight w:val="0"/>
                          <w:marTop w:val="0"/>
                          <w:marBottom w:val="0"/>
                          <w:divBdr>
                            <w:top w:val="none" w:sz="0" w:space="0" w:color="auto"/>
                            <w:left w:val="none" w:sz="0" w:space="0" w:color="auto"/>
                            <w:bottom w:val="none" w:sz="0" w:space="0" w:color="auto"/>
                            <w:right w:val="none" w:sz="0" w:space="0" w:color="auto"/>
                          </w:divBdr>
                          <w:divsChild>
                            <w:div w:id="1484160362">
                              <w:marLeft w:val="0"/>
                              <w:marRight w:val="0"/>
                              <w:marTop w:val="0"/>
                              <w:marBottom w:val="0"/>
                              <w:divBdr>
                                <w:top w:val="none" w:sz="0" w:space="0" w:color="auto"/>
                                <w:left w:val="none" w:sz="0" w:space="0" w:color="auto"/>
                                <w:bottom w:val="none" w:sz="0" w:space="0" w:color="auto"/>
                                <w:right w:val="none" w:sz="0" w:space="0" w:color="auto"/>
                              </w:divBdr>
                            </w:div>
                          </w:divsChild>
                        </w:div>
                        <w:div w:id="143086157">
                          <w:marLeft w:val="0"/>
                          <w:marRight w:val="0"/>
                          <w:marTop w:val="0"/>
                          <w:marBottom w:val="0"/>
                          <w:divBdr>
                            <w:top w:val="none" w:sz="0" w:space="0" w:color="auto"/>
                            <w:left w:val="none" w:sz="0" w:space="0" w:color="auto"/>
                            <w:bottom w:val="none" w:sz="0" w:space="0" w:color="auto"/>
                            <w:right w:val="none" w:sz="0" w:space="0" w:color="auto"/>
                          </w:divBdr>
                          <w:divsChild>
                            <w:div w:id="768889708">
                              <w:marLeft w:val="0"/>
                              <w:marRight w:val="0"/>
                              <w:marTop w:val="0"/>
                              <w:marBottom w:val="0"/>
                              <w:divBdr>
                                <w:top w:val="none" w:sz="0" w:space="0" w:color="auto"/>
                                <w:left w:val="none" w:sz="0" w:space="0" w:color="auto"/>
                                <w:bottom w:val="none" w:sz="0" w:space="0" w:color="auto"/>
                                <w:right w:val="none" w:sz="0" w:space="0" w:color="auto"/>
                              </w:divBdr>
                            </w:div>
                          </w:divsChild>
                        </w:div>
                        <w:div w:id="1541356093">
                          <w:marLeft w:val="0"/>
                          <w:marRight w:val="0"/>
                          <w:marTop w:val="0"/>
                          <w:marBottom w:val="0"/>
                          <w:divBdr>
                            <w:top w:val="none" w:sz="0" w:space="0" w:color="auto"/>
                            <w:left w:val="none" w:sz="0" w:space="0" w:color="auto"/>
                            <w:bottom w:val="none" w:sz="0" w:space="0" w:color="auto"/>
                            <w:right w:val="none" w:sz="0" w:space="0" w:color="auto"/>
                          </w:divBdr>
                          <w:divsChild>
                            <w:div w:id="1802531016">
                              <w:marLeft w:val="0"/>
                              <w:marRight w:val="0"/>
                              <w:marTop w:val="0"/>
                              <w:marBottom w:val="0"/>
                              <w:divBdr>
                                <w:top w:val="none" w:sz="0" w:space="0" w:color="auto"/>
                                <w:left w:val="none" w:sz="0" w:space="0" w:color="auto"/>
                                <w:bottom w:val="none" w:sz="0" w:space="0" w:color="auto"/>
                                <w:right w:val="none" w:sz="0" w:space="0" w:color="auto"/>
                              </w:divBdr>
                            </w:div>
                          </w:divsChild>
                        </w:div>
                        <w:div w:id="926305518">
                          <w:marLeft w:val="0"/>
                          <w:marRight w:val="0"/>
                          <w:marTop w:val="0"/>
                          <w:marBottom w:val="0"/>
                          <w:divBdr>
                            <w:top w:val="none" w:sz="0" w:space="0" w:color="auto"/>
                            <w:left w:val="none" w:sz="0" w:space="0" w:color="auto"/>
                            <w:bottom w:val="none" w:sz="0" w:space="0" w:color="auto"/>
                            <w:right w:val="none" w:sz="0" w:space="0" w:color="auto"/>
                          </w:divBdr>
                          <w:divsChild>
                            <w:div w:id="1480607493">
                              <w:marLeft w:val="0"/>
                              <w:marRight w:val="0"/>
                              <w:marTop w:val="0"/>
                              <w:marBottom w:val="0"/>
                              <w:divBdr>
                                <w:top w:val="none" w:sz="0" w:space="0" w:color="auto"/>
                                <w:left w:val="none" w:sz="0" w:space="0" w:color="auto"/>
                                <w:bottom w:val="none" w:sz="0" w:space="0" w:color="auto"/>
                                <w:right w:val="none" w:sz="0" w:space="0" w:color="auto"/>
                              </w:divBdr>
                            </w:div>
                          </w:divsChild>
                        </w:div>
                        <w:div w:id="7023854">
                          <w:marLeft w:val="0"/>
                          <w:marRight w:val="0"/>
                          <w:marTop w:val="0"/>
                          <w:marBottom w:val="0"/>
                          <w:divBdr>
                            <w:top w:val="none" w:sz="0" w:space="0" w:color="auto"/>
                            <w:left w:val="none" w:sz="0" w:space="0" w:color="auto"/>
                            <w:bottom w:val="none" w:sz="0" w:space="0" w:color="auto"/>
                            <w:right w:val="none" w:sz="0" w:space="0" w:color="auto"/>
                          </w:divBdr>
                          <w:divsChild>
                            <w:div w:id="1579435943">
                              <w:marLeft w:val="0"/>
                              <w:marRight w:val="0"/>
                              <w:marTop w:val="0"/>
                              <w:marBottom w:val="0"/>
                              <w:divBdr>
                                <w:top w:val="none" w:sz="0" w:space="0" w:color="auto"/>
                                <w:left w:val="none" w:sz="0" w:space="0" w:color="auto"/>
                                <w:bottom w:val="none" w:sz="0" w:space="0" w:color="auto"/>
                                <w:right w:val="none" w:sz="0" w:space="0" w:color="auto"/>
                              </w:divBdr>
                            </w:div>
                          </w:divsChild>
                        </w:div>
                        <w:div w:id="746732661">
                          <w:marLeft w:val="0"/>
                          <w:marRight w:val="0"/>
                          <w:marTop w:val="0"/>
                          <w:marBottom w:val="0"/>
                          <w:divBdr>
                            <w:top w:val="none" w:sz="0" w:space="0" w:color="auto"/>
                            <w:left w:val="none" w:sz="0" w:space="0" w:color="auto"/>
                            <w:bottom w:val="none" w:sz="0" w:space="0" w:color="auto"/>
                            <w:right w:val="none" w:sz="0" w:space="0" w:color="auto"/>
                          </w:divBdr>
                          <w:divsChild>
                            <w:div w:id="866257204">
                              <w:marLeft w:val="0"/>
                              <w:marRight w:val="0"/>
                              <w:marTop w:val="0"/>
                              <w:marBottom w:val="0"/>
                              <w:divBdr>
                                <w:top w:val="none" w:sz="0" w:space="0" w:color="auto"/>
                                <w:left w:val="none" w:sz="0" w:space="0" w:color="auto"/>
                                <w:bottom w:val="none" w:sz="0" w:space="0" w:color="auto"/>
                                <w:right w:val="none" w:sz="0" w:space="0" w:color="auto"/>
                              </w:divBdr>
                            </w:div>
                          </w:divsChild>
                        </w:div>
                        <w:div w:id="2146310909">
                          <w:marLeft w:val="0"/>
                          <w:marRight w:val="0"/>
                          <w:marTop w:val="0"/>
                          <w:marBottom w:val="0"/>
                          <w:divBdr>
                            <w:top w:val="none" w:sz="0" w:space="0" w:color="auto"/>
                            <w:left w:val="none" w:sz="0" w:space="0" w:color="auto"/>
                            <w:bottom w:val="none" w:sz="0" w:space="0" w:color="auto"/>
                            <w:right w:val="none" w:sz="0" w:space="0" w:color="auto"/>
                          </w:divBdr>
                          <w:divsChild>
                            <w:div w:id="1728996009">
                              <w:marLeft w:val="0"/>
                              <w:marRight w:val="0"/>
                              <w:marTop w:val="0"/>
                              <w:marBottom w:val="0"/>
                              <w:divBdr>
                                <w:top w:val="none" w:sz="0" w:space="0" w:color="auto"/>
                                <w:left w:val="none" w:sz="0" w:space="0" w:color="auto"/>
                                <w:bottom w:val="none" w:sz="0" w:space="0" w:color="auto"/>
                                <w:right w:val="none" w:sz="0" w:space="0" w:color="auto"/>
                              </w:divBdr>
                            </w:div>
                          </w:divsChild>
                        </w:div>
                        <w:div w:id="2089303560">
                          <w:marLeft w:val="0"/>
                          <w:marRight w:val="0"/>
                          <w:marTop w:val="0"/>
                          <w:marBottom w:val="0"/>
                          <w:divBdr>
                            <w:top w:val="none" w:sz="0" w:space="0" w:color="auto"/>
                            <w:left w:val="none" w:sz="0" w:space="0" w:color="auto"/>
                            <w:bottom w:val="none" w:sz="0" w:space="0" w:color="auto"/>
                            <w:right w:val="none" w:sz="0" w:space="0" w:color="auto"/>
                          </w:divBdr>
                          <w:divsChild>
                            <w:div w:id="2003242655">
                              <w:marLeft w:val="0"/>
                              <w:marRight w:val="0"/>
                              <w:marTop w:val="0"/>
                              <w:marBottom w:val="0"/>
                              <w:divBdr>
                                <w:top w:val="none" w:sz="0" w:space="0" w:color="auto"/>
                                <w:left w:val="none" w:sz="0" w:space="0" w:color="auto"/>
                                <w:bottom w:val="none" w:sz="0" w:space="0" w:color="auto"/>
                                <w:right w:val="none" w:sz="0" w:space="0" w:color="auto"/>
                              </w:divBdr>
                            </w:div>
                          </w:divsChild>
                        </w:div>
                        <w:div w:id="819689129">
                          <w:marLeft w:val="0"/>
                          <w:marRight w:val="0"/>
                          <w:marTop w:val="0"/>
                          <w:marBottom w:val="0"/>
                          <w:divBdr>
                            <w:top w:val="none" w:sz="0" w:space="0" w:color="auto"/>
                            <w:left w:val="none" w:sz="0" w:space="0" w:color="auto"/>
                            <w:bottom w:val="none" w:sz="0" w:space="0" w:color="auto"/>
                            <w:right w:val="none" w:sz="0" w:space="0" w:color="auto"/>
                          </w:divBdr>
                          <w:divsChild>
                            <w:div w:id="1609661386">
                              <w:marLeft w:val="0"/>
                              <w:marRight w:val="0"/>
                              <w:marTop w:val="0"/>
                              <w:marBottom w:val="0"/>
                              <w:divBdr>
                                <w:top w:val="none" w:sz="0" w:space="0" w:color="auto"/>
                                <w:left w:val="none" w:sz="0" w:space="0" w:color="auto"/>
                                <w:bottom w:val="none" w:sz="0" w:space="0" w:color="auto"/>
                                <w:right w:val="none" w:sz="0" w:space="0" w:color="auto"/>
                              </w:divBdr>
                            </w:div>
                          </w:divsChild>
                        </w:div>
                        <w:div w:id="182283272">
                          <w:marLeft w:val="0"/>
                          <w:marRight w:val="0"/>
                          <w:marTop w:val="0"/>
                          <w:marBottom w:val="0"/>
                          <w:divBdr>
                            <w:top w:val="none" w:sz="0" w:space="0" w:color="auto"/>
                            <w:left w:val="none" w:sz="0" w:space="0" w:color="auto"/>
                            <w:bottom w:val="none" w:sz="0" w:space="0" w:color="auto"/>
                            <w:right w:val="none" w:sz="0" w:space="0" w:color="auto"/>
                          </w:divBdr>
                          <w:divsChild>
                            <w:div w:id="1330870898">
                              <w:marLeft w:val="0"/>
                              <w:marRight w:val="0"/>
                              <w:marTop w:val="0"/>
                              <w:marBottom w:val="0"/>
                              <w:divBdr>
                                <w:top w:val="none" w:sz="0" w:space="0" w:color="auto"/>
                                <w:left w:val="none" w:sz="0" w:space="0" w:color="auto"/>
                                <w:bottom w:val="none" w:sz="0" w:space="0" w:color="auto"/>
                                <w:right w:val="none" w:sz="0" w:space="0" w:color="auto"/>
                              </w:divBdr>
                            </w:div>
                          </w:divsChild>
                        </w:div>
                        <w:div w:id="920333742">
                          <w:marLeft w:val="0"/>
                          <w:marRight w:val="0"/>
                          <w:marTop w:val="0"/>
                          <w:marBottom w:val="0"/>
                          <w:divBdr>
                            <w:top w:val="none" w:sz="0" w:space="0" w:color="auto"/>
                            <w:left w:val="none" w:sz="0" w:space="0" w:color="auto"/>
                            <w:bottom w:val="none" w:sz="0" w:space="0" w:color="auto"/>
                            <w:right w:val="none" w:sz="0" w:space="0" w:color="auto"/>
                          </w:divBdr>
                          <w:divsChild>
                            <w:div w:id="229732121">
                              <w:marLeft w:val="0"/>
                              <w:marRight w:val="0"/>
                              <w:marTop w:val="0"/>
                              <w:marBottom w:val="0"/>
                              <w:divBdr>
                                <w:top w:val="none" w:sz="0" w:space="0" w:color="auto"/>
                                <w:left w:val="none" w:sz="0" w:space="0" w:color="auto"/>
                                <w:bottom w:val="none" w:sz="0" w:space="0" w:color="auto"/>
                                <w:right w:val="none" w:sz="0" w:space="0" w:color="auto"/>
                              </w:divBdr>
                            </w:div>
                          </w:divsChild>
                        </w:div>
                        <w:div w:id="1074887390">
                          <w:marLeft w:val="0"/>
                          <w:marRight w:val="0"/>
                          <w:marTop w:val="0"/>
                          <w:marBottom w:val="0"/>
                          <w:divBdr>
                            <w:top w:val="none" w:sz="0" w:space="0" w:color="auto"/>
                            <w:left w:val="none" w:sz="0" w:space="0" w:color="auto"/>
                            <w:bottom w:val="none" w:sz="0" w:space="0" w:color="auto"/>
                            <w:right w:val="none" w:sz="0" w:space="0" w:color="auto"/>
                          </w:divBdr>
                          <w:divsChild>
                            <w:div w:id="223682177">
                              <w:marLeft w:val="0"/>
                              <w:marRight w:val="0"/>
                              <w:marTop w:val="0"/>
                              <w:marBottom w:val="0"/>
                              <w:divBdr>
                                <w:top w:val="none" w:sz="0" w:space="0" w:color="auto"/>
                                <w:left w:val="none" w:sz="0" w:space="0" w:color="auto"/>
                                <w:bottom w:val="none" w:sz="0" w:space="0" w:color="auto"/>
                                <w:right w:val="none" w:sz="0" w:space="0" w:color="auto"/>
                              </w:divBdr>
                            </w:div>
                          </w:divsChild>
                        </w:div>
                        <w:div w:id="593125308">
                          <w:marLeft w:val="0"/>
                          <w:marRight w:val="0"/>
                          <w:marTop w:val="0"/>
                          <w:marBottom w:val="0"/>
                          <w:divBdr>
                            <w:top w:val="none" w:sz="0" w:space="0" w:color="auto"/>
                            <w:left w:val="none" w:sz="0" w:space="0" w:color="auto"/>
                            <w:bottom w:val="none" w:sz="0" w:space="0" w:color="auto"/>
                            <w:right w:val="none" w:sz="0" w:space="0" w:color="auto"/>
                          </w:divBdr>
                          <w:divsChild>
                            <w:div w:id="1217351403">
                              <w:marLeft w:val="0"/>
                              <w:marRight w:val="0"/>
                              <w:marTop w:val="0"/>
                              <w:marBottom w:val="0"/>
                              <w:divBdr>
                                <w:top w:val="none" w:sz="0" w:space="0" w:color="auto"/>
                                <w:left w:val="none" w:sz="0" w:space="0" w:color="auto"/>
                                <w:bottom w:val="none" w:sz="0" w:space="0" w:color="auto"/>
                                <w:right w:val="none" w:sz="0" w:space="0" w:color="auto"/>
                              </w:divBdr>
                            </w:div>
                          </w:divsChild>
                        </w:div>
                        <w:div w:id="1495563015">
                          <w:marLeft w:val="0"/>
                          <w:marRight w:val="0"/>
                          <w:marTop w:val="0"/>
                          <w:marBottom w:val="0"/>
                          <w:divBdr>
                            <w:top w:val="none" w:sz="0" w:space="0" w:color="auto"/>
                            <w:left w:val="none" w:sz="0" w:space="0" w:color="auto"/>
                            <w:bottom w:val="none" w:sz="0" w:space="0" w:color="auto"/>
                            <w:right w:val="none" w:sz="0" w:space="0" w:color="auto"/>
                          </w:divBdr>
                          <w:divsChild>
                            <w:div w:id="1128551856">
                              <w:marLeft w:val="0"/>
                              <w:marRight w:val="0"/>
                              <w:marTop w:val="0"/>
                              <w:marBottom w:val="0"/>
                              <w:divBdr>
                                <w:top w:val="none" w:sz="0" w:space="0" w:color="auto"/>
                                <w:left w:val="none" w:sz="0" w:space="0" w:color="auto"/>
                                <w:bottom w:val="none" w:sz="0" w:space="0" w:color="auto"/>
                                <w:right w:val="none" w:sz="0" w:space="0" w:color="auto"/>
                              </w:divBdr>
                            </w:div>
                          </w:divsChild>
                        </w:div>
                        <w:div w:id="1020014998">
                          <w:marLeft w:val="0"/>
                          <w:marRight w:val="0"/>
                          <w:marTop w:val="0"/>
                          <w:marBottom w:val="0"/>
                          <w:divBdr>
                            <w:top w:val="none" w:sz="0" w:space="0" w:color="auto"/>
                            <w:left w:val="none" w:sz="0" w:space="0" w:color="auto"/>
                            <w:bottom w:val="none" w:sz="0" w:space="0" w:color="auto"/>
                            <w:right w:val="none" w:sz="0" w:space="0" w:color="auto"/>
                          </w:divBdr>
                          <w:divsChild>
                            <w:div w:id="1635132507">
                              <w:marLeft w:val="0"/>
                              <w:marRight w:val="0"/>
                              <w:marTop w:val="0"/>
                              <w:marBottom w:val="0"/>
                              <w:divBdr>
                                <w:top w:val="none" w:sz="0" w:space="0" w:color="auto"/>
                                <w:left w:val="none" w:sz="0" w:space="0" w:color="auto"/>
                                <w:bottom w:val="none" w:sz="0" w:space="0" w:color="auto"/>
                                <w:right w:val="none" w:sz="0" w:space="0" w:color="auto"/>
                              </w:divBdr>
                            </w:div>
                          </w:divsChild>
                        </w:div>
                        <w:div w:id="954294834">
                          <w:marLeft w:val="0"/>
                          <w:marRight w:val="0"/>
                          <w:marTop w:val="0"/>
                          <w:marBottom w:val="0"/>
                          <w:divBdr>
                            <w:top w:val="none" w:sz="0" w:space="0" w:color="auto"/>
                            <w:left w:val="none" w:sz="0" w:space="0" w:color="auto"/>
                            <w:bottom w:val="none" w:sz="0" w:space="0" w:color="auto"/>
                            <w:right w:val="none" w:sz="0" w:space="0" w:color="auto"/>
                          </w:divBdr>
                          <w:divsChild>
                            <w:div w:id="1479297731">
                              <w:marLeft w:val="0"/>
                              <w:marRight w:val="0"/>
                              <w:marTop w:val="0"/>
                              <w:marBottom w:val="0"/>
                              <w:divBdr>
                                <w:top w:val="none" w:sz="0" w:space="0" w:color="auto"/>
                                <w:left w:val="none" w:sz="0" w:space="0" w:color="auto"/>
                                <w:bottom w:val="none" w:sz="0" w:space="0" w:color="auto"/>
                                <w:right w:val="none" w:sz="0" w:space="0" w:color="auto"/>
                              </w:divBdr>
                            </w:div>
                          </w:divsChild>
                        </w:div>
                        <w:div w:id="1207178012">
                          <w:marLeft w:val="0"/>
                          <w:marRight w:val="0"/>
                          <w:marTop w:val="0"/>
                          <w:marBottom w:val="0"/>
                          <w:divBdr>
                            <w:top w:val="none" w:sz="0" w:space="0" w:color="auto"/>
                            <w:left w:val="none" w:sz="0" w:space="0" w:color="auto"/>
                            <w:bottom w:val="none" w:sz="0" w:space="0" w:color="auto"/>
                            <w:right w:val="none" w:sz="0" w:space="0" w:color="auto"/>
                          </w:divBdr>
                          <w:divsChild>
                            <w:div w:id="768308838">
                              <w:marLeft w:val="0"/>
                              <w:marRight w:val="0"/>
                              <w:marTop w:val="0"/>
                              <w:marBottom w:val="0"/>
                              <w:divBdr>
                                <w:top w:val="none" w:sz="0" w:space="0" w:color="auto"/>
                                <w:left w:val="none" w:sz="0" w:space="0" w:color="auto"/>
                                <w:bottom w:val="none" w:sz="0" w:space="0" w:color="auto"/>
                                <w:right w:val="none" w:sz="0" w:space="0" w:color="auto"/>
                              </w:divBdr>
                            </w:div>
                          </w:divsChild>
                        </w:div>
                        <w:div w:id="735782221">
                          <w:marLeft w:val="0"/>
                          <w:marRight w:val="0"/>
                          <w:marTop w:val="0"/>
                          <w:marBottom w:val="0"/>
                          <w:divBdr>
                            <w:top w:val="none" w:sz="0" w:space="0" w:color="auto"/>
                            <w:left w:val="none" w:sz="0" w:space="0" w:color="auto"/>
                            <w:bottom w:val="none" w:sz="0" w:space="0" w:color="auto"/>
                            <w:right w:val="none" w:sz="0" w:space="0" w:color="auto"/>
                          </w:divBdr>
                          <w:divsChild>
                            <w:div w:id="969364013">
                              <w:marLeft w:val="0"/>
                              <w:marRight w:val="0"/>
                              <w:marTop w:val="0"/>
                              <w:marBottom w:val="0"/>
                              <w:divBdr>
                                <w:top w:val="none" w:sz="0" w:space="0" w:color="auto"/>
                                <w:left w:val="none" w:sz="0" w:space="0" w:color="auto"/>
                                <w:bottom w:val="none" w:sz="0" w:space="0" w:color="auto"/>
                                <w:right w:val="none" w:sz="0" w:space="0" w:color="auto"/>
                              </w:divBdr>
                            </w:div>
                          </w:divsChild>
                        </w:div>
                        <w:div w:id="1722289394">
                          <w:marLeft w:val="0"/>
                          <w:marRight w:val="0"/>
                          <w:marTop w:val="0"/>
                          <w:marBottom w:val="0"/>
                          <w:divBdr>
                            <w:top w:val="none" w:sz="0" w:space="0" w:color="auto"/>
                            <w:left w:val="none" w:sz="0" w:space="0" w:color="auto"/>
                            <w:bottom w:val="none" w:sz="0" w:space="0" w:color="auto"/>
                            <w:right w:val="none" w:sz="0" w:space="0" w:color="auto"/>
                          </w:divBdr>
                          <w:divsChild>
                            <w:div w:id="81264963">
                              <w:marLeft w:val="0"/>
                              <w:marRight w:val="0"/>
                              <w:marTop w:val="0"/>
                              <w:marBottom w:val="0"/>
                              <w:divBdr>
                                <w:top w:val="none" w:sz="0" w:space="0" w:color="auto"/>
                                <w:left w:val="none" w:sz="0" w:space="0" w:color="auto"/>
                                <w:bottom w:val="none" w:sz="0" w:space="0" w:color="auto"/>
                                <w:right w:val="none" w:sz="0" w:space="0" w:color="auto"/>
                              </w:divBdr>
                            </w:div>
                          </w:divsChild>
                        </w:div>
                        <w:div w:id="1357579157">
                          <w:marLeft w:val="0"/>
                          <w:marRight w:val="0"/>
                          <w:marTop w:val="0"/>
                          <w:marBottom w:val="0"/>
                          <w:divBdr>
                            <w:top w:val="none" w:sz="0" w:space="0" w:color="auto"/>
                            <w:left w:val="none" w:sz="0" w:space="0" w:color="auto"/>
                            <w:bottom w:val="none" w:sz="0" w:space="0" w:color="auto"/>
                            <w:right w:val="none" w:sz="0" w:space="0" w:color="auto"/>
                          </w:divBdr>
                          <w:divsChild>
                            <w:div w:id="1044721152">
                              <w:marLeft w:val="0"/>
                              <w:marRight w:val="0"/>
                              <w:marTop w:val="0"/>
                              <w:marBottom w:val="0"/>
                              <w:divBdr>
                                <w:top w:val="none" w:sz="0" w:space="0" w:color="auto"/>
                                <w:left w:val="none" w:sz="0" w:space="0" w:color="auto"/>
                                <w:bottom w:val="none" w:sz="0" w:space="0" w:color="auto"/>
                                <w:right w:val="none" w:sz="0" w:space="0" w:color="auto"/>
                              </w:divBdr>
                            </w:div>
                          </w:divsChild>
                        </w:div>
                        <w:div w:id="951595424">
                          <w:marLeft w:val="0"/>
                          <w:marRight w:val="0"/>
                          <w:marTop w:val="0"/>
                          <w:marBottom w:val="0"/>
                          <w:divBdr>
                            <w:top w:val="none" w:sz="0" w:space="0" w:color="auto"/>
                            <w:left w:val="none" w:sz="0" w:space="0" w:color="auto"/>
                            <w:bottom w:val="none" w:sz="0" w:space="0" w:color="auto"/>
                            <w:right w:val="none" w:sz="0" w:space="0" w:color="auto"/>
                          </w:divBdr>
                          <w:divsChild>
                            <w:div w:id="1964580734">
                              <w:marLeft w:val="0"/>
                              <w:marRight w:val="0"/>
                              <w:marTop w:val="0"/>
                              <w:marBottom w:val="0"/>
                              <w:divBdr>
                                <w:top w:val="none" w:sz="0" w:space="0" w:color="auto"/>
                                <w:left w:val="none" w:sz="0" w:space="0" w:color="auto"/>
                                <w:bottom w:val="none" w:sz="0" w:space="0" w:color="auto"/>
                                <w:right w:val="none" w:sz="0" w:space="0" w:color="auto"/>
                              </w:divBdr>
                            </w:div>
                          </w:divsChild>
                        </w:div>
                        <w:div w:id="2138446169">
                          <w:marLeft w:val="0"/>
                          <w:marRight w:val="0"/>
                          <w:marTop w:val="0"/>
                          <w:marBottom w:val="0"/>
                          <w:divBdr>
                            <w:top w:val="none" w:sz="0" w:space="0" w:color="auto"/>
                            <w:left w:val="none" w:sz="0" w:space="0" w:color="auto"/>
                            <w:bottom w:val="none" w:sz="0" w:space="0" w:color="auto"/>
                            <w:right w:val="none" w:sz="0" w:space="0" w:color="auto"/>
                          </w:divBdr>
                          <w:divsChild>
                            <w:div w:id="1795635534">
                              <w:marLeft w:val="0"/>
                              <w:marRight w:val="0"/>
                              <w:marTop w:val="0"/>
                              <w:marBottom w:val="0"/>
                              <w:divBdr>
                                <w:top w:val="none" w:sz="0" w:space="0" w:color="auto"/>
                                <w:left w:val="none" w:sz="0" w:space="0" w:color="auto"/>
                                <w:bottom w:val="none" w:sz="0" w:space="0" w:color="auto"/>
                                <w:right w:val="none" w:sz="0" w:space="0" w:color="auto"/>
                              </w:divBdr>
                            </w:div>
                          </w:divsChild>
                        </w:div>
                        <w:div w:id="382097281">
                          <w:marLeft w:val="0"/>
                          <w:marRight w:val="0"/>
                          <w:marTop w:val="0"/>
                          <w:marBottom w:val="0"/>
                          <w:divBdr>
                            <w:top w:val="none" w:sz="0" w:space="0" w:color="auto"/>
                            <w:left w:val="none" w:sz="0" w:space="0" w:color="auto"/>
                            <w:bottom w:val="none" w:sz="0" w:space="0" w:color="auto"/>
                            <w:right w:val="none" w:sz="0" w:space="0" w:color="auto"/>
                          </w:divBdr>
                          <w:divsChild>
                            <w:div w:id="219563290">
                              <w:marLeft w:val="0"/>
                              <w:marRight w:val="0"/>
                              <w:marTop w:val="0"/>
                              <w:marBottom w:val="0"/>
                              <w:divBdr>
                                <w:top w:val="none" w:sz="0" w:space="0" w:color="auto"/>
                                <w:left w:val="none" w:sz="0" w:space="0" w:color="auto"/>
                                <w:bottom w:val="none" w:sz="0" w:space="0" w:color="auto"/>
                                <w:right w:val="none" w:sz="0" w:space="0" w:color="auto"/>
                              </w:divBdr>
                            </w:div>
                          </w:divsChild>
                        </w:div>
                        <w:div w:id="1981498439">
                          <w:marLeft w:val="0"/>
                          <w:marRight w:val="0"/>
                          <w:marTop w:val="0"/>
                          <w:marBottom w:val="0"/>
                          <w:divBdr>
                            <w:top w:val="none" w:sz="0" w:space="0" w:color="auto"/>
                            <w:left w:val="none" w:sz="0" w:space="0" w:color="auto"/>
                            <w:bottom w:val="none" w:sz="0" w:space="0" w:color="auto"/>
                            <w:right w:val="none" w:sz="0" w:space="0" w:color="auto"/>
                          </w:divBdr>
                          <w:divsChild>
                            <w:div w:id="2143770143">
                              <w:marLeft w:val="0"/>
                              <w:marRight w:val="0"/>
                              <w:marTop w:val="0"/>
                              <w:marBottom w:val="0"/>
                              <w:divBdr>
                                <w:top w:val="none" w:sz="0" w:space="0" w:color="auto"/>
                                <w:left w:val="none" w:sz="0" w:space="0" w:color="auto"/>
                                <w:bottom w:val="none" w:sz="0" w:space="0" w:color="auto"/>
                                <w:right w:val="none" w:sz="0" w:space="0" w:color="auto"/>
                              </w:divBdr>
                            </w:div>
                          </w:divsChild>
                        </w:div>
                        <w:div w:id="1519393626">
                          <w:marLeft w:val="0"/>
                          <w:marRight w:val="0"/>
                          <w:marTop w:val="0"/>
                          <w:marBottom w:val="0"/>
                          <w:divBdr>
                            <w:top w:val="none" w:sz="0" w:space="0" w:color="auto"/>
                            <w:left w:val="none" w:sz="0" w:space="0" w:color="auto"/>
                            <w:bottom w:val="none" w:sz="0" w:space="0" w:color="auto"/>
                            <w:right w:val="none" w:sz="0" w:space="0" w:color="auto"/>
                          </w:divBdr>
                          <w:divsChild>
                            <w:div w:id="1975482319">
                              <w:marLeft w:val="0"/>
                              <w:marRight w:val="0"/>
                              <w:marTop w:val="0"/>
                              <w:marBottom w:val="0"/>
                              <w:divBdr>
                                <w:top w:val="none" w:sz="0" w:space="0" w:color="auto"/>
                                <w:left w:val="none" w:sz="0" w:space="0" w:color="auto"/>
                                <w:bottom w:val="none" w:sz="0" w:space="0" w:color="auto"/>
                                <w:right w:val="none" w:sz="0" w:space="0" w:color="auto"/>
                              </w:divBdr>
                            </w:div>
                          </w:divsChild>
                        </w:div>
                        <w:div w:id="1146124442">
                          <w:marLeft w:val="0"/>
                          <w:marRight w:val="0"/>
                          <w:marTop w:val="0"/>
                          <w:marBottom w:val="0"/>
                          <w:divBdr>
                            <w:top w:val="none" w:sz="0" w:space="0" w:color="auto"/>
                            <w:left w:val="none" w:sz="0" w:space="0" w:color="auto"/>
                            <w:bottom w:val="none" w:sz="0" w:space="0" w:color="auto"/>
                            <w:right w:val="none" w:sz="0" w:space="0" w:color="auto"/>
                          </w:divBdr>
                          <w:divsChild>
                            <w:div w:id="1581790500">
                              <w:marLeft w:val="0"/>
                              <w:marRight w:val="0"/>
                              <w:marTop w:val="0"/>
                              <w:marBottom w:val="0"/>
                              <w:divBdr>
                                <w:top w:val="none" w:sz="0" w:space="0" w:color="auto"/>
                                <w:left w:val="none" w:sz="0" w:space="0" w:color="auto"/>
                                <w:bottom w:val="none" w:sz="0" w:space="0" w:color="auto"/>
                                <w:right w:val="none" w:sz="0" w:space="0" w:color="auto"/>
                              </w:divBdr>
                            </w:div>
                          </w:divsChild>
                        </w:div>
                        <w:div w:id="1798913623">
                          <w:marLeft w:val="0"/>
                          <w:marRight w:val="0"/>
                          <w:marTop w:val="0"/>
                          <w:marBottom w:val="0"/>
                          <w:divBdr>
                            <w:top w:val="none" w:sz="0" w:space="0" w:color="auto"/>
                            <w:left w:val="none" w:sz="0" w:space="0" w:color="auto"/>
                            <w:bottom w:val="none" w:sz="0" w:space="0" w:color="auto"/>
                            <w:right w:val="none" w:sz="0" w:space="0" w:color="auto"/>
                          </w:divBdr>
                          <w:divsChild>
                            <w:div w:id="1705977615">
                              <w:marLeft w:val="0"/>
                              <w:marRight w:val="0"/>
                              <w:marTop w:val="0"/>
                              <w:marBottom w:val="0"/>
                              <w:divBdr>
                                <w:top w:val="none" w:sz="0" w:space="0" w:color="auto"/>
                                <w:left w:val="none" w:sz="0" w:space="0" w:color="auto"/>
                                <w:bottom w:val="none" w:sz="0" w:space="0" w:color="auto"/>
                                <w:right w:val="none" w:sz="0" w:space="0" w:color="auto"/>
                              </w:divBdr>
                            </w:div>
                          </w:divsChild>
                        </w:div>
                        <w:div w:id="604191351">
                          <w:marLeft w:val="0"/>
                          <w:marRight w:val="0"/>
                          <w:marTop w:val="0"/>
                          <w:marBottom w:val="0"/>
                          <w:divBdr>
                            <w:top w:val="none" w:sz="0" w:space="0" w:color="auto"/>
                            <w:left w:val="none" w:sz="0" w:space="0" w:color="auto"/>
                            <w:bottom w:val="none" w:sz="0" w:space="0" w:color="auto"/>
                            <w:right w:val="none" w:sz="0" w:space="0" w:color="auto"/>
                          </w:divBdr>
                          <w:divsChild>
                            <w:div w:id="662665395">
                              <w:marLeft w:val="0"/>
                              <w:marRight w:val="0"/>
                              <w:marTop w:val="0"/>
                              <w:marBottom w:val="0"/>
                              <w:divBdr>
                                <w:top w:val="none" w:sz="0" w:space="0" w:color="auto"/>
                                <w:left w:val="none" w:sz="0" w:space="0" w:color="auto"/>
                                <w:bottom w:val="none" w:sz="0" w:space="0" w:color="auto"/>
                                <w:right w:val="none" w:sz="0" w:space="0" w:color="auto"/>
                              </w:divBdr>
                            </w:div>
                          </w:divsChild>
                        </w:div>
                        <w:div w:id="2035424277">
                          <w:marLeft w:val="0"/>
                          <w:marRight w:val="0"/>
                          <w:marTop w:val="0"/>
                          <w:marBottom w:val="0"/>
                          <w:divBdr>
                            <w:top w:val="none" w:sz="0" w:space="0" w:color="auto"/>
                            <w:left w:val="none" w:sz="0" w:space="0" w:color="auto"/>
                            <w:bottom w:val="none" w:sz="0" w:space="0" w:color="auto"/>
                            <w:right w:val="none" w:sz="0" w:space="0" w:color="auto"/>
                          </w:divBdr>
                          <w:divsChild>
                            <w:div w:id="2003387693">
                              <w:marLeft w:val="0"/>
                              <w:marRight w:val="0"/>
                              <w:marTop w:val="0"/>
                              <w:marBottom w:val="0"/>
                              <w:divBdr>
                                <w:top w:val="none" w:sz="0" w:space="0" w:color="auto"/>
                                <w:left w:val="none" w:sz="0" w:space="0" w:color="auto"/>
                                <w:bottom w:val="none" w:sz="0" w:space="0" w:color="auto"/>
                                <w:right w:val="none" w:sz="0" w:space="0" w:color="auto"/>
                              </w:divBdr>
                            </w:div>
                          </w:divsChild>
                        </w:div>
                        <w:div w:id="214464919">
                          <w:marLeft w:val="0"/>
                          <w:marRight w:val="0"/>
                          <w:marTop w:val="0"/>
                          <w:marBottom w:val="0"/>
                          <w:divBdr>
                            <w:top w:val="none" w:sz="0" w:space="0" w:color="auto"/>
                            <w:left w:val="none" w:sz="0" w:space="0" w:color="auto"/>
                            <w:bottom w:val="none" w:sz="0" w:space="0" w:color="auto"/>
                            <w:right w:val="none" w:sz="0" w:space="0" w:color="auto"/>
                          </w:divBdr>
                          <w:divsChild>
                            <w:div w:id="1553342360">
                              <w:marLeft w:val="0"/>
                              <w:marRight w:val="0"/>
                              <w:marTop w:val="0"/>
                              <w:marBottom w:val="0"/>
                              <w:divBdr>
                                <w:top w:val="none" w:sz="0" w:space="0" w:color="auto"/>
                                <w:left w:val="none" w:sz="0" w:space="0" w:color="auto"/>
                                <w:bottom w:val="none" w:sz="0" w:space="0" w:color="auto"/>
                                <w:right w:val="none" w:sz="0" w:space="0" w:color="auto"/>
                              </w:divBdr>
                            </w:div>
                          </w:divsChild>
                        </w:div>
                        <w:div w:id="1708942244">
                          <w:marLeft w:val="0"/>
                          <w:marRight w:val="0"/>
                          <w:marTop w:val="0"/>
                          <w:marBottom w:val="0"/>
                          <w:divBdr>
                            <w:top w:val="none" w:sz="0" w:space="0" w:color="auto"/>
                            <w:left w:val="none" w:sz="0" w:space="0" w:color="auto"/>
                            <w:bottom w:val="none" w:sz="0" w:space="0" w:color="auto"/>
                            <w:right w:val="none" w:sz="0" w:space="0" w:color="auto"/>
                          </w:divBdr>
                          <w:divsChild>
                            <w:div w:id="938176539">
                              <w:marLeft w:val="0"/>
                              <w:marRight w:val="0"/>
                              <w:marTop w:val="0"/>
                              <w:marBottom w:val="0"/>
                              <w:divBdr>
                                <w:top w:val="none" w:sz="0" w:space="0" w:color="auto"/>
                                <w:left w:val="none" w:sz="0" w:space="0" w:color="auto"/>
                                <w:bottom w:val="none" w:sz="0" w:space="0" w:color="auto"/>
                                <w:right w:val="none" w:sz="0" w:space="0" w:color="auto"/>
                              </w:divBdr>
                            </w:div>
                          </w:divsChild>
                        </w:div>
                        <w:div w:id="491213299">
                          <w:marLeft w:val="0"/>
                          <w:marRight w:val="0"/>
                          <w:marTop w:val="0"/>
                          <w:marBottom w:val="0"/>
                          <w:divBdr>
                            <w:top w:val="none" w:sz="0" w:space="0" w:color="auto"/>
                            <w:left w:val="none" w:sz="0" w:space="0" w:color="auto"/>
                            <w:bottom w:val="none" w:sz="0" w:space="0" w:color="auto"/>
                            <w:right w:val="none" w:sz="0" w:space="0" w:color="auto"/>
                          </w:divBdr>
                          <w:divsChild>
                            <w:div w:id="625964361">
                              <w:marLeft w:val="0"/>
                              <w:marRight w:val="0"/>
                              <w:marTop w:val="0"/>
                              <w:marBottom w:val="0"/>
                              <w:divBdr>
                                <w:top w:val="none" w:sz="0" w:space="0" w:color="auto"/>
                                <w:left w:val="none" w:sz="0" w:space="0" w:color="auto"/>
                                <w:bottom w:val="none" w:sz="0" w:space="0" w:color="auto"/>
                                <w:right w:val="none" w:sz="0" w:space="0" w:color="auto"/>
                              </w:divBdr>
                            </w:div>
                          </w:divsChild>
                        </w:div>
                        <w:div w:id="961106999">
                          <w:marLeft w:val="0"/>
                          <w:marRight w:val="0"/>
                          <w:marTop w:val="0"/>
                          <w:marBottom w:val="0"/>
                          <w:divBdr>
                            <w:top w:val="none" w:sz="0" w:space="0" w:color="auto"/>
                            <w:left w:val="none" w:sz="0" w:space="0" w:color="auto"/>
                            <w:bottom w:val="none" w:sz="0" w:space="0" w:color="auto"/>
                            <w:right w:val="none" w:sz="0" w:space="0" w:color="auto"/>
                          </w:divBdr>
                          <w:divsChild>
                            <w:div w:id="1886677131">
                              <w:marLeft w:val="0"/>
                              <w:marRight w:val="0"/>
                              <w:marTop w:val="0"/>
                              <w:marBottom w:val="0"/>
                              <w:divBdr>
                                <w:top w:val="none" w:sz="0" w:space="0" w:color="auto"/>
                                <w:left w:val="none" w:sz="0" w:space="0" w:color="auto"/>
                                <w:bottom w:val="none" w:sz="0" w:space="0" w:color="auto"/>
                                <w:right w:val="none" w:sz="0" w:space="0" w:color="auto"/>
                              </w:divBdr>
                            </w:div>
                          </w:divsChild>
                        </w:div>
                        <w:div w:id="35274417">
                          <w:marLeft w:val="0"/>
                          <w:marRight w:val="0"/>
                          <w:marTop w:val="0"/>
                          <w:marBottom w:val="0"/>
                          <w:divBdr>
                            <w:top w:val="none" w:sz="0" w:space="0" w:color="auto"/>
                            <w:left w:val="none" w:sz="0" w:space="0" w:color="auto"/>
                            <w:bottom w:val="none" w:sz="0" w:space="0" w:color="auto"/>
                            <w:right w:val="none" w:sz="0" w:space="0" w:color="auto"/>
                          </w:divBdr>
                          <w:divsChild>
                            <w:div w:id="1503550270">
                              <w:marLeft w:val="0"/>
                              <w:marRight w:val="0"/>
                              <w:marTop w:val="0"/>
                              <w:marBottom w:val="0"/>
                              <w:divBdr>
                                <w:top w:val="none" w:sz="0" w:space="0" w:color="auto"/>
                                <w:left w:val="none" w:sz="0" w:space="0" w:color="auto"/>
                                <w:bottom w:val="none" w:sz="0" w:space="0" w:color="auto"/>
                                <w:right w:val="none" w:sz="0" w:space="0" w:color="auto"/>
                              </w:divBdr>
                            </w:div>
                          </w:divsChild>
                        </w:div>
                        <w:div w:id="284504698">
                          <w:marLeft w:val="0"/>
                          <w:marRight w:val="0"/>
                          <w:marTop w:val="0"/>
                          <w:marBottom w:val="0"/>
                          <w:divBdr>
                            <w:top w:val="none" w:sz="0" w:space="0" w:color="auto"/>
                            <w:left w:val="none" w:sz="0" w:space="0" w:color="auto"/>
                            <w:bottom w:val="none" w:sz="0" w:space="0" w:color="auto"/>
                            <w:right w:val="none" w:sz="0" w:space="0" w:color="auto"/>
                          </w:divBdr>
                          <w:divsChild>
                            <w:div w:id="693850195">
                              <w:marLeft w:val="0"/>
                              <w:marRight w:val="0"/>
                              <w:marTop w:val="0"/>
                              <w:marBottom w:val="0"/>
                              <w:divBdr>
                                <w:top w:val="none" w:sz="0" w:space="0" w:color="auto"/>
                                <w:left w:val="none" w:sz="0" w:space="0" w:color="auto"/>
                                <w:bottom w:val="none" w:sz="0" w:space="0" w:color="auto"/>
                                <w:right w:val="none" w:sz="0" w:space="0" w:color="auto"/>
                              </w:divBdr>
                            </w:div>
                          </w:divsChild>
                        </w:div>
                        <w:div w:id="1771274135">
                          <w:marLeft w:val="0"/>
                          <w:marRight w:val="0"/>
                          <w:marTop w:val="0"/>
                          <w:marBottom w:val="0"/>
                          <w:divBdr>
                            <w:top w:val="none" w:sz="0" w:space="0" w:color="auto"/>
                            <w:left w:val="none" w:sz="0" w:space="0" w:color="auto"/>
                            <w:bottom w:val="none" w:sz="0" w:space="0" w:color="auto"/>
                            <w:right w:val="none" w:sz="0" w:space="0" w:color="auto"/>
                          </w:divBdr>
                          <w:divsChild>
                            <w:div w:id="2072346272">
                              <w:marLeft w:val="0"/>
                              <w:marRight w:val="0"/>
                              <w:marTop w:val="0"/>
                              <w:marBottom w:val="0"/>
                              <w:divBdr>
                                <w:top w:val="none" w:sz="0" w:space="0" w:color="auto"/>
                                <w:left w:val="none" w:sz="0" w:space="0" w:color="auto"/>
                                <w:bottom w:val="none" w:sz="0" w:space="0" w:color="auto"/>
                                <w:right w:val="none" w:sz="0" w:space="0" w:color="auto"/>
                              </w:divBdr>
                            </w:div>
                          </w:divsChild>
                        </w:div>
                        <w:div w:id="160244557">
                          <w:marLeft w:val="0"/>
                          <w:marRight w:val="0"/>
                          <w:marTop w:val="0"/>
                          <w:marBottom w:val="0"/>
                          <w:divBdr>
                            <w:top w:val="none" w:sz="0" w:space="0" w:color="auto"/>
                            <w:left w:val="none" w:sz="0" w:space="0" w:color="auto"/>
                            <w:bottom w:val="none" w:sz="0" w:space="0" w:color="auto"/>
                            <w:right w:val="none" w:sz="0" w:space="0" w:color="auto"/>
                          </w:divBdr>
                          <w:divsChild>
                            <w:div w:id="2119132334">
                              <w:marLeft w:val="0"/>
                              <w:marRight w:val="0"/>
                              <w:marTop w:val="0"/>
                              <w:marBottom w:val="0"/>
                              <w:divBdr>
                                <w:top w:val="none" w:sz="0" w:space="0" w:color="auto"/>
                                <w:left w:val="none" w:sz="0" w:space="0" w:color="auto"/>
                                <w:bottom w:val="none" w:sz="0" w:space="0" w:color="auto"/>
                                <w:right w:val="none" w:sz="0" w:space="0" w:color="auto"/>
                              </w:divBdr>
                            </w:div>
                          </w:divsChild>
                        </w:div>
                        <w:div w:id="1849975810">
                          <w:marLeft w:val="0"/>
                          <w:marRight w:val="0"/>
                          <w:marTop w:val="0"/>
                          <w:marBottom w:val="0"/>
                          <w:divBdr>
                            <w:top w:val="none" w:sz="0" w:space="0" w:color="auto"/>
                            <w:left w:val="none" w:sz="0" w:space="0" w:color="auto"/>
                            <w:bottom w:val="none" w:sz="0" w:space="0" w:color="auto"/>
                            <w:right w:val="none" w:sz="0" w:space="0" w:color="auto"/>
                          </w:divBdr>
                          <w:divsChild>
                            <w:div w:id="1463227153">
                              <w:marLeft w:val="0"/>
                              <w:marRight w:val="0"/>
                              <w:marTop w:val="0"/>
                              <w:marBottom w:val="0"/>
                              <w:divBdr>
                                <w:top w:val="none" w:sz="0" w:space="0" w:color="auto"/>
                                <w:left w:val="none" w:sz="0" w:space="0" w:color="auto"/>
                                <w:bottom w:val="none" w:sz="0" w:space="0" w:color="auto"/>
                                <w:right w:val="none" w:sz="0" w:space="0" w:color="auto"/>
                              </w:divBdr>
                            </w:div>
                          </w:divsChild>
                        </w:div>
                        <w:div w:id="1767967489">
                          <w:marLeft w:val="0"/>
                          <w:marRight w:val="0"/>
                          <w:marTop w:val="0"/>
                          <w:marBottom w:val="0"/>
                          <w:divBdr>
                            <w:top w:val="none" w:sz="0" w:space="0" w:color="auto"/>
                            <w:left w:val="none" w:sz="0" w:space="0" w:color="auto"/>
                            <w:bottom w:val="none" w:sz="0" w:space="0" w:color="auto"/>
                            <w:right w:val="none" w:sz="0" w:space="0" w:color="auto"/>
                          </w:divBdr>
                          <w:divsChild>
                            <w:div w:id="1109349675">
                              <w:marLeft w:val="0"/>
                              <w:marRight w:val="0"/>
                              <w:marTop w:val="0"/>
                              <w:marBottom w:val="0"/>
                              <w:divBdr>
                                <w:top w:val="none" w:sz="0" w:space="0" w:color="auto"/>
                                <w:left w:val="none" w:sz="0" w:space="0" w:color="auto"/>
                                <w:bottom w:val="none" w:sz="0" w:space="0" w:color="auto"/>
                                <w:right w:val="none" w:sz="0" w:space="0" w:color="auto"/>
                              </w:divBdr>
                            </w:div>
                          </w:divsChild>
                        </w:div>
                        <w:div w:id="1625234919">
                          <w:marLeft w:val="0"/>
                          <w:marRight w:val="0"/>
                          <w:marTop w:val="0"/>
                          <w:marBottom w:val="0"/>
                          <w:divBdr>
                            <w:top w:val="none" w:sz="0" w:space="0" w:color="auto"/>
                            <w:left w:val="none" w:sz="0" w:space="0" w:color="auto"/>
                            <w:bottom w:val="none" w:sz="0" w:space="0" w:color="auto"/>
                            <w:right w:val="none" w:sz="0" w:space="0" w:color="auto"/>
                          </w:divBdr>
                          <w:divsChild>
                            <w:div w:id="936013043">
                              <w:marLeft w:val="0"/>
                              <w:marRight w:val="0"/>
                              <w:marTop w:val="0"/>
                              <w:marBottom w:val="0"/>
                              <w:divBdr>
                                <w:top w:val="none" w:sz="0" w:space="0" w:color="auto"/>
                                <w:left w:val="none" w:sz="0" w:space="0" w:color="auto"/>
                                <w:bottom w:val="none" w:sz="0" w:space="0" w:color="auto"/>
                                <w:right w:val="none" w:sz="0" w:space="0" w:color="auto"/>
                              </w:divBdr>
                            </w:div>
                          </w:divsChild>
                        </w:div>
                        <w:div w:id="7224534">
                          <w:marLeft w:val="0"/>
                          <w:marRight w:val="0"/>
                          <w:marTop w:val="0"/>
                          <w:marBottom w:val="0"/>
                          <w:divBdr>
                            <w:top w:val="none" w:sz="0" w:space="0" w:color="auto"/>
                            <w:left w:val="none" w:sz="0" w:space="0" w:color="auto"/>
                            <w:bottom w:val="none" w:sz="0" w:space="0" w:color="auto"/>
                            <w:right w:val="none" w:sz="0" w:space="0" w:color="auto"/>
                          </w:divBdr>
                          <w:divsChild>
                            <w:div w:id="745569198">
                              <w:marLeft w:val="0"/>
                              <w:marRight w:val="0"/>
                              <w:marTop w:val="0"/>
                              <w:marBottom w:val="0"/>
                              <w:divBdr>
                                <w:top w:val="none" w:sz="0" w:space="0" w:color="auto"/>
                                <w:left w:val="none" w:sz="0" w:space="0" w:color="auto"/>
                                <w:bottom w:val="none" w:sz="0" w:space="0" w:color="auto"/>
                                <w:right w:val="none" w:sz="0" w:space="0" w:color="auto"/>
                              </w:divBdr>
                            </w:div>
                          </w:divsChild>
                        </w:div>
                        <w:div w:id="1919053802">
                          <w:marLeft w:val="0"/>
                          <w:marRight w:val="0"/>
                          <w:marTop w:val="0"/>
                          <w:marBottom w:val="0"/>
                          <w:divBdr>
                            <w:top w:val="none" w:sz="0" w:space="0" w:color="auto"/>
                            <w:left w:val="none" w:sz="0" w:space="0" w:color="auto"/>
                            <w:bottom w:val="none" w:sz="0" w:space="0" w:color="auto"/>
                            <w:right w:val="none" w:sz="0" w:space="0" w:color="auto"/>
                          </w:divBdr>
                          <w:divsChild>
                            <w:div w:id="137038852">
                              <w:marLeft w:val="0"/>
                              <w:marRight w:val="0"/>
                              <w:marTop w:val="0"/>
                              <w:marBottom w:val="0"/>
                              <w:divBdr>
                                <w:top w:val="none" w:sz="0" w:space="0" w:color="auto"/>
                                <w:left w:val="none" w:sz="0" w:space="0" w:color="auto"/>
                                <w:bottom w:val="none" w:sz="0" w:space="0" w:color="auto"/>
                                <w:right w:val="none" w:sz="0" w:space="0" w:color="auto"/>
                              </w:divBdr>
                            </w:div>
                          </w:divsChild>
                        </w:div>
                        <w:div w:id="523590674">
                          <w:marLeft w:val="0"/>
                          <w:marRight w:val="0"/>
                          <w:marTop w:val="0"/>
                          <w:marBottom w:val="0"/>
                          <w:divBdr>
                            <w:top w:val="none" w:sz="0" w:space="0" w:color="auto"/>
                            <w:left w:val="none" w:sz="0" w:space="0" w:color="auto"/>
                            <w:bottom w:val="none" w:sz="0" w:space="0" w:color="auto"/>
                            <w:right w:val="none" w:sz="0" w:space="0" w:color="auto"/>
                          </w:divBdr>
                          <w:divsChild>
                            <w:div w:id="207187109">
                              <w:marLeft w:val="0"/>
                              <w:marRight w:val="0"/>
                              <w:marTop w:val="0"/>
                              <w:marBottom w:val="0"/>
                              <w:divBdr>
                                <w:top w:val="none" w:sz="0" w:space="0" w:color="auto"/>
                                <w:left w:val="none" w:sz="0" w:space="0" w:color="auto"/>
                                <w:bottom w:val="none" w:sz="0" w:space="0" w:color="auto"/>
                                <w:right w:val="none" w:sz="0" w:space="0" w:color="auto"/>
                              </w:divBdr>
                            </w:div>
                          </w:divsChild>
                        </w:div>
                        <w:div w:id="1546864708">
                          <w:marLeft w:val="0"/>
                          <w:marRight w:val="0"/>
                          <w:marTop w:val="0"/>
                          <w:marBottom w:val="0"/>
                          <w:divBdr>
                            <w:top w:val="none" w:sz="0" w:space="0" w:color="auto"/>
                            <w:left w:val="none" w:sz="0" w:space="0" w:color="auto"/>
                            <w:bottom w:val="none" w:sz="0" w:space="0" w:color="auto"/>
                            <w:right w:val="none" w:sz="0" w:space="0" w:color="auto"/>
                          </w:divBdr>
                          <w:divsChild>
                            <w:div w:id="1138105031">
                              <w:marLeft w:val="0"/>
                              <w:marRight w:val="0"/>
                              <w:marTop w:val="0"/>
                              <w:marBottom w:val="0"/>
                              <w:divBdr>
                                <w:top w:val="none" w:sz="0" w:space="0" w:color="auto"/>
                                <w:left w:val="none" w:sz="0" w:space="0" w:color="auto"/>
                                <w:bottom w:val="none" w:sz="0" w:space="0" w:color="auto"/>
                                <w:right w:val="none" w:sz="0" w:space="0" w:color="auto"/>
                              </w:divBdr>
                            </w:div>
                          </w:divsChild>
                        </w:div>
                        <w:div w:id="1104420126">
                          <w:marLeft w:val="0"/>
                          <w:marRight w:val="0"/>
                          <w:marTop w:val="0"/>
                          <w:marBottom w:val="0"/>
                          <w:divBdr>
                            <w:top w:val="none" w:sz="0" w:space="0" w:color="auto"/>
                            <w:left w:val="none" w:sz="0" w:space="0" w:color="auto"/>
                            <w:bottom w:val="none" w:sz="0" w:space="0" w:color="auto"/>
                            <w:right w:val="none" w:sz="0" w:space="0" w:color="auto"/>
                          </w:divBdr>
                          <w:divsChild>
                            <w:div w:id="2021422530">
                              <w:marLeft w:val="0"/>
                              <w:marRight w:val="0"/>
                              <w:marTop w:val="0"/>
                              <w:marBottom w:val="0"/>
                              <w:divBdr>
                                <w:top w:val="none" w:sz="0" w:space="0" w:color="auto"/>
                                <w:left w:val="none" w:sz="0" w:space="0" w:color="auto"/>
                                <w:bottom w:val="none" w:sz="0" w:space="0" w:color="auto"/>
                                <w:right w:val="none" w:sz="0" w:space="0" w:color="auto"/>
                              </w:divBdr>
                            </w:div>
                          </w:divsChild>
                        </w:div>
                        <w:div w:id="989165498">
                          <w:marLeft w:val="0"/>
                          <w:marRight w:val="0"/>
                          <w:marTop w:val="0"/>
                          <w:marBottom w:val="0"/>
                          <w:divBdr>
                            <w:top w:val="none" w:sz="0" w:space="0" w:color="auto"/>
                            <w:left w:val="none" w:sz="0" w:space="0" w:color="auto"/>
                            <w:bottom w:val="none" w:sz="0" w:space="0" w:color="auto"/>
                            <w:right w:val="none" w:sz="0" w:space="0" w:color="auto"/>
                          </w:divBdr>
                          <w:divsChild>
                            <w:div w:id="443692000">
                              <w:marLeft w:val="0"/>
                              <w:marRight w:val="0"/>
                              <w:marTop w:val="0"/>
                              <w:marBottom w:val="0"/>
                              <w:divBdr>
                                <w:top w:val="none" w:sz="0" w:space="0" w:color="auto"/>
                                <w:left w:val="none" w:sz="0" w:space="0" w:color="auto"/>
                                <w:bottom w:val="none" w:sz="0" w:space="0" w:color="auto"/>
                                <w:right w:val="none" w:sz="0" w:space="0" w:color="auto"/>
                              </w:divBdr>
                            </w:div>
                          </w:divsChild>
                        </w:div>
                        <w:div w:id="2145075778">
                          <w:marLeft w:val="0"/>
                          <w:marRight w:val="0"/>
                          <w:marTop w:val="0"/>
                          <w:marBottom w:val="0"/>
                          <w:divBdr>
                            <w:top w:val="none" w:sz="0" w:space="0" w:color="auto"/>
                            <w:left w:val="none" w:sz="0" w:space="0" w:color="auto"/>
                            <w:bottom w:val="none" w:sz="0" w:space="0" w:color="auto"/>
                            <w:right w:val="none" w:sz="0" w:space="0" w:color="auto"/>
                          </w:divBdr>
                          <w:divsChild>
                            <w:div w:id="1307470562">
                              <w:marLeft w:val="0"/>
                              <w:marRight w:val="0"/>
                              <w:marTop w:val="0"/>
                              <w:marBottom w:val="0"/>
                              <w:divBdr>
                                <w:top w:val="none" w:sz="0" w:space="0" w:color="auto"/>
                                <w:left w:val="none" w:sz="0" w:space="0" w:color="auto"/>
                                <w:bottom w:val="none" w:sz="0" w:space="0" w:color="auto"/>
                                <w:right w:val="none" w:sz="0" w:space="0" w:color="auto"/>
                              </w:divBdr>
                            </w:div>
                          </w:divsChild>
                        </w:div>
                        <w:div w:id="2049602611">
                          <w:marLeft w:val="0"/>
                          <w:marRight w:val="0"/>
                          <w:marTop w:val="0"/>
                          <w:marBottom w:val="0"/>
                          <w:divBdr>
                            <w:top w:val="none" w:sz="0" w:space="0" w:color="auto"/>
                            <w:left w:val="none" w:sz="0" w:space="0" w:color="auto"/>
                            <w:bottom w:val="none" w:sz="0" w:space="0" w:color="auto"/>
                            <w:right w:val="none" w:sz="0" w:space="0" w:color="auto"/>
                          </w:divBdr>
                          <w:divsChild>
                            <w:div w:id="115567023">
                              <w:marLeft w:val="0"/>
                              <w:marRight w:val="0"/>
                              <w:marTop w:val="0"/>
                              <w:marBottom w:val="0"/>
                              <w:divBdr>
                                <w:top w:val="none" w:sz="0" w:space="0" w:color="auto"/>
                                <w:left w:val="none" w:sz="0" w:space="0" w:color="auto"/>
                                <w:bottom w:val="none" w:sz="0" w:space="0" w:color="auto"/>
                                <w:right w:val="none" w:sz="0" w:space="0" w:color="auto"/>
                              </w:divBdr>
                            </w:div>
                          </w:divsChild>
                        </w:div>
                        <w:div w:id="222524111">
                          <w:marLeft w:val="0"/>
                          <w:marRight w:val="0"/>
                          <w:marTop w:val="0"/>
                          <w:marBottom w:val="0"/>
                          <w:divBdr>
                            <w:top w:val="none" w:sz="0" w:space="0" w:color="auto"/>
                            <w:left w:val="none" w:sz="0" w:space="0" w:color="auto"/>
                            <w:bottom w:val="none" w:sz="0" w:space="0" w:color="auto"/>
                            <w:right w:val="none" w:sz="0" w:space="0" w:color="auto"/>
                          </w:divBdr>
                          <w:divsChild>
                            <w:div w:id="1658343266">
                              <w:marLeft w:val="0"/>
                              <w:marRight w:val="0"/>
                              <w:marTop w:val="0"/>
                              <w:marBottom w:val="0"/>
                              <w:divBdr>
                                <w:top w:val="none" w:sz="0" w:space="0" w:color="auto"/>
                                <w:left w:val="none" w:sz="0" w:space="0" w:color="auto"/>
                                <w:bottom w:val="none" w:sz="0" w:space="0" w:color="auto"/>
                                <w:right w:val="none" w:sz="0" w:space="0" w:color="auto"/>
                              </w:divBdr>
                            </w:div>
                          </w:divsChild>
                        </w:div>
                        <w:div w:id="137067957">
                          <w:marLeft w:val="0"/>
                          <w:marRight w:val="0"/>
                          <w:marTop w:val="0"/>
                          <w:marBottom w:val="0"/>
                          <w:divBdr>
                            <w:top w:val="none" w:sz="0" w:space="0" w:color="auto"/>
                            <w:left w:val="none" w:sz="0" w:space="0" w:color="auto"/>
                            <w:bottom w:val="none" w:sz="0" w:space="0" w:color="auto"/>
                            <w:right w:val="none" w:sz="0" w:space="0" w:color="auto"/>
                          </w:divBdr>
                          <w:divsChild>
                            <w:div w:id="649406383">
                              <w:marLeft w:val="0"/>
                              <w:marRight w:val="0"/>
                              <w:marTop w:val="0"/>
                              <w:marBottom w:val="0"/>
                              <w:divBdr>
                                <w:top w:val="none" w:sz="0" w:space="0" w:color="auto"/>
                                <w:left w:val="none" w:sz="0" w:space="0" w:color="auto"/>
                                <w:bottom w:val="none" w:sz="0" w:space="0" w:color="auto"/>
                                <w:right w:val="none" w:sz="0" w:space="0" w:color="auto"/>
                              </w:divBdr>
                            </w:div>
                          </w:divsChild>
                        </w:div>
                        <w:div w:id="1231425417">
                          <w:marLeft w:val="0"/>
                          <w:marRight w:val="0"/>
                          <w:marTop w:val="0"/>
                          <w:marBottom w:val="0"/>
                          <w:divBdr>
                            <w:top w:val="none" w:sz="0" w:space="0" w:color="auto"/>
                            <w:left w:val="none" w:sz="0" w:space="0" w:color="auto"/>
                            <w:bottom w:val="none" w:sz="0" w:space="0" w:color="auto"/>
                            <w:right w:val="none" w:sz="0" w:space="0" w:color="auto"/>
                          </w:divBdr>
                          <w:divsChild>
                            <w:div w:id="651911400">
                              <w:marLeft w:val="0"/>
                              <w:marRight w:val="0"/>
                              <w:marTop w:val="0"/>
                              <w:marBottom w:val="0"/>
                              <w:divBdr>
                                <w:top w:val="none" w:sz="0" w:space="0" w:color="auto"/>
                                <w:left w:val="none" w:sz="0" w:space="0" w:color="auto"/>
                                <w:bottom w:val="none" w:sz="0" w:space="0" w:color="auto"/>
                                <w:right w:val="none" w:sz="0" w:space="0" w:color="auto"/>
                              </w:divBdr>
                            </w:div>
                          </w:divsChild>
                        </w:div>
                        <w:div w:id="2065979349">
                          <w:marLeft w:val="0"/>
                          <w:marRight w:val="0"/>
                          <w:marTop w:val="0"/>
                          <w:marBottom w:val="0"/>
                          <w:divBdr>
                            <w:top w:val="none" w:sz="0" w:space="0" w:color="auto"/>
                            <w:left w:val="none" w:sz="0" w:space="0" w:color="auto"/>
                            <w:bottom w:val="none" w:sz="0" w:space="0" w:color="auto"/>
                            <w:right w:val="none" w:sz="0" w:space="0" w:color="auto"/>
                          </w:divBdr>
                          <w:divsChild>
                            <w:div w:id="442648771">
                              <w:marLeft w:val="0"/>
                              <w:marRight w:val="0"/>
                              <w:marTop w:val="0"/>
                              <w:marBottom w:val="0"/>
                              <w:divBdr>
                                <w:top w:val="none" w:sz="0" w:space="0" w:color="auto"/>
                                <w:left w:val="none" w:sz="0" w:space="0" w:color="auto"/>
                                <w:bottom w:val="none" w:sz="0" w:space="0" w:color="auto"/>
                                <w:right w:val="none" w:sz="0" w:space="0" w:color="auto"/>
                              </w:divBdr>
                            </w:div>
                          </w:divsChild>
                        </w:div>
                        <w:div w:id="307904907">
                          <w:marLeft w:val="0"/>
                          <w:marRight w:val="0"/>
                          <w:marTop w:val="0"/>
                          <w:marBottom w:val="0"/>
                          <w:divBdr>
                            <w:top w:val="none" w:sz="0" w:space="0" w:color="auto"/>
                            <w:left w:val="none" w:sz="0" w:space="0" w:color="auto"/>
                            <w:bottom w:val="none" w:sz="0" w:space="0" w:color="auto"/>
                            <w:right w:val="none" w:sz="0" w:space="0" w:color="auto"/>
                          </w:divBdr>
                          <w:divsChild>
                            <w:div w:id="430665840">
                              <w:marLeft w:val="0"/>
                              <w:marRight w:val="0"/>
                              <w:marTop w:val="0"/>
                              <w:marBottom w:val="0"/>
                              <w:divBdr>
                                <w:top w:val="none" w:sz="0" w:space="0" w:color="auto"/>
                                <w:left w:val="none" w:sz="0" w:space="0" w:color="auto"/>
                                <w:bottom w:val="none" w:sz="0" w:space="0" w:color="auto"/>
                                <w:right w:val="none" w:sz="0" w:space="0" w:color="auto"/>
                              </w:divBdr>
                            </w:div>
                          </w:divsChild>
                        </w:div>
                        <w:div w:id="568927030">
                          <w:marLeft w:val="0"/>
                          <w:marRight w:val="0"/>
                          <w:marTop w:val="0"/>
                          <w:marBottom w:val="0"/>
                          <w:divBdr>
                            <w:top w:val="none" w:sz="0" w:space="0" w:color="auto"/>
                            <w:left w:val="none" w:sz="0" w:space="0" w:color="auto"/>
                            <w:bottom w:val="none" w:sz="0" w:space="0" w:color="auto"/>
                            <w:right w:val="none" w:sz="0" w:space="0" w:color="auto"/>
                          </w:divBdr>
                          <w:divsChild>
                            <w:div w:id="153185161">
                              <w:marLeft w:val="0"/>
                              <w:marRight w:val="0"/>
                              <w:marTop w:val="0"/>
                              <w:marBottom w:val="0"/>
                              <w:divBdr>
                                <w:top w:val="none" w:sz="0" w:space="0" w:color="auto"/>
                                <w:left w:val="none" w:sz="0" w:space="0" w:color="auto"/>
                                <w:bottom w:val="none" w:sz="0" w:space="0" w:color="auto"/>
                                <w:right w:val="none" w:sz="0" w:space="0" w:color="auto"/>
                              </w:divBdr>
                            </w:div>
                          </w:divsChild>
                        </w:div>
                        <w:div w:id="863177659">
                          <w:marLeft w:val="0"/>
                          <w:marRight w:val="0"/>
                          <w:marTop w:val="0"/>
                          <w:marBottom w:val="0"/>
                          <w:divBdr>
                            <w:top w:val="none" w:sz="0" w:space="0" w:color="auto"/>
                            <w:left w:val="none" w:sz="0" w:space="0" w:color="auto"/>
                            <w:bottom w:val="none" w:sz="0" w:space="0" w:color="auto"/>
                            <w:right w:val="none" w:sz="0" w:space="0" w:color="auto"/>
                          </w:divBdr>
                          <w:divsChild>
                            <w:div w:id="1755665799">
                              <w:marLeft w:val="0"/>
                              <w:marRight w:val="0"/>
                              <w:marTop w:val="0"/>
                              <w:marBottom w:val="0"/>
                              <w:divBdr>
                                <w:top w:val="none" w:sz="0" w:space="0" w:color="auto"/>
                                <w:left w:val="none" w:sz="0" w:space="0" w:color="auto"/>
                                <w:bottom w:val="none" w:sz="0" w:space="0" w:color="auto"/>
                                <w:right w:val="none" w:sz="0" w:space="0" w:color="auto"/>
                              </w:divBdr>
                            </w:div>
                          </w:divsChild>
                        </w:div>
                        <w:div w:id="997415187">
                          <w:marLeft w:val="0"/>
                          <w:marRight w:val="0"/>
                          <w:marTop w:val="0"/>
                          <w:marBottom w:val="0"/>
                          <w:divBdr>
                            <w:top w:val="none" w:sz="0" w:space="0" w:color="auto"/>
                            <w:left w:val="none" w:sz="0" w:space="0" w:color="auto"/>
                            <w:bottom w:val="none" w:sz="0" w:space="0" w:color="auto"/>
                            <w:right w:val="none" w:sz="0" w:space="0" w:color="auto"/>
                          </w:divBdr>
                          <w:divsChild>
                            <w:div w:id="70928240">
                              <w:marLeft w:val="0"/>
                              <w:marRight w:val="0"/>
                              <w:marTop w:val="0"/>
                              <w:marBottom w:val="0"/>
                              <w:divBdr>
                                <w:top w:val="none" w:sz="0" w:space="0" w:color="auto"/>
                                <w:left w:val="none" w:sz="0" w:space="0" w:color="auto"/>
                                <w:bottom w:val="none" w:sz="0" w:space="0" w:color="auto"/>
                                <w:right w:val="none" w:sz="0" w:space="0" w:color="auto"/>
                              </w:divBdr>
                            </w:div>
                          </w:divsChild>
                        </w:div>
                        <w:div w:id="603224914">
                          <w:marLeft w:val="0"/>
                          <w:marRight w:val="0"/>
                          <w:marTop w:val="0"/>
                          <w:marBottom w:val="0"/>
                          <w:divBdr>
                            <w:top w:val="none" w:sz="0" w:space="0" w:color="auto"/>
                            <w:left w:val="none" w:sz="0" w:space="0" w:color="auto"/>
                            <w:bottom w:val="none" w:sz="0" w:space="0" w:color="auto"/>
                            <w:right w:val="none" w:sz="0" w:space="0" w:color="auto"/>
                          </w:divBdr>
                          <w:divsChild>
                            <w:div w:id="1373964413">
                              <w:marLeft w:val="0"/>
                              <w:marRight w:val="0"/>
                              <w:marTop w:val="0"/>
                              <w:marBottom w:val="0"/>
                              <w:divBdr>
                                <w:top w:val="none" w:sz="0" w:space="0" w:color="auto"/>
                                <w:left w:val="none" w:sz="0" w:space="0" w:color="auto"/>
                                <w:bottom w:val="none" w:sz="0" w:space="0" w:color="auto"/>
                                <w:right w:val="none" w:sz="0" w:space="0" w:color="auto"/>
                              </w:divBdr>
                            </w:div>
                          </w:divsChild>
                        </w:div>
                        <w:div w:id="2000767135">
                          <w:marLeft w:val="0"/>
                          <w:marRight w:val="0"/>
                          <w:marTop w:val="0"/>
                          <w:marBottom w:val="0"/>
                          <w:divBdr>
                            <w:top w:val="none" w:sz="0" w:space="0" w:color="auto"/>
                            <w:left w:val="none" w:sz="0" w:space="0" w:color="auto"/>
                            <w:bottom w:val="none" w:sz="0" w:space="0" w:color="auto"/>
                            <w:right w:val="none" w:sz="0" w:space="0" w:color="auto"/>
                          </w:divBdr>
                          <w:divsChild>
                            <w:div w:id="644315678">
                              <w:marLeft w:val="0"/>
                              <w:marRight w:val="0"/>
                              <w:marTop w:val="0"/>
                              <w:marBottom w:val="0"/>
                              <w:divBdr>
                                <w:top w:val="none" w:sz="0" w:space="0" w:color="auto"/>
                                <w:left w:val="none" w:sz="0" w:space="0" w:color="auto"/>
                                <w:bottom w:val="none" w:sz="0" w:space="0" w:color="auto"/>
                                <w:right w:val="none" w:sz="0" w:space="0" w:color="auto"/>
                              </w:divBdr>
                            </w:div>
                          </w:divsChild>
                        </w:div>
                        <w:div w:id="1291739593">
                          <w:marLeft w:val="0"/>
                          <w:marRight w:val="0"/>
                          <w:marTop w:val="0"/>
                          <w:marBottom w:val="0"/>
                          <w:divBdr>
                            <w:top w:val="none" w:sz="0" w:space="0" w:color="auto"/>
                            <w:left w:val="none" w:sz="0" w:space="0" w:color="auto"/>
                            <w:bottom w:val="none" w:sz="0" w:space="0" w:color="auto"/>
                            <w:right w:val="none" w:sz="0" w:space="0" w:color="auto"/>
                          </w:divBdr>
                          <w:divsChild>
                            <w:div w:id="270364064">
                              <w:marLeft w:val="0"/>
                              <w:marRight w:val="0"/>
                              <w:marTop w:val="0"/>
                              <w:marBottom w:val="0"/>
                              <w:divBdr>
                                <w:top w:val="none" w:sz="0" w:space="0" w:color="auto"/>
                                <w:left w:val="none" w:sz="0" w:space="0" w:color="auto"/>
                                <w:bottom w:val="none" w:sz="0" w:space="0" w:color="auto"/>
                                <w:right w:val="none" w:sz="0" w:space="0" w:color="auto"/>
                              </w:divBdr>
                            </w:div>
                          </w:divsChild>
                        </w:div>
                        <w:div w:id="211578299">
                          <w:marLeft w:val="0"/>
                          <w:marRight w:val="0"/>
                          <w:marTop w:val="0"/>
                          <w:marBottom w:val="0"/>
                          <w:divBdr>
                            <w:top w:val="none" w:sz="0" w:space="0" w:color="auto"/>
                            <w:left w:val="none" w:sz="0" w:space="0" w:color="auto"/>
                            <w:bottom w:val="none" w:sz="0" w:space="0" w:color="auto"/>
                            <w:right w:val="none" w:sz="0" w:space="0" w:color="auto"/>
                          </w:divBdr>
                          <w:divsChild>
                            <w:div w:id="1866093027">
                              <w:marLeft w:val="0"/>
                              <w:marRight w:val="0"/>
                              <w:marTop w:val="0"/>
                              <w:marBottom w:val="0"/>
                              <w:divBdr>
                                <w:top w:val="none" w:sz="0" w:space="0" w:color="auto"/>
                                <w:left w:val="none" w:sz="0" w:space="0" w:color="auto"/>
                                <w:bottom w:val="none" w:sz="0" w:space="0" w:color="auto"/>
                                <w:right w:val="none" w:sz="0" w:space="0" w:color="auto"/>
                              </w:divBdr>
                            </w:div>
                          </w:divsChild>
                        </w:div>
                        <w:div w:id="957762115">
                          <w:marLeft w:val="0"/>
                          <w:marRight w:val="0"/>
                          <w:marTop w:val="0"/>
                          <w:marBottom w:val="0"/>
                          <w:divBdr>
                            <w:top w:val="none" w:sz="0" w:space="0" w:color="auto"/>
                            <w:left w:val="none" w:sz="0" w:space="0" w:color="auto"/>
                            <w:bottom w:val="none" w:sz="0" w:space="0" w:color="auto"/>
                            <w:right w:val="none" w:sz="0" w:space="0" w:color="auto"/>
                          </w:divBdr>
                          <w:divsChild>
                            <w:div w:id="1422487284">
                              <w:marLeft w:val="0"/>
                              <w:marRight w:val="0"/>
                              <w:marTop w:val="0"/>
                              <w:marBottom w:val="0"/>
                              <w:divBdr>
                                <w:top w:val="none" w:sz="0" w:space="0" w:color="auto"/>
                                <w:left w:val="none" w:sz="0" w:space="0" w:color="auto"/>
                                <w:bottom w:val="none" w:sz="0" w:space="0" w:color="auto"/>
                                <w:right w:val="none" w:sz="0" w:space="0" w:color="auto"/>
                              </w:divBdr>
                            </w:div>
                          </w:divsChild>
                        </w:div>
                        <w:div w:id="902255280">
                          <w:marLeft w:val="0"/>
                          <w:marRight w:val="0"/>
                          <w:marTop w:val="0"/>
                          <w:marBottom w:val="0"/>
                          <w:divBdr>
                            <w:top w:val="none" w:sz="0" w:space="0" w:color="auto"/>
                            <w:left w:val="none" w:sz="0" w:space="0" w:color="auto"/>
                            <w:bottom w:val="none" w:sz="0" w:space="0" w:color="auto"/>
                            <w:right w:val="none" w:sz="0" w:space="0" w:color="auto"/>
                          </w:divBdr>
                          <w:divsChild>
                            <w:div w:id="74129992">
                              <w:marLeft w:val="0"/>
                              <w:marRight w:val="0"/>
                              <w:marTop w:val="0"/>
                              <w:marBottom w:val="0"/>
                              <w:divBdr>
                                <w:top w:val="none" w:sz="0" w:space="0" w:color="auto"/>
                                <w:left w:val="none" w:sz="0" w:space="0" w:color="auto"/>
                                <w:bottom w:val="none" w:sz="0" w:space="0" w:color="auto"/>
                                <w:right w:val="none" w:sz="0" w:space="0" w:color="auto"/>
                              </w:divBdr>
                            </w:div>
                          </w:divsChild>
                        </w:div>
                        <w:div w:id="676998762">
                          <w:marLeft w:val="0"/>
                          <w:marRight w:val="0"/>
                          <w:marTop w:val="0"/>
                          <w:marBottom w:val="0"/>
                          <w:divBdr>
                            <w:top w:val="none" w:sz="0" w:space="0" w:color="auto"/>
                            <w:left w:val="none" w:sz="0" w:space="0" w:color="auto"/>
                            <w:bottom w:val="none" w:sz="0" w:space="0" w:color="auto"/>
                            <w:right w:val="none" w:sz="0" w:space="0" w:color="auto"/>
                          </w:divBdr>
                          <w:divsChild>
                            <w:div w:id="1418286817">
                              <w:marLeft w:val="0"/>
                              <w:marRight w:val="0"/>
                              <w:marTop w:val="0"/>
                              <w:marBottom w:val="0"/>
                              <w:divBdr>
                                <w:top w:val="none" w:sz="0" w:space="0" w:color="auto"/>
                                <w:left w:val="none" w:sz="0" w:space="0" w:color="auto"/>
                                <w:bottom w:val="none" w:sz="0" w:space="0" w:color="auto"/>
                                <w:right w:val="none" w:sz="0" w:space="0" w:color="auto"/>
                              </w:divBdr>
                            </w:div>
                          </w:divsChild>
                        </w:div>
                        <w:div w:id="314647652">
                          <w:marLeft w:val="0"/>
                          <w:marRight w:val="0"/>
                          <w:marTop w:val="0"/>
                          <w:marBottom w:val="0"/>
                          <w:divBdr>
                            <w:top w:val="none" w:sz="0" w:space="0" w:color="auto"/>
                            <w:left w:val="none" w:sz="0" w:space="0" w:color="auto"/>
                            <w:bottom w:val="none" w:sz="0" w:space="0" w:color="auto"/>
                            <w:right w:val="none" w:sz="0" w:space="0" w:color="auto"/>
                          </w:divBdr>
                          <w:divsChild>
                            <w:div w:id="944921343">
                              <w:marLeft w:val="0"/>
                              <w:marRight w:val="0"/>
                              <w:marTop w:val="0"/>
                              <w:marBottom w:val="0"/>
                              <w:divBdr>
                                <w:top w:val="none" w:sz="0" w:space="0" w:color="auto"/>
                                <w:left w:val="none" w:sz="0" w:space="0" w:color="auto"/>
                                <w:bottom w:val="none" w:sz="0" w:space="0" w:color="auto"/>
                                <w:right w:val="none" w:sz="0" w:space="0" w:color="auto"/>
                              </w:divBdr>
                            </w:div>
                          </w:divsChild>
                        </w:div>
                        <w:div w:id="599608244">
                          <w:marLeft w:val="0"/>
                          <w:marRight w:val="0"/>
                          <w:marTop w:val="0"/>
                          <w:marBottom w:val="0"/>
                          <w:divBdr>
                            <w:top w:val="none" w:sz="0" w:space="0" w:color="auto"/>
                            <w:left w:val="none" w:sz="0" w:space="0" w:color="auto"/>
                            <w:bottom w:val="none" w:sz="0" w:space="0" w:color="auto"/>
                            <w:right w:val="none" w:sz="0" w:space="0" w:color="auto"/>
                          </w:divBdr>
                          <w:divsChild>
                            <w:div w:id="379591362">
                              <w:marLeft w:val="0"/>
                              <w:marRight w:val="0"/>
                              <w:marTop w:val="0"/>
                              <w:marBottom w:val="0"/>
                              <w:divBdr>
                                <w:top w:val="none" w:sz="0" w:space="0" w:color="auto"/>
                                <w:left w:val="none" w:sz="0" w:space="0" w:color="auto"/>
                                <w:bottom w:val="none" w:sz="0" w:space="0" w:color="auto"/>
                                <w:right w:val="none" w:sz="0" w:space="0" w:color="auto"/>
                              </w:divBdr>
                            </w:div>
                          </w:divsChild>
                        </w:div>
                        <w:div w:id="1196189243">
                          <w:marLeft w:val="0"/>
                          <w:marRight w:val="0"/>
                          <w:marTop w:val="0"/>
                          <w:marBottom w:val="0"/>
                          <w:divBdr>
                            <w:top w:val="none" w:sz="0" w:space="0" w:color="auto"/>
                            <w:left w:val="none" w:sz="0" w:space="0" w:color="auto"/>
                            <w:bottom w:val="none" w:sz="0" w:space="0" w:color="auto"/>
                            <w:right w:val="none" w:sz="0" w:space="0" w:color="auto"/>
                          </w:divBdr>
                          <w:divsChild>
                            <w:div w:id="1149322860">
                              <w:marLeft w:val="0"/>
                              <w:marRight w:val="0"/>
                              <w:marTop w:val="0"/>
                              <w:marBottom w:val="0"/>
                              <w:divBdr>
                                <w:top w:val="none" w:sz="0" w:space="0" w:color="auto"/>
                                <w:left w:val="none" w:sz="0" w:space="0" w:color="auto"/>
                                <w:bottom w:val="none" w:sz="0" w:space="0" w:color="auto"/>
                                <w:right w:val="none" w:sz="0" w:space="0" w:color="auto"/>
                              </w:divBdr>
                            </w:div>
                          </w:divsChild>
                        </w:div>
                        <w:div w:id="976372429">
                          <w:marLeft w:val="0"/>
                          <w:marRight w:val="0"/>
                          <w:marTop w:val="0"/>
                          <w:marBottom w:val="0"/>
                          <w:divBdr>
                            <w:top w:val="none" w:sz="0" w:space="0" w:color="auto"/>
                            <w:left w:val="none" w:sz="0" w:space="0" w:color="auto"/>
                            <w:bottom w:val="none" w:sz="0" w:space="0" w:color="auto"/>
                            <w:right w:val="none" w:sz="0" w:space="0" w:color="auto"/>
                          </w:divBdr>
                          <w:divsChild>
                            <w:div w:id="138422043">
                              <w:marLeft w:val="0"/>
                              <w:marRight w:val="0"/>
                              <w:marTop w:val="0"/>
                              <w:marBottom w:val="0"/>
                              <w:divBdr>
                                <w:top w:val="none" w:sz="0" w:space="0" w:color="auto"/>
                                <w:left w:val="none" w:sz="0" w:space="0" w:color="auto"/>
                                <w:bottom w:val="none" w:sz="0" w:space="0" w:color="auto"/>
                                <w:right w:val="none" w:sz="0" w:space="0" w:color="auto"/>
                              </w:divBdr>
                            </w:div>
                          </w:divsChild>
                        </w:div>
                        <w:div w:id="337118020">
                          <w:marLeft w:val="0"/>
                          <w:marRight w:val="0"/>
                          <w:marTop w:val="0"/>
                          <w:marBottom w:val="0"/>
                          <w:divBdr>
                            <w:top w:val="none" w:sz="0" w:space="0" w:color="auto"/>
                            <w:left w:val="none" w:sz="0" w:space="0" w:color="auto"/>
                            <w:bottom w:val="none" w:sz="0" w:space="0" w:color="auto"/>
                            <w:right w:val="none" w:sz="0" w:space="0" w:color="auto"/>
                          </w:divBdr>
                          <w:divsChild>
                            <w:div w:id="1304627214">
                              <w:marLeft w:val="0"/>
                              <w:marRight w:val="0"/>
                              <w:marTop w:val="0"/>
                              <w:marBottom w:val="0"/>
                              <w:divBdr>
                                <w:top w:val="none" w:sz="0" w:space="0" w:color="auto"/>
                                <w:left w:val="none" w:sz="0" w:space="0" w:color="auto"/>
                                <w:bottom w:val="none" w:sz="0" w:space="0" w:color="auto"/>
                                <w:right w:val="none" w:sz="0" w:space="0" w:color="auto"/>
                              </w:divBdr>
                            </w:div>
                          </w:divsChild>
                        </w:div>
                        <w:div w:id="1715888770">
                          <w:marLeft w:val="0"/>
                          <w:marRight w:val="0"/>
                          <w:marTop w:val="0"/>
                          <w:marBottom w:val="0"/>
                          <w:divBdr>
                            <w:top w:val="none" w:sz="0" w:space="0" w:color="auto"/>
                            <w:left w:val="none" w:sz="0" w:space="0" w:color="auto"/>
                            <w:bottom w:val="none" w:sz="0" w:space="0" w:color="auto"/>
                            <w:right w:val="none" w:sz="0" w:space="0" w:color="auto"/>
                          </w:divBdr>
                          <w:divsChild>
                            <w:div w:id="1524827592">
                              <w:marLeft w:val="0"/>
                              <w:marRight w:val="0"/>
                              <w:marTop w:val="0"/>
                              <w:marBottom w:val="0"/>
                              <w:divBdr>
                                <w:top w:val="none" w:sz="0" w:space="0" w:color="auto"/>
                                <w:left w:val="none" w:sz="0" w:space="0" w:color="auto"/>
                                <w:bottom w:val="none" w:sz="0" w:space="0" w:color="auto"/>
                                <w:right w:val="none" w:sz="0" w:space="0" w:color="auto"/>
                              </w:divBdr>
                            </w:div>
                          </w:divsChild>
                        </w:div>
                        <w:div w:id="748503941">
                          <w:marLeft w:val="0"/>
                          <w:marRight w:val="0"/>
                          <w:marTop w:val="0"/>
                          <w:marBottom w:val="0"/>
                          <w:divBdr>
                            <w:top w:val="none" w:sz="0" w:space="0" w:color="auto"/>
                            <w:left w:val="none" w:sz="0" w:space="0" w:color="auto"/>
                            <w:bottom w:val="none" w:sz="0" w:space="0" w:color="auto"/>
                            <w:right w:val="none" w:sz="0" w:space="0" w:color="auto"/>
                          </w:divBdr>
                          <w:divsChild>
                            <w:div w:id="673537489">
                              <w:marLeft w:val="0"/>
                              <w:marRight w:val="0"/>
                              <w:marTop w:val="0"/>
                              <w:marBottom w:val="0"/>
                              <w:divBdr>
                                <w:top w:val="none" w:sz="0" w:space="0" w:color="auto"/>
                                <w:left w:val="none" w:sz="0" w:space="0" w:color="auto"/>
                                <w:bottom w:val="none" w:sz="0" w:space="0" w:color="auto"/>
                                <w:right w:val="none" w:sz="0" w:space="0" w:color="auto"/>
                              </w:divBdr>
                            </w:div>
                          </w:divsChild>
                        </w:div>
                        <w:div w:id="1027632866">
                          <w:marLeft w:val="0"/>
                          <w:marRight w:val="0"/>
                          <w:marTop w:val="0"/>
                          <w:marBottom w:val="0"/>
                          <w:divBdr>
                            <w:top w:val="none" w:sz="0" w:space="0" w:color="auto"/>
                            <w:left w:val="none" w:sz="0" w:space="0" w:color="auto"/>
                            <w:bottom w:val="none" w:sz="0" w:space="0" w:color="auto"/>
                            <w:right w:val="none" w:sz="0" w:space="0" w:color="auto"/>
                          </w:divBdr>
                          <w:divsChild>
                            <w:div w:id="1384716498">
                              <w:marLeft w:val="0"/>
                              <w:marRight w:val="0"/>
                              <w:marTop w:val="0"/>
                              <w:marBottom w:val="0"/>
                              <w:divBdr>
                                <w:top w:val="none" w:sz="0" w:space="0" w:color="auto"/>
                                <w:left w:val="none" w:sz="0" w:space="0" w:color="auto"/>
                                <w:bottom w:val="none" w:sz="0" w:space="0" w:color="auto"/>
                                <w:right w:val="none" w:sz="0" w:space="0" w:color="auto"/>
                              </w:divBdr>
                            </w:div>
                          </w:divsChild>
                        </w:div>
                        <w:div w:id="1019040180">
                          <w:marLeft w:val="0"/>
                          <w:marRight w:val="0"/>
                          <w:marTop w:val="0"/>
                          <w:marBottom w:val="0"/>
                          <w:divBdr>
                            <w:top w:val="none" w:sz="0" w:space="0" w:color="auto"/>
                            <w:left w:val="none" w:sz="0" w:space="0" w:color="auto"/>
                            <w:bottom w:val="none" w:sz="0" w:space="0" w:color="auto"/>
                            <w:right w:val="none" w:sz="0" w:space="0" w:color="auto"/>
                          </w:divBdr>
                          <w:divsChild>
                            <w:div w:id="2120249240">
                              <w:marLeft w:val="0"/>
                              <w:marRight w:val="0"/>
                              <w:marTop w:val="0"/>
                              <w:marBottom w:val="0"/>
                              <w:divBdr>
                                <w:top w:val="none" w:sz="0" w:space="0" w:color="auto"/>
                                <w:left w:val="none" w:sz="0" w:space="0" w:color="auto"/>
                                <w:bottom w:val="none" w:sz="0" w:space="0" w:color="auto"/>
                                <w:right w:val="none" w:sz="0" w:space="0" w:color="auto"/>
                              </w:divBdr>
                            </w:div>
                          </w:divsChild>
                        </w:div>
                        <w:div w:id="2122146522">
                          <w:marLeft w:val="0"/>
                          <w:marRight w:val="0"/>
                          <w:marTop w:val="0"/>
                          <w:marBottom w:val="0"/>
                          <w:divBdr>
                            <w:top w:val="none" w:sz="0" w:space="0" w:color="auto"/>
                            <w:left w:val="none" w:sz="0" w:space="0" w:color="auto"/>
                            <w:bottom w:val="none" w:sz="0" w:space="0" w:color="auto"/>
                            <w:right w:val="none" w:sz="0" w:space="0" w:color="auto"/>
                          </w:divBdr>
                          <w:divsChild>
                            <w:div w:id="140464711">
                              <w:marLeft w:val="0"/>
                              <w:marRight w:val="0"/>
                              <w:marTop w:val="0"/>
                              <w:marBottom w:val="0"/>
                              <w:divBdr>
                                <w:top w:val="none" w:sz="0" w:space="0" w:color="auto"/>
                                <w:left w:val="none" w:sz="0" w:space="0" w:color="auto"/>
                                <w:bottom w:val="none" w:sz="0" w:space="0" w:color="auto"/>
                                <w:right w:val="none" w:sz="0" w:space="0" w:color="auto"/>
                              </w:divBdr>
                            </w:div>
                          </w:divsChild>
                        </w:div>
                        <w:div w:id="1575509431">
                          <w:marLeft w:val="0"/>
                          <w:marRight w:val="0"/>
                          <w:marTop w:val="0"/>
                          <w:marBottom w:val="0"/>
                          <w:divBdr>
                            <w:top w:val="none" w:sz="0" w:space="0" w:color="auto"/>
                            <w:left w:val="none" w:sz="0" w:space="0" w:color="auto"/>
                            <w:bottom w:val="none" w:sz="0" w:space="0" w:color="auto"/>
                            <w:right w:val="none" w:sz="0" w:space="0" w:color="auto"/>
                          </w:divBdr>
                          <w:divsChild>
                            <w:div w:id="2055157806">
                              <w:marLeft w:val="0"/>
                              <w:marRight w:val="0"/>
                              <w:marTop w:val="0"/>
                              <w:marBottom w:val="0"/>
                              <w:divBdr>
                                <w:top w:val="none" w:sz="0" w:space="0" w:color="auto"/>
                                <w:left w:val="none" w:sz="0" w:space="0" w:color="auto"/>
                                <w:bottom w:val="none" w:sz="0" w:space="0" w:color="auto"/>
                                <w:right w:val="none" w:sz="0" w:space="0" w:color="auto"/>
                              </w:divBdr>
                            </w:div>
                          </w:divsChild>
                        </w:div>
                        <w:div w:id="338317501">
                          <w:marLeft w:val="0"/>
                          <w:marRight w:val="0"/>
                          <w:marTop w:val="0"/>
                          <w:marBottom w:val="0"/>
                          <w:divBdr>
                            <w:top w:val="none" w:sz="0" w:space="0" w:color="auto"/>
                            <w:left w:val="none" w:sz="0" w:space="0" w:color="auto"/>
                            <w:bottom w:val="none" w:sz="0" w:space="0" w:color="auto"/>
                            <w:right w:val="none" w:sz="0" w:space="0" w:color="auto"/>
                          </w:divBdr>
                          <w:divsChild>
                            <w:div w:id="1492913283">
                              <w:marLeft w:val="0"/>
                              <w:marRight w:val="0"/>
                              <w:marTop w:val="0"/>
                              <w:marBottom w:val="0"/>
                              <w:divBdr>
                                <w:top w:val="none" w:sz="0" w:space="0" w:color="auto"/>
                                <w:left w:val="none" w:sz="0" w:space="0" w:color="auto"/>
                                <w:bottom w:val="none" w:sz="0" w:space="0" w:color="auto"/>
                                <w:right w:val="none" w:sz="0" w:space="0" w:color="auto"/>
                              </w:divBdr>
                            </w:div>
                          </w:divsChild>
                        </w:div>
                        <w:div w:id="543562184">
                          <w:marLeft w:val="0"/>
                          <w:marRight w:val="0"/>
                          <w:marTop w:val="0"/>
                          <w:marBottom w:val="0"/>
                          <w:divBdr>
                            <w:top w:val="none" w:sz="0" w:space="0" w:color="auto"/>
                            <w:left w:val="none" w:sz="0" w:space="0" w:color="auto"/>
                            <w:bottom w:val="none" w:sz="0" w:space="0" w:color="auto"/>
                            <w:right w:val="none" w:sz="0" w:space="0" w:color="auto"/>
                          </w:divBdr>
                          <w:divsChild>
                            <w:div w:id="202599606">
                              <w:marLeft w:val="0"/>
                              <w:marRight w:val="0"/>
                              <w:marTop w:val="0"/>
                              <w:marBottom w:val="0"/>
                              <w:divBdr>
                                <w:top w:val="none" w:sz="0" w:space="0" w:color="auto"/>
                                <w:left w:val="none" w:sz="0" w:space="0" w:color="auto"/>
                                <w:bottom w:val="none" w:sz="0" w:space="0" w:color="auto"/>
                                <w:right w:val="none" w:sz="0" w:space="0" w:color="auto"/>
                              </w:divBdr>
                            </w:div>
                          </w:divsChild>
                        </w:div>
                        <w:div w:id="85539679">
                          <w:marLeft w:val="0"/>
                          <w:marRight w:val="0"/>
                          <w:marTop w:val="0"/>
                          <w:marBottom w:val="0"/>
                          <w:divBdr>
                            <w:top w:val="none" w:sz="0" w:space="0" w:color="auto"/>
                            <w:left w:val="none" w:sz="0" w:space="0" w:color="auto"/>
                            <w:bottom w:val="none" w:sz="0" w:space="0" w:color="auto"/>
                            <w:right w:val="none" w:sz="0" w:space="0" w:color="auto"/>
                          </w:divBdr>
                          <w:divsChild>
                            <w:div w:id="193738379">
                              <w:marLeft w:val="0"/>
                              <w:marRight w:val="0"/>
                              <w:marTop w:val="0"/>
                              <w:marBottom w:val="0"/>
                              <w:divBdr>
                                <w:top w:val="none" w:sz="0" w:space="0" w:color="auto"/>
                                <w:left w:val="none" w:sz="0" w:space="0" w:color="auto"/>
                                <w:bottom w:val="none" w:sz="0" w:space="0" w:color="auto"/>
                                <w:right w:val="none" w:sz="0" w:space="0" w:color="auto"/>
                              </w:divBdr>
                            </w:div>
                          </w:divsChild>
                        </w:div>
                        <w:div w:id="649097185">
                          <w:marLeft w:val="0"/>
                          <w:marRight w:val="0"/>
                          <w:marTop w:val="0"/>
                          <w:marBottom w:val="0"/>
                          <w:divBdr>
                            <w:top w:val="none" w:sz="0" w:space="0" w:color="auto"/>
                            <w:left w:val="none" w:sz="0" w:space="0" w:color="auto"/>
                            <w:bottom w:val="none" w:sz="0" w:space="0" w:color="auto"/>
                            <w:right w:val="none" w:sz="0" w:space="0" w:color="auto"/>
                          </w:divBdr>
                          <w:divsChild>
                            <w:div w:id="1238595680">
                              <w:marLeft w:val="0"/>
                              <w:marRight w:val="0"/>
                              <w:marTop w:val="0"/>
                              <w:marBottom w:val="0"/>
                              <w:divBdr>
                                <w:top w:val="none" w:sz="0" w:space="0" w:color="auto"/>
                                <w:left w:val="none" w:sz="0" w:space="0" w:color="auto"/>
                                <w:bottom w:val="none" w:sz="0" w:space="0" w:color="auto"/>
                                <w:right w:val="none" w:sz="0" w:space="0" w:color="auto"/>
                              </w:divBdr>
                            </w:div>
                          </w:divsChild>
                        </w:div>
                        <w:div w:id="1354182939">
                          <w:marLeft w:val="0"/>
                          <w:marRight w:val="0"/>
                          <w:marTop w:val="0"/>
                          <w:marBottom w:val="0"/>
                          <w:divBdr>
                            <w:top w:val="none" w:sz="0" w:space="0" w:color="auto"/>
                            <w:left w:val="none" w:sz="0" w:space="0" w:color="auto"/>
                            <w:bottom w:val="none" w:sz="0" w:space="0" w:color="auto"/>
                            <w:right w:val="none" w:sz="0" w:space="0" w:color="auto"/>
                          </w:divBdr>
                          <w:divsChild>
                            <w:div w:id="628978254">
                              <w:marLeft w:val="0"/>
                              <w:marRight w:val="0"/>
                              <w:marTop w:val="0"/>
                              <w:marBottom w:val="0"/>
                              <w:divBdr>
                                <w:top w:val="none" w:sz="0" w:space="0" w:color="auto"/>
                                <w:left w:val="none" w:sz="0" w:space="0" w:color="auto"/>
                                <w:bottom w:val="none" w:sz="0" w:space="0" w:color="auto"/>
                                <w:right w:val="none" w:sz="0" w:space="0" w:color="auto"/>
                              </w:divBdr>
                            </w:div>
                          </w:divsChild>
                        </w:div>
                        <w:div w:id="1289628825">
                          <w:marLeft w:val="0"/>
                          <w:marRight w:val="0"/>
                          <w:marTop w:val="0"/>
                          <w:marBottom w:val="0"/>
                          <w:divBdr>
                            <w:top w:val="none" w:sz="0" w:space="0" w:color="auto"/>
                            <w:left w:val="none" w:sz="0" w:space="0" w:color="auto"/>
                            <w:bottom w:val="none" w:sz="0" w:space="0" w:color="auto"/>
                            <w:right w:val="none" w:sz="0" w:space="0" w:color="auto"/>
                          </w:divBdr>
                          <w:divsChild>
                            <w:div w:id="1959599381">
                              <w:marLeft w:val="0"/>
                              <w:marRight w:val="0"/>
                              <w:marTop w:val="0"/>
                              <w:marBottom w:val="0"/>
                              <w:divBdr>
                                <w:top w:val="none" w:sz="0" w:space="0" w:color="auto"/>
                                <w:left w:val="none" w:sz="0" w:space="0" w:color="auto"/>
                                <w:bottom w:val="none" w:sz="0" w:space="0" w:color="auto"/>
                                <w:right w:val="none" w:sz="0" w:space="0" w:color="auto"/>
                              </w:divBdr>
                            </w:div>
                          </w:divsChild>
                        </w:div>
                        <w:div w:id="1081414115">
                          <w:marLeft w:val="0"/>
                          <w:marRight w:val="0"/>
                          <w:marTop w:val="0"/>
                          <w:marBottom w:val="0"/>
                          <w:divBdr>
                            <w:top w:val="none" w:sz="0" w:space="0" w:color="auto"/>
                            <w:left w:val="none" w:sz="0" w:space="0" w:color="auto"/>
                            <w:bottom w:val="none" w:sz="0" w:space="0" w:color="auto"/>
                            <w:right w:val="none" w:sz="0" w:space="0" w:color="auto"/>
                          </w:divBdr>
                          <w:divsChild>
                            <w:div w:id="2064714821">
                              <w:marLeft w:val="0"/>
                              <w:marRight w:val="0"/>
                              <w:marTop w:val="0"/>
                              <w:marBottom w:val="0"/>
                              <w:divBdr>
                                <w:top w:val="none" w:sz="0" w:space="0" w:color="auto"/>
                                <w:left w:val="none" w:sz="0" w:space="0" w:color="auto"/>
                                <w:bottom w:val="none" w:sz="0" w:space="0" w:color="auto"/>
                                <w:right w:val="none" w:sz="0" w:space="0" w:color="auto"/>
                              </w:divBdr>
                            </w:div>
                          </w:divsChild>
                        </w:div>
                        <w:div w:id="152453124">
                          <w:marLeft w:val="0"/>
                          <w:marRight w:val="0"/>
                          <w:marTop w:val="0"/>
                          <w:marBottom w:val="0"/>
                          <w:divBdr>
                            <w:top w:val="none" w:sz="0" w:space="0" w:color="auto"/>
                            <w:left w:val="none" w:sz="0" w:space="0" w:color="auto"/>
                            <w:bottom w:val="none" w:sz="0" w:space="0" w:color="auto"/>
                            <w:right w:val="none" w:sz="0" w:space="0" w:color="auto"/>
                          </w:divBdr>
                          <w:divsChild>
                            <w:div w:id="855080148">
                              <w:marLeft w:val="0"/>
                              <w:marRight w:val="0"/>
                              <w:marTop w:val="0"/>
                              <w:marBottom w:val="0"/>
                              <w:divBdr>
                                <w:top w:val="none" w:sz="0" w:space="0" w:color="auto"/>
                                <w:left w:val="none" w:sz="0" w:space="0" w:color="auto"/>
                                <w:bottom w:val="none" w:sz="0" w:space="0" w:color="auto"/>
                                <w:right w:val="none" w:sz="0" w:space="0" w:color="auto"/>
                              </w:divBdr>
                            </w:div>
                          </w:divsChild>
                        </w:div>
                        <w:div w:id="1934047156">
                          <w:marLeft w:val="0"/>
                          <w:marRight w:val="0"/>
                          <w:marTop w:val="0"/>
                          <w:marBottom w:val="0"/>
                          <w:divBdr>
                            <w:top w:val="none" w:sz="0" w:space="0" w:color="auto"/>
                            <w:left w:val="none" w:sz="0" w:space="0" w:color="auto"/>
                            <w:bottom w:val="none" w:sz="0" w:space="0" w:color="auto"/>
                            <w:right w:val="none" w:sz="0" w:space="0" w:color="auto"/>
                          </w:divBdr>
                          <w:divsChild>
                            <w:div w:id="1822884413">
                              <w:marLeft w:val="0"/>
                              <w:marRight w:val="0"/>
                              <w:marTop w:val="0"/>
                              <w:marBottom w:val="0"/>
                              <w:divBdr>
                                <w:top w:val="none" w:sz="0" w:space="0" w:color="auto"/>
                                <w:left w:val="none" w:sz="0" w:space="0" w:color="auto"/>
                                <w:bottom w:val="none" w:sz="0" w:space="0" w:color="auto"/>
                                <w:right w:val="none" w:sz="0" w:space="0" w:color="auto"/>
                              </w:divBdr>
                            </w:div>
                          </w:divsChild>
                        </w:div>
                        <w:div w:id="48843981">
                          <w:marLeft w:val="0"/>
                          <w:marRight w:val="0"/>
                          <w:marTop w:val="0"/>
                          <w:marBottom w:val="0"/>
                          <w:divBdr>
                            <w:top w:val="none" w:sz="0" w:space="0" w:color="auto"/>
                            <w:left w:val="none" w:sz="0" w:space="0" w:color="auto"/>
                            <w:bottom w:val="none" w:sz="0" w:space="0" w:color="auto"/>
                            <w:right w:val="none" w:sz="0" w:space="0" w:color="auto"/>
                          </w:divBdr>
                          <w:divsChild>
                            <w:div w:id="520700355">
                              <w:marLeft w:val="0"/>
                              <w:marRight w:val="0"/>
                              <w:marTop w:val="0"/>
                              <w:marBottom w:val="0"/>
                              <w:divBdr>
                                <w:top w:val="none" w:sz="0" w:space="0" w:color="auto"/>
                                <w:left w:val="none" w:sz="0" w:space="0" w:color="auto"/>
                                <w:bottom w:val="none" w:sz="0" w:space="0" w:color="auto"/>
                                <w:right w:val="none" w:sz="0" w:space="0" w:color="auto"/>
                              </w:divBdr>
                            </w:div>
                          </w:divsChild>
                        </w:div>
                        <w:div w:id="843007665">
                          <w:marLeft w:val="0"/>
                          <w:marRight w:val="0"/>
                          <w:marTop w:val="0"/>
                          <w:marBottom w:val="0"/>
                          <w:divBdr>
                            <w:top w:val="none" w:sz="0" w:space="0" w:color="auto"/>
                            <w:left w:val="none" w:sz="0" w:space="0" w:color="auto"/>
                            <w:bottom w:val="none" w:sz="0" w:space="0" w:color="auto"/>
                            <w:right w:val="none" w:sz="0" w:space="0" w:color="auto"/>
                          </w:divBdr>
                          <w:divsChild>
                            <w:div w:id="2036301721">
                              <w:marLeft w:val="0"/>
                              <w:marRight w:val="0"/>
                              <w:marTop w:val="0"/>
                              <w:marBottom w:val="0"/>
                              <w:divBdr>
                                <w:top w:val="none" w:sz="0" w:space="0" w:color="auto"/>
                                <w:left w:val="none" w:sz="0" w:space="0" w:color="auto"/>
                                <w:bottom w:val="none" w:sz="0" w:space="0" w:color="auto"/>
                                <w:right w:val="none" w:sz="0" w:space="0" w:color="auto"/>
                              </w:divBdr>
                            </w:div>
                          </w:divsChild>
                        </w:div>
                        <w:div w:id="1013266569">
                          <w:marLeft w:val="0"/>
                          <w:marRight w:val="0"/>
                          <w:marTop w:val="0"/>
                          <w:marBottom w:val="0"/>
                          <w:divBdr>
                            <w:top w:val="none" w:sz="0" w:space="0" w:color="auto"/>
                            <w:left w:val="none" w:sz="0" w:space="0" w:color="auto"/>
                            <w:bottom w:val="none" w:sz="0" w:space="0" w:color="auto"/>
                            <w:right w:val="none" w:sz="0" w:space="0" w:color="auto"/>
                          </w:divBdr>
                          <w:divsChild>
                            <w:div w:id="578834909">
                              <w:marLeft w:val="0"/>
                              <w:marRight w:val="0"/>
                              <w:marTop w:val="0"/>
                              <w:marBottom w:val="0"/>
                              <w:divBdr>
                                <w:top w:val="none" w:sz="0" w:space="0" w:color="auto"/>
                                <w:left w:val="none" w:sz="0" w:space="0" w:color="auto"/>
                                <w:bottom w:val="none" w:sz="0" w:space="0" w:color="auto"/>
                                <w:right w:val="none" w:sz="0" w:space="0" w:color="auto"/>
                              </w:divBdr>
                            </w:div>
                          </w:divsChild>
                        </w:div>
                        <w:div w:id="1299728857">
                          <w:marLeft w:val="0"/>
                          <w:marRight w:val="0"/>
                          <w:marTop w:val="0"/>
                          <w:marBottom w:val="0"/>
                          <w:divBdr>
                            <w:top w:val="none" w:sz="0" w:space="0" w:color="auto"/>
                            <w:left w:val="none" w:sz="0" w:space="0" w:color="auto"/>
                            <w:bottom w:val="none" w:sz="0" w:space="0" w:color="auto"/>
                            <w:right w:val="none" w:sz="0" w:space="0" w:color="auto"/>
                          </w:divBdr>
                          <w:divsChild>
                            <w:div w:id="194318623">
                              <w:marLeft w:val="0"/>
                              <w:marRight w:val="0"/>
                              <w:marTop w:val="0"/>
                              <w:marBottom w:val="0"/>
                              <w:divBdr>
                                <w:top w:val="none" w:sz="0" w:space="0" w:color="auto"/>
                                <w:left w:val="none" w:sz="0" w:space="0" w:color="auto"/>
                                <w:bottom w:val="none" w:sz="0" w:space="0" w:color="auto"/>
                                <w:right w:val="none" w:sz="0" w:space="0" w:color="auto"/>
                              </w:divBdr>
                            </w:div>
                          </w:divsChild>
                        </w:div>
                        <w:div w:id="470052737">
                          <w:marLeft w:val="0"/>
                          <w:marRight w:val="0"/>
                          <w:marTop w:val="0"/>
                          <w:marBottom w:val="0"/>
                          <w:divBdr>
                            <w:top w:val="none" w:sz="0" w:space="0" w:color="auto"/>
                            <w:left w:val="none" w:sz="0" w:space="0" w:color="auto"/>
                            <w:bottom w:val="none" w:sz="0" w:space="0" w:color="auto"/>
                            <w:right w:val="none" w:sz="0" w:space="0" w:color="auto"/>
                          </w:divBdr>
                          <w:divsChild>
                            <w:div w:id="897473523">
                              <w:marLeft w:val="0"/>
                              <w:marRight w:val="0"/>
                              <w:marTop w:val="0"/>
                              <w:marBottom w:val="0"/>
                              <w:divBdr>
                                <w:top w:val="none" w:sz="0" w:space="0" w:color="auto"/>
                                <w:left w:val="none" w:sz="0" w:space="0" w:color="auto"/>
                                <w:bottom w:val="none" w:sz="0" w:space="0" w:color="auto"/>
                                <w:right w:val="none" w:sz="0" w:space="0" w:color="auto"/>
                              </w:divBdr>
                            </w:div>
                          </w:divsChild>
                        </w:div>
                        <w:div w:id="1077048710">
                          <w:marLeft w:val="0"/>
                          <w:marRight w:val="0"/>
                          <w:marTop w:val="0"/>
                          <w:marBottom w:val="0"/>
                          <w:divBdr>
                            <w:top w:val="none" w:sz="0" w:space="0" w:color="auto"/>
                            <w:left w:val="none" w:sz="0" w:space="0" w:color="auto"/>
                            <w:bottom w:val="none" w:sz="0" w:space="0" w:color="auto"/>
                            <w:right w:val="none" w:sz="0" w:space="0" w:color="auto"/>
                          </w:divBdr>
                          <w:divsChild>
                            <w:div w:id="1640109763">
                              <w:marLeft w:val="0"/>
                              <w:marRight w:val="0"/>
                              <w:marTop w:val="0"/>
                              <w:marBottom w:val="0"/>
                              <w:divBdr>
                                <w:top w:val="none" w:sz="0" w:space="0" w:color="auto"/>
                                <w:left w:val="none" w:sz="0" w:space="0" w:color="auto"/>
                                <w:bottom w:val="none" w:sz="0" w:space="0" w:color="auto"/>
                                <w:right w:val="none" w:sz="0" w:space="0" w:color="auto"/>
                              </w:divBdr>
                            </w:div>
                          </w:divsChild>
                        </w:div>
                        <w:div w:id="1081178481">
                          <w:marLeft w:val="0"/>
                          <w:marRight w:val="0"/>
                          <w:marTop w:val="0"/>
                          <w:marBottom w:val="0"/>
                          <w:divBdr>
                            <w:top w:val="none" w:sz="0" w:space="0" w:color="auto"/>
                            <w:left w:val="none" w:sz="0" w:space="0" w:color="auto"/>
                            <w:bottom w:val="none" w:sz="0" w:space="0" w:color="auto"/>
                            <w:right w:val="none" w:sz="0" w:space="0" w:color="auto"/>
                          </w:divBdr>
                          <w:divsChild>
                            <w:div w:id="961038299">
                              <w:marLeft w:val="0"/>
                              <w:marRight w:val="0"/>
                              <w:marTop w:val="0"/>
                              <w:marBottom w:val="0"/>
                              <w:divBdr>
                                <w:top w:val="none" w:sz="0" w:space="0" w:color="auto"/>
                                <w:left w:val="none" w:sz="0" w:space="0" w:color="auto"/>
                                <w:bottom w:val="none" w:sz="0" w:space="0" w:color="auto"/>
                                <w:right w:val="none" w:sz="0" w:space="0" w:color="auto"/>
                              </w:divBdr>
                            </w:div>
                          </w:divsChild>
                        </w:div>
                        <w:div w:id="1647659278">
                          <w:marLeft w:val="0"/>
                          <w:marRight w:val="0"/>
                          <w:marTop w:val="0"/>
                          <w:marBottom w:val="0"/>
                          <w:divBdr>
                            <w:top w:val="none" w:sz="0" w:space="0" w:color="auto"/>
                            <w:left w:val="none" w:sz="0" w:space="0" w:color="auto"/>
                            <w:bottom w:val="none" w:sz="0" w:space="0" w:color="auto"/>
                            <w:right w:val="none" w:sz="0" w:space="0" w:color="auto"/>
                          </w:divBdr>
                          <w:divsChild>
                            <w:div w:id="391973291">
                              <w:marLeft w:val="0"/>
                              <w:marRight w:val="0"/>
                              <w:marTop w:val="0"/>
                              <w:marBottom w:val="0"/>
                              <w:divBdr>
                                <w:top w:val="none" w:sz="0" w:space="0" w:color="auto"/>
                                <w:left w:val="none" w:sz="0" w:space="0" w:color="auto"/>
                                <w:bottom w:val="none" w:sz="0" w:space="0" w:color="auto"/>
                                <w:right w:val="none" w:sz="0" w:space="0" w:color="auto"/>
                              </w:divBdr>
                            </w:div>
                          </w:divsChild>
                        </w:div>
                        <w:div w:id="157156012">
                          <w:marLeft w:val="0"/>
                          <w:marRight w:val="0"/>
                          <w:marTop w:val="0"/>
                          <w:marBottom w:val="0"/>
                          <w:divBdr>
                            <w:top w:val="none" w:sz="0" w:space="0" w:color="auto"/>
                            <w:left w:val="none" w:sz="0" w:space="0" w:color="auto"/>
                            <w:bottom w:val="none" w:sz="0" w:space="0" w:color="auto"/>
                            <w:right w:val="none" w:sz="0" w:space="0" w:color="auto"/>
                          </w:divBdr>
                          <w:divsChild>
                            <w:div w:id="1141653148">
                              <w:marLeft w:val="0"/>
                              <w:marRight w:val="0"/>
                              <w:marTop w:val="0"/>
                              <w:marBottom w:val="0"/>
                              <w:divBdr>
                                <w:top w:val="none" w:sz="0" w:space="0" w:color="auto"/>
                                <w:left w:val="none" w:sz="0" w:space="0" w:color="auto"/>
                                <w:bottom w:val="none" w:sz="0" w:space="0" w:color="auto"/>
                                <w:right w:val="none" w:sz="0" w:space="0" w:color="auto"/>
                              </w:divBdr>
                            </w:div>
                          </w:divsChild>
                        </w:div>
                        <w:div w:id="1214737600">
                          <w:marLeft w:val="0"/>
                          <w:marRight w:val="0"/>
                          <w:marTop w:val="0"/>
                          <w:marBottom w:val="0"/>
                          <w:divBdr>
                            <w:top w:val="none" w:sz="0" w:space="0" w:color="auto"/>
                            <w:left w:val="none" w:sz="0" w:space="0" w:color="auto"/>
                            <w:bottom w:val="none" w:sz="0" w:space="0" w:color="auto"/>
                            <w:right w:val="none" w:sz="0" w:space="0" w:color="auto"/>
                          </w:divBdr>
                          <w:divsChild>
                            <w:div w:id="400100151">
                              <w:marLeft w:val="0"/>
                              <w:marRight w:val="0"/>
                              <w:marTop w:val="0"/>
                              <w:marBottom w:val="0"/>
                              <w:divBdr>
                                <w:top w:val="none" w:sz="0" w:space="0" w:color="auto"/>
                                <w:left w:val="none" w:sz="0" w:space="0" w:color="auto"/>
                                <w:bottom w:val="none" w:sz="0" w:space="0" w:color="auto"/>
                                <w:right w:val="none" w:sz="0" w:space="0" w:color="auto"/>
                              </w:divBdr>
                            </w:div>
                          </w:divsChild>
                        </w:div>
                        <w:div w:id="537476901">
                          <w:marLeft w:val="0"/>
                          <w:marRight w:val="0"/>
                          <w:marTop w:val="0"/>
                          <w:marBottom w:val="0"/>
                          <w:divBdr>
                            <w:top w:val="none" w:sz="0" w:space="0" w:color="auto"/>
                            <w:left w:val="none" w:sz="0" w:space="0" w:color="auto"/>
                            <w:bottom w:val="none" w:sz="0" w:space="0" w:color="auto"/>
                            <w:right w:val="none" w:sz="0" w:space="0" w:color="auto"/>
                          </w:divBdr>
                          <w:divsChild>
                            <w:div w:id="771507606">
                              <w:marLeft w:val="0"/>
                              <w:marRight w:val="0"/>
                              <w:marTop w:val="0"/>
                              <w:marBottom w:val="0"/>
                              <w:divBdr>
                                <w:top w:val="none" w:sz="0" w:space="0" w:color="auto"/>
                                <w:left w:val="none" w:sz="0" w:space="0" w:color="auto"/>
                                <w:bottom w:val="none" w:sz="0" w:space="0" w:color="auto"/>
                                <w:right w:val="none" w:sz="0" w:space="0" w:color="auto"/>
                              </w:divBdr>
                            </w:div>
                          </w:divsChild>
                        </w:div>
                        <w:div w:id="1898395194">
                          <w:marLeft w:val="0"/>
                          <w:marRight w:val="0"/>
                          <w:marTop w:val="0"/>
                          <w:marBottom w:val="0"/>
                          <w:divBdr>
                            <w:top w:val="none" w:sz="0" w:space="0" w:color="auto"/>
                            <w:left w:val="none" w:sz="0" w:space="0" w:color="auto"/>
                            <w:bottom w:val="none" w:sz="0" w:space="0" w:color="auto"/>
                            <w:right w:val="none" w:sz="0" w:space="0" w:color="auto"/>
                          </w:divBdr>
                          <w:divsChild>
                            <w:div w:id="43024362">
                              <w:marLeft w:val="0"/>
                              <w:marRight w:val="0"/>
                              <w:marTop w:val="0"/>
                              <w:marBottom w:val="0"/>
                              <w:divBdr>
                                <w:top w:val="none" w:sz="0" w:space="0" w:color="auto"/>
                                <w:left w:val="none" w:sz="0" w:space="0" w:color="auto"/>
                                <w:bottom w:val="none" w:sz="0" w:space="0" w:color="auto"/>
                                <w:right w:val="none" w:sz="0" w:space="0" w:color="auto"/>
                              </w:divBdr>
                            </w:div>
                          </w:divsChild>
                        </w:div>
                        <w:div w:id="558328761">
                          <w:marLeft w:val="0"/>
                          <w:marRight w:val="0"/>
                          <w:marTop w:val="0"/>
                          <w:marBottom w:val="0"/>
                          <w:divBdr>
                            <w:top w:val="none" w:sz="0" w:space="0" w:color="auto"/>
                            <w:left w:val="none" w:sz="0" w:space="0" w:color="auto"/>
                            <w:bottom w:val="none" w:sz="0" w:space="0" w:color="auto"/>
                            <w:right w:val="none" w:sz="0" w:space="0" w:color="auto"/>
                          </w:divBdr>
                          <w:divsChild>
                            <w:div w:id="17231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840013">
                  <w:marLeft w:val="0"/>
                  <w:marRight w:val="0"/>
                  <w:marTop w:val="0"/>
                  <w:marBottom w:val="0"/>
                  <w:divBdr>
                    <w:top w:val="none" w:sz="0" w:space="0" w:color="auto"/>
                    <w:left w:val="none" w:sz="0" w:space="0" w:color="auto"/>
                    <w:bottom w:val="none" w:sz="0" w:space="0" w:color="auto"/>
                    <w:right w:val="none" w:sz="0" w:space="0" w:color="auto"/>
                  </w:divBdr>
                  <w:divsChild>
                    <w:div w:id="283273751">
                      <w:marLeft w:val="0"/>
                      <w:marRight w:val="0"/>
                      <w:marTop w:val="0"/>
                      <w:marBottom w:val="0"/>
                      <w:divBdr>
                        <w:top w:val="none" w:sz="0" w:space="0" w:color="auto"/>
                        <w:left w:val="none" w:sz="0" w:space="0" w:color="auto"/>
                        <w:bottom w:val="none" w:sz="0" w:space="0" w:color="auto"/>
                        <w:right w:val="none" w:sz="0" w:space="0" w:color="auto"/>
                      </w:divBdr>
                    </w:div>
                    <w:div w:id="380448856">
                      <w:marLeft w:val="0"/>
                      <w:marRight w:val="0"/>
                      <w:marTop w:val="0"/>
                      <w:marBottom w:val="0"/>
                      <w:divBdr>
                        <w:top w:val="none" w:sz="0" w:space="0" w:color="auto"/>
                        <w:left w:val="none" w:sz="0" w:space="0" w:color="auto"/>
                        <w:bottom w:val="none" w:sz="0" w:space="0" w:color="auto"/>
                        <w:right w:val="none" w:sz="0" w:space="0" w:color="auto"/>
                      </w:divBdr>
                      <w:divsChild>
                        <w:div w:id="477765196">
                          <w:marLeft w:val="0"/>
                          <w:marRight w:val="0"/>
                          <w:marTop w:val="0"/>
                          <w:marBottom w:val="0"/>
                          <w:divBdr>
                            <w:top w:val="none" w:sz="0" w:space="0" w:color="auto"/>
                            <w:left w:val="none" w:sz="0" w:space="0" w:color="auto"/>
                            <w:bottom w:val="none" w:sz="0" w:space="0" w:color="auto"/>
                            <w:right w:val="none" w:sz="0" w:space="0" w:color="auto"/>
                          </w:divBdr>
                          <w:divsChild>
                            <w:div w:id="194856238">
                              <w:marLeft w:val="0"/>
                              <w:marRight w:val="0"/>
                              <w:marTop w:val="0"/>
                              <w:marBottom w:val="0"/>
                              <w:divBdr>
                                <w:top w:val="none" w:sz="0" w:space="0" w:color="auto"/>
                                <w:left w:val="none" w:sz="0" w:space="0" w:color="auto"/>
                                <w:bottom w:val="none" w:sz="0" w:space="0" w:color="auto"/>
                                <w:right w:val="none" w:sz="0" w:space="0" w:color="auto"/>
                              </w:divBdr>
                            </w:div>
                          </w:divsChild>
                        </w:div>
                        <w:div w:id="1597637565">
                          <w:marLeft w:val="0"/>
                          <w:marRight w:val="0"/>
                          <w:marTop w:val="0"/>
                          <w:marBottom w:val="0"/>
                          <w:divBdr>
                            <w:top w:val="none" w:sz="0" w:space="0" w:color="auto"/>
                            <w:left w:val="none" w:sz="0" w:space="0" w:color="auto"/>
                            <w:bottom w:val="none" w:sz="0" w:space="0" w:color="auto"/>
                            <w:right w:val="none" w:sz="0" w:space="0" w:color="auto"/>
                          </w:divBdr>
                          <w:divsChild>
                            <w:div w:id="1564174419">
                              <w:marLeft w:val="0"/>
                              <w:marRight w:val="0"/>
                              <w:marTop w:val="0"/>
                              <w:marBottom w:val="0"/>
                              <w:divBdr>
                                <w:top w:val="none" w:sz="0" w:space="0" w:color="auto"/>
                                <w:left w:val="none" w:sz="0" w:space="0" w:color="auto"/>
                                <w:bottom w:val="none" w:sz="0" w:space="0" w:color="auto"/>
                                <w:right w:val="none" w:sz="0" w:space="0" w:color="auto"/>
                              </w:divBdr>
                            </w:div>
                          </w:divsChild>
                        </w:div>
                        <w:div w:id="1996687757">
                          <w:marLeft w:val="0"/>
                          <w:marRight w:val="0"/>
                          <w:marTop w:val="0"/>
                          <w:marBottom w:val="0"/>
                          <w:divBdr>
                            <w:top w:val="none" w:sz="0" w:space="0" w:color="auto"/>
                            <w:left w:val="none" w:sz="0" w:space="0" w:color="auto"/>
                            <w:bottom w:val="none" w:sz="0" w:space="0" w:color="auto"/>
                            <w:right w:val="none" w:sz="0" w:space="0" w:color="auto"/>
                          </w:divBdr>
                          <w:divsChild>
                            <w:div w:id="1748307301">
                              <w:marLeft w:val="0"/>
                              <w:marRight w:val="0"/>
                              <w:marTop w:val="0"/>
                              <w:marBottom w:val="0"/>
                              <w:divBdr>
                                <w:top w:val="none" w:sz="0" w:space="0" w:color="auto"/>
                                <w:left w:val="none" w:sz="0" w:space="0" w:color="auto"/>
                                <w:bottom w:val="none" w:sz="0" w:space="0" w:color="auto"/>
                                <w:right w:val="none" w:sz="0" w:space="0" w:color="auto"/>
                              </w:divBdr>
                            </w:div>
                          </w:divsChild>
                        </w:div>
                        <w:div w:id="1111323358">
                          <w:marLeft w:val="0"/>
                          <w:marRight w:val="0"/>
                          <w:marTop w:val="0"/>
                          <w:marBottom w:val="0"/>
                          <w:divBdr>
                            <w:top w:val="none" w:sz="0" w:space="0" w:color="auto"/>
                            <w:left w:val="none" w:sz="0" w:space="0" w:color="auto"/>
                            <w:bottom w:val="none" w:sz="0" w:space="0" w:color="auto"/>
                            <w:right w:val="none" w:sz="0" w:space="0" w:color="auto"/>
                          </w:divBdr>
                          <w:divsChild>
                            <w:div w:id="2005547140">
                              <w:marLeft w:val="0"/>
                              <w:marRight w:val="0"/>
                              <w:marTop w:val="0"/>
                              <w:marBottom w:val="0"/>
                              <w:divBdr>
                                <w:top w:val="none" w:sz="0" w:space="0" w:color="auto"/>
                                <w:left w:val="none" w:sz="0" w:space="0" w:color="auto"/>
                                <w:bottom w:val="none" w:sz="0" w:space="0" w:color="auto"/>
                                <w:right w:val="none" w:sz="0" w:space="0" w:color="auto"/>
                              </w:divBdr>
                            </w:div>
                          </w:divsChild>
                        </w:div>
                        <w:div w:id="958334912">
                          <w:marLeft w:val="0"/>
                          <w:marRight w:val="0"/>
                          <w:marTop w:val="0"/>
                          <w:marBottom w:val="0"/>
                          <w:divBdr>
                            <w:top w:val="none" w:sz="0" w:space="0" w:color="auto"/>
                            <w:left w:val="none" w:sz="0" w:space="0" w:color="auto"/>
                            <w:bottom w:val="none" w:sz="0" w:space="0" w:color="auto"/>
                            <w:right w:val="none" w:sz="0" w:space="0" w:color="auto"/>
                          </w:divBdr>
                          <w:divsChild>
                            <w:div w:id="1220706127">
                              <w:marLeft w:val="0"/>
                              <w:marRight w:val="0"/>
                              <w:marTop w:val="0"/>
                              <w:marBottom w:val="0"/>
                              <w:divBdr>
                                <w:top w:val="none" w:sz="0" w:space="0" w:color="auto"/>
                                <w:left w:val="none" w:sz="0" w:space="0" w:color="auto"/>
                                <w:bottom w:val="none" w:sz="0" w:space="0" w:color="auto"/>
                                <w:right w:val="none" w:sz="0" w:space="0" w:color="auto"/>
                              </w:divBdr>
                            </w:div>
                          </w:divsChild>
                        </w:div>
                        <w:div w:id="48383670">
                          <w:marLeft w:val="0"/>
                          <w:marRight w:val="0"/>
                          <w:marTop w:val="0"/>
                          <w:marBottom w:val="0"/>
                          <w:divBdr>
                            <w:top w:val="none" w:sz="0" w:space="0" w:color="auto"/>
                            <w:left w:val="none" w:sz="0" w:space="0" w:color="auto"/>
                            <w:bottom w:val="none" w:sz="0" w:space="0" w:color="auto"/>
                            <w:right w:val="none" w:sz="0" w:space="0" w:color="auto"/>
                          </w:divBdr>
                          <w:divsChild>
                            <w:div w:id="1432704339">
                              <w:marLeft w:val="0"/>
                              <w:marRight w:val="0"/>
                              <w:marTop w:val="0"/>
                              <w:marBottom w:val="0"/>
                              <w:divBdr>
                                <w:top w:val="none" w:sz="0" w:space="0" w:color="auto"/>
                                <w:left w:val="none" w:sz="0" w:space="0" w:color="auto"/>
                                <w:bottom w:val="none" w:sz="0" w:space="0" w:color="auto"/>
                                <w:right w:val="none" w:sz="0" w:space="0" w:color="auto"/>
                              </w:divBdr>
                            </w:div>
                          </w:divsChild>
                        </w:div>
                        <w:div w:id="1261178756">
                          <w:marLeft w:val="0"/>
                          <w:marRight w:val="0"/>
                          <w:marTop w:val="0"/>
                          <w:marBottom w:val="0"/>
                          <w:divBdr>
                            <w:top w:val="none" w:sz="0" w:space="0" w:color="auto"/>
                            <w:left w:val="none" w:sz="0" w:space="0" w:color="auto"/>
                            <w:bottom w:val="none" w:sz="0" w:space="0" w:color="auto"/>
                            <w:right w:val="none" w:sz="0" w:space="0" w:color="auto"/>
                          </w:divBdr>
                          <w:divsChild>
                            <w:div w:id="1636452469">
                              <w:marLeft w:val="0"/>
                              <w:marRight w:val="0"/>
                              <w:marTop w:val="0"/>
                              <w:marBottom w:val="0"/>
                              <w:divBdr>
                                <w:top w:val="none" w:sz="0" w:space="0" w:color="auto"/>
                                <w:left w:val="none" w:sz="0" w:space="0" w:color="auto"/>
                                <w:bottom w:val="none" w:sz="0" w:space="0" w:color="auto"/>
                                <w:right w:val="none" w:sz="0" w:space="0" w:color="auto"/>
                              </w:divBdr>
                            </w:div>
                          </w:divsChild>
                        </w:div>
                        <w:div w:id="446706082">
                          <w:marLeft w:val="0"/>
                          <w:marRight w:val="0"/>
                          <w:marTop w:val="0"/>
                          <w:marBottom w:val="0"/>
                          <w:divBdr>
                            <w:top w:val="none" w:sz="0" w:space="0" w:color="auto"/>
                            <w:left w:val="none" w:sz="0" w:space="0" w:color="auto"/>
                            <w:bottom w:val="none" w:sz="0" w:space="0" w:color="auto"/>
                            <w:right w:val="none" w:sz="0" w:space="0" w:color="auto"/>
                          </w:divBdr>
                          <w:divsChild>
                            <w:div w:id="1400439131">
                              <w:marLeft w:val="0"/>
                              <w:marRight w:val="0"/>
                              <w:marTop w:val="0"/>
                              <w:marBottom w:val="0"/>
                              <w:divBdr>
                                <w:top w:val="none" w:sz="0" w:space="0" w:color="auto"/>
                                <w:left w:val="none" w:sz="0" w:space="0" w:color="auto"/>
                                <w:bottom w:val="none" w:sz="0" w:space="0" w:color="auto"/>
                                <w:right w:val="none" w:sz="0" w:space="0" w:color="auto"/>
                              </w:divBdr>
                            </w:div>
                          </w:divsChild>
                        </w:div>
                        <w:div w:id="958802800">
                          <w:marLeft w:val="0"/>
                          <w:marRight w:val="0"/>
                          <w:marTop w:val="0"/>
                          <w:marBottom w:val="0"/>
                          <w:divBdr>
                            <w:top w:val="none" w:sz="0" w:space="0" w:color="auto"/>
                            <w:left w:val="none" w:sz="0" w:space="0" w:color="auto"/>
                            <w:bottom w:val="none" w:sz="0" w:space="0" w:color="auto"/>
                            <w:right w:val="none" w:sz="0" w:space="0" w:color="auto"/>
                          </w:divBdr>
                          <w:divsChild>
                            <w:div w:id="610628798">
                              <w:marLeft w:val="0"/>
                              <w:marRight w:val="0"/>
                              <w:marTop w:val="0"/>
                              <w:marBottom w:val="0"/>
                              <w:divBdr>
                                <w:top w:val="none" w:sz="0" w:space="0" w:color="auto"/>
                                <w:left w:val="none" w:sz="0" w:space="0" w:color="auto"/>
                                <w:bottom w:val="none" w:sz="0" w:space="0" w:color="auto"/>
                                <w:right w:val="none" w:sz="0" w:space="0" w:color="auto"/>
                              </w:divBdr>
                            </w:div>
                          </w:divsChild>
                        </w:div>
                        <w:div w:id="471950268">
                          <w:marLeft w:val="0"/>
                          <w:marRight w:val="0"/>
                          <w:marTop w:val="0"/>
                          <w:marBottom w:val="0"/>
                          <w:divBdr>
                            <w:top w:val="none" w:sz="0" w:space="0" w:color="auto"/>
                            <w:left w:val="none" w:sz="0" w:space="0" w:color="auto"/>
                            <w:bottom w:val="none" w:sz="0" w:space="0" w:color="auto"/>
                            <w:right w:val="none" w:sz="0" w:space="0" w:color="auto"/>
                          </w:divBdr>
                          <w:divsChild>
                            <w:div w:id="1811287498">
                              <w:marLeft w:val="0"/>
                              <w:marRight w:val="0"/>
                              <w:marTop w:val="0"/>
                              <w:marBottom w:val="0"/>
                              <w:divBdr>
                                <w:top w:val="none" w:sz="0" w:space="0" w:color="auto"/>
                                <w:left w:val="none" w:sz="0" w:space="0" w:color="auto"/>
                                <w:bottom w:val="none" w:sz="0" w:space="0" w:color="auto"/>
                                <w:right w:val="none" w:sz="0" w:space="0" w:color="auto"/>
                              </w:divBdr>
                            </w:div>
                          </w:divsChild>
                        </w:div>
                        <w:div w:id="151022434">
                          <w:marLeft w:val="0"/>
                          <w:marRight w:val="0"/>
                          <w:marTop w:val="0"/>
                          <w:marBottom w:val="0"/>
                          <w:divBdr>
                            <w:top w:val="none" w:sz="0" w:space="0" w:color="auto"/>
                            <w:left w:val="none" w:sz="0" w:space="0" w:color="auto"/>
                            <w:bottom w:val="none" w:sz="0" w:space="0" w:color="auto"/>
                            <w:right w:val="none" w:sz="0" w:space="0" w:color="auto"/>
                          </w:divBdr>
                          <w:divsChild>
                            <w:div w:id="1049307479">
                              <w:marLeft w:val="0"/>
                              <w:marRight w:val="0"/>
                              <w:marTop w:val="0"/>
                              <w:marBottom w:val="0"/>
                              <w:divBdr>
                                <w:top w:val="none" w:sz="0" w:space="0" w:color="auto"/>
                                <w:left w:val="none" w:sz="0" w:space="0" w:color="auto"/>
                                <w:bottom w:val="none" w:sz="0" w:space="0" w:color="auto"/>
                                <w:right w:val="none" w:sz="0" w:space="0" w:color="auto"/>
                              </w:divBdr>
                            </w:div>
                          </w:divsChild>
                        </w:div>
                        <w:div w:id="442118446">
                          <w:marLeft w:val="0"/>
                          <w:marRight w:val="0"/>
                          <w:marTop w:val="0"/>
                          <w:marBottom w:val="0"/>
                          <w:divBdr>
                            <w:top w:val="none" w:sz="0" w:space="0" w:color="auto"/>
                            <w:left w:val="none" w:sz="0" w:space="0" w:color="auto"/>
                            <w:bottom w:val="none" w:sz="0" w:space="0" w:color="auto"/>
                            <w:right w:val="none" w:sz="0" w:space="0" w:color="auto"/>
                          </w:divBdr>
                          <w:divsChild>
                            <w:div w:id="1226574396">
                              <w:marLeft w:val="0"/>
                              <w:marRight w:val="0"/>
                              <w:marTop w:val="0"/>
                              <w:marBottom w:val="0"/>
                              <w:divBdr>
                                <w:top w:val="none" w:sz="0" w:space="0" w:color="auto"/>
                                <w:left w:val="none" w:sz="0" w:space="0" w:color="auto"/>
                                <w:bottom w:val="none" w:sz="0" w:space="0" w:color="auto"/>
                                <w:right w:val="none" w:sz="0" w:space="0" w:color="auto"/>
                              </w:divBdr>
                            </w:div>
                          </w:divsChild>
                        </w:div>
                        <w:div w:id="584075177">
                          <w:marLeft w:val="0"/>
                          <w:marRight w:val="0"/>
                          <w:marTop w:val="0"/>
                          <w:marBottom w:val="0"/>
                          <w:divBdr>
                            <w:top w:val="none" w:sz="0" w:space="0" w:color="auto"/>
                            <w:left w:val="none" w:sz="0" w:space="0" w:color="auto"/>
                            <w:bottom w:val="none" w:sz="0" w:space="0" w:color="auto"/>
                            <w:right w:val="none" w:sz="0" w:space="0" w:color="auto"/>
                          </w:divBdr>
                          <w:divsChild>
                            <w:div w:id="1299845729">
                              <w:marLeft w:val="0"/>
                              <w:marRight w:val="0"/>
                              <w:marTop w:val="0"/>
                              <w:marBottom w:val="0"/>
                              <w:divBdr>
                                <w:top w:val="none" w:sz="0" w:space="0" w:color="auto"/>
                                <w:left w:val="none" w:sz="0" w:space="0" w:color="auto"/>
                                <w:bottom w:val="none" w:sz="0" w:space="0" w:color="auto"/>
                                <w:right w:val="none" w:sz="0" w:space="0" w:color="auto"/>
                              </w:divBdr>
                            </w:div>
                          </w:divsChild>
                        </w:div>
                        <w:div w:id="312636193">
                          <w:marLeft w:val="0"/>
                          <w:marRight w:val="0"/>
                          <w:marTop w:val="0"/>
                          <w:marBottom w:val="0"/>
                          <w:divBdr>
                            <w:top w:val="none" w:sz="0" w:space="0" w:color="auto"/>
                            <w:left w:val="none" w:sz="0" w:space="0" w:color="auto"/>
                            <w:bottom w:val="none" w:sz="0" w:space="0" w:color="auto"/>
                            <w:right w:val="none" w:sz="0" w:space="0" w:color="auto"/>
                          </w:divBdr>
                          <w:divsChild>
                            <w:div w:id="935018024">
                              <w:marLeft w:val="0"/>
                              <w:marRight w:val="0"/>
                              <w:marTop w:val="0"/>
                              <w:marBottom w:val="0"/>
                              <w:divBdr>
                                <w:top w:val="none" w:sz="0" w:space="0" w:color="auto"/>
                                <w:left w:val="none" w:sz="0" w:space="0" w:color="auto"/>
                                <w:bottom w:val="none" w:sz="0" w:space="0" w:color="auto"/>
                                <w:right w:val="none" w:sz="0" w:space="0" w:color="auto"/>
                              </w:divBdr>
                            </w:div>
                          </w:divsChild>
                        </w:div>
                        <w:div w:id="1277444070">
                          <w:marLeft w:val="0"/>
                          <w:marRight w:val="0"/>
                          <w:marTop w:val="0"/>
                          <w:marBottom w:val="0"/>
                          <w:divBdr>
                            <w:top w:val="none" w:sz="0" w:space="0" w:color="auto"/>
                            <w:left w:val="none" w:sz="0" w:space="0" w:color="auto"/>
                            <w:bottom w:val="none" w:sz="0" w:space="0" w:color="auto"/>
                            <w:right w:val="none" w:sz="0" w:space="0" w:color="auto"/>
                          </w:divBdr>
                          <w:divsChild>
                            <w:div w:id="1787771716">
                              <w:marLeft w:val="0"/>
                              <w:marRight w:val="0"/>
                              <w:marTop w:val="0"/>
                              <w:marBottom w:val="0"/>
                              <w:divBdr>
                                <w:top w:val="none" w:sz="0" w:space="0" w:color="auto"/>
                                <w:left w:val="none" w:sz="0" w:space="0" w:color="auto"/>
                                <w:bottom w:val="none" w:sz="0" w:space="0" w:color="auto"/>
                                <w:right w:val="none" w:sz="0" w:space="0" w:color="auto"/>
                              </w:divBdr>
                            </w:div>
                          </w:divsChild>
                        </w:div>
                        <w:div w:id="1536195614">
                          <w:marLeft w:val="0"/>
                          <w:marRight w:val="0"/>
                          <w:marTop w:val="0"/>
                          <w:marBottom w:val="0"/>
                          <w:divBdr>
                            <w:top w:val="none" w:sz="0" w:space="0" w:color="auto"/>
                            <w:left w:val="none" w:sz="0" w:space="0" w:color="auto"/>
                            <w:bottom w:val="none" w:sz="0" w:space="0" w:color="auto"/>
                            <w:right w:val="none" w:sz="0" w:space="0" w:color="auto"/>
                          </w:divBdr>
                          <w:divsChild>
                            <w:div w:id="1795056402">
                              <w:marLeft w:val="0"/>
                              <w:marRight w:val="0"/>
                              <w:marTop w:val="0"/>
                              <w:marBottom w:val="0"/>
                              <w:divBdr>
                                <w:top w:val="none" w:sz="0" w:space="0" w:color="auto"/>
                                <w:left w:val="none" w:sz="0" w:space="0" w:color="auto"/>
                                <w:bottom w:val="none" w:sz="0" w:space="0" w:color="auto"/>
                                <w:right w:val="none" w:sz="0" w:space="0" w:color="auto"/>
                              </w:divBdr>
                            </w:div>
                          </w:divsChild>
                        </w:div>
                        <w:div w:id="870339427">
                          <w:marLeft w:val="0"/>
                          <w:marRight w:val="0"/>
                          <w:marTop w:val="0"/>
                          <w:marBottom w:val="0"/>
                          <w:divBdr>
                            <w:top w:val="none" w:sz="0" w:space="0" w:color="auto"/>
                            <w:left w:val="none" w:sz="0" w:space="0" w:color="auto"/>
                            <w:bottom w:val="none" w:sz="0" w:space="0" w:color="auto"/>
                            <w:right w:val="none" w:sz="0" w:space="0" w:color="auto"/>
                          </w:divBdr>
                          <w:divsChild>
                            <w:div w:id="1123157497">
                              <w:marLeft w:val="0"/>
                              <w:marRight w:val="0"/>
                              <w:marTop w:val="0"/>
                              <w:marBottom w:val="0"/>
                              <w:divBdr>
                                <w:top w:val="none" w:sz="0" w:space="0" w:color="auto"/>
                                <w:left w:val="none" w:sz="0" w:space="0" w:color="auto"/>
                                <w:bottom w:val="none" w:sz="0" w:space="0" w:color="auto"/>
                                <w:right w:val="none" w:sz="0" w:space="0" w:color="auto"/>
                              </w:divBdr>
                            </w:div>
                          </w:divsChild>
                        </w:div>
                        <w:div w:id="82530261">
                          <w:marLeft w:val="0"/>
                          <w:marRight w:val="0"/>
                          <w:marTop w:val="0"/>
                          <w:marBottom w:val="0"/>
                          <w:divBdr>
                            <w:top w:val="none" w:sz="0" w:space="0" w:color="auto"/>
                            <w:left w:val="none" w:sz="0" w:space="0" w:color="auto"/>
                            <w:bottom w:val="none" w:sz="0" w:space="0" w:color="auto"/>
                            <w:right w:val="none" w:sz="0" w:space="0" w:color="auto"/>
                          </w:divBdr>
                          <w:divsChild>
                            <w:div w:id="402609104">
                              <w:marLeft w:val="0"/>
                              <w:marRight w:val="0"/>
                              <w:marTop w:val="0"/>
                              <w:marBottom w:val="0"/>
                              <w:divBdr>
                                <w:top w:val="none" w:sz="0" w:space="0" w:color="auto"/>
                                <w:left w:val="none" w:sz="0" w:space="0" w:color="auto"/>
                                <w:bottom w:val="none" w:sz="0" w:space="0" w:color="auto"/>
                                <w:right w:val="none" w:sz="0" w:space="0" w:color="auto"/>
                              </w:divBdr>
                            </w:div>
                          </w:divsChild>
                        </w:div>
                        <w:div w:id="636489858">
                          <w:marLeft w:val="0"/>
                          <w:marRight w:val="0"/>
                          <w:marTop w:val="0"/>
                          <w:marBottom w:val="0"/>
                          <w:divBdr>
                            <w:top w:val="none" w:sz="0" w:space="0" w:color="auto"/>
                            <w:left w:val="none" w:sz="0" w:space="0" w:color="auto"/>
                            <w:bottom w:val="none" w:sz="0" w:space="0" w:color="auto"/>
                            <w:right w:val="none" w:sz="0" w:space="0" w:color="auto"/>
                          </w:divBdr>
                          <w:divsChild>
                            <w:div w:id="819617669">
                              <w:marLeft w:val="0"/>
                              <w:marRight w:val="0"/>
                              <w:marTop w:val="0"/>
                              <w:marBottom w:val="0"/>
                              <w:divBdr>
                                <w:top w:val="none" w:sz="0" w:space="0" w:color="auto"/>
                                <w:left w:val="none" w:sz="0" w:space="0" w:color="auto"/>
                                <w:bottom w:val="none" w:sz="0" w:space="0" w:color="auto"/>
                                <w:right w:val="none" w:sz="0" w:space="0" w:color="auto"/>
                              </w:divBdr>
                            </w:div>
                          </w:divsChild>
                        </w:div>
                        <w:div w:id="508299410">
                          <w:marLeft w:val="0"/>
                          <w:marRight w:val="0"/>
                          <w:marTop w:val="0"/>
                          <w:marBottom w:val="0"/>
                          <w:divBdr>
                            <w:top w:val="none" w:sz="0" w:space="0" w:color="auto"/>
                            <w:left w:val="none" w:sz="0" w:space="0" w:color="auto"/>
                            <w:bottom w:val="none" w:sz="0" w:space="0" w:color="auto"/>
                            <w:right w:val="none" w:sz="0" w:space="0" w:color="auto"/>
                          </w:divBdr>
                          <w:divsChild>
                            <w:div w:id="1732338882">
                              <w:marLeft w:val="0"/>
                              <w:marRight w:val="0"/>
                              <w:marTop w:val="0"/>
                              <w:marBottom w:val="0"/>
                              <w:divBdr>
                                <w:top w:val="none" w:sz="0" w:space="0" w:color="auto"/>
                                <w:left w:val="none" w:sz="0" w:space="0" w:color="auto"/>
                                <w:bottom w:val="none" w:sz="0" w:space="0" w:color="auto"/>
                                <w:right w:val="none" w:sz="0" w:space="0" w:color="auto"/>
                              </w:divBdr>
                            </w:div>
                          </w:divsChild>
                        </w:div>
                        <w:div w:id="579216324">
                          <w:marLeft w:val="0"/>
                          <w:marRight w:val="0"/>
                          <w:marTop w:val="0"/>
                          <w:marBottom w:val="0"/>
                          <w:divBdr>
                            <w:top w:val="none" w:sz="0" w:space="0" w:color="auto"/>
                            <w:left w:val="none" w:sz="0" w:space="0" w:color="auto"/>
                            <w:bottom w:val="none" w:sz="0" w:space="0" w:color="auto"/>
                            <w:right w:val="none" w:sz="0" w:space="0" w:color="auto"/>
                          </w:divBdr>
                          <w:divsChild>
                            <w:div w:id="1625581156">
                              <w:marLeft w:val="0"/>
                              <w:marRight w:val="0"/>
                              <w:marTop w:val="0"/>
                              <w:marBottom w:val="0"/>
                              <w:divBdr>
                                <w:top w:val="none" w:sz="0" w:space="0" w:color="auto"/>
                                <w:left w:val="none" w:sz="0" w:space="0" w:color="auto"/>
                                <w:bottom w:val="none" w:sz="0" w:space="0" w:color="auto"/>
                                <w:right w:val="none" w:sz="0" w:space="0" w:color="auto"/>
                              </w:divBdr>
                            </w:div>
                          </w:divsChild>
                        </w:div>
                        <w:div w:id="440611696">
                          <w:marLeft w:val="0"/>
                          <w:marRight w:val="0"/>
                          <w:marTop w:val="0"/>
                          <w:marBottom w:val="0"/>
                          <w:divBdr>
                            <w:top w:val="none" w:sz="0" w:space="0" w:color="auto"/>
                            <w:left w:val="none" w:sz="0" w:space="0" w:color="auto"/>
                            <w:bottom w:val="none" w:sz="0" w:space="0" w:color="auto"/>
                            <w:right w:val="none" w:sz="0" w:space="0" w:color="auto"/>
                          </w:divBdr>
                          <w:divsChild>
                            <w:div w:id="516820303">
                              <w:marLeft w:val="0"/>
                              <w:marRight w:val="0"/>
                              <w:marTop w:val="0"/>
                              <w:marBottom w:val="0"/>
                              <w:divBdr>
                                <w:top w:val="none" w:sz="0" w:space="0" w:color="auto"/>
                                <w:left w:val="none" w:sz="0" w:space="0" w:color="auto"/>
                                <w:bottom w:val="none" w:sz="0" w:space="0" w:color="auto"/>
                                <w:right w:val="none" w:sz="0" w:space="0" w:color="auto"/>
                              </w:divBdr>
                            </w:div>
                          </w:divsChild>
                        </w:div>
                        <w:div w:id="1638099906">
                          <w:marLeft w:val="0"/>
                          <w:marRight w:val="0"/>
                          <w:marTop w:val="0"/>
                          <w:marBottom w:val="0"/>
                          <w:divBdr>
                            <w:top w:val="none" w:sz="0" w:space="0" w:color="auto"/>
                            <w:left w:val="none" w:sz="0" w:space="0" w:color="auto"/>
                            <w:bottom w:val="none" w:sz="0" w:space="0" w:color="auto"/>
                            <w:right w:val="none" w:sz="0" w:space="0" w:color="auto"/>
                          </w:divBdr>
                          <w:divsChild>
                            <w:div w:id="1566917336">
                              <w:marLeft w:val="0"/>
                              <w:marRight w:val="0"/>
                              <w:marTop w:val="0"/>
                              <w:marBottom w:val="0"/>
                              <w:divBdr>
                                <w:top w:val="none" w:sz="0" w:space="0" w:color="auto"/>
                                <w:left w:val="none" w:sz="0" w:space="0" w:color="auto"/>
                                <w:bottom w:val="none" w:sz="0" w:space="0" w:color="auto"/>
                                <w:right w:val="none" w:sz="0" w:space="0" w:color="auto"/>
                              </w:divBdr>
                            </w:div>
                          </w:divsChild>
                        </w:div>
                        <w:div w:id="1286809696">
                          <w:marLeft w:val="0"/>
                          <w:marRight w:val="0"/>
                          <w:marTop w:val="0"/>
                          <w:marBottom w:val="0"/>
                          <w:divBdr>
                            <w:top w:val="none" w:sz="0" w:space="0" w:color="auto"/>
                            <w:left w:val="none" w:sz="0" w:space="0" w:color="auto"/>
                            <w:bottom w:val="none" w:sz="0" w:space="0" w:color="auto"/>
                            <w:right w:val="none" w:sz="0" w:space="0" w:color="auto"/>
                          </w:divBdr>
                          <w:divsChild>
                            <w:div w:id="121772306">
                              <w:marLeft w:val="0"/>
                              <w:marRight w:val="0"/>
                              <w:marTop w:val="0"/>
                              <w:marBottom w:val="0"/>
                              <w:divBdr>
                                <w:top w:val="none" w:sz="0" w:space="0" w:color="auto"/>
                                <w:left w:val="none" w:sz="0" w:space="0" w:color="auto"/>
                                <w:bottom w:val="none" w:sz="0" w:space="0" w:color="auto"/>
                                <w:right w:val="none" w:sz="0" w:space="0" w:color="auto"/>
                              </w:divBdr>
                            </w:div>
                          </w:divsChild>
                        </w:div>
                        <w:div w:id="317542808">
                          <w:marLeft w:val="0"/>
                          <w:marRight w:val="0"/>
                          <w:marTop w:val="0"/>
                          <w:marBottom w:val="0"/>
                          <w:divBdr>
                            <w:top w:val="none" w:sz="0" w:space="0" w:color="auto"/>
                            <w:left w:val="none" w:sz="0" w:space="0" w:color="auto"/>
                            <w:bottom w:val="none" w:sz="0" w:space="0" w:color="auto"/>
                            <w:right w:val="none" w:sz="0" w:space="0" w:color="auto"/>
                          </w:divBdr>
                          <w:divsChild>
                            <w:div w:id="1830174655">
                              <w:marLeft w:val="0"/>
                              <w:marRight w:val="0"/>
                              <w:marTop w:val="0"/>
                              <w:marBottom w:val="0"/>
                              <w:divBdr>
                                <w:top w:val="none" w:sz="0" w:space="0" w:color="auto"/>
                                <w:left w:val="none" w:sz="0" w:space="0" w:color="auto"/>
                                <w:bottom w:val="none" w:sz="0" w:space="0" w:color="auto"/>
                                <w:right w:val="none" w:sz="0" w:space="0" w:color="auto"/>
                              </w:divBdr>
                            </w:div>
                          </w:divsChild>
                        </w:div>
                        <w:div w:id="1643727410">
                          <w:marLeft w:val="0"/>
                          <w:marRight w:val="0"/>
                          <w:marTop w:val="0"/>
                          <w:marBottom w:val="0"/>
                          <w:divBdr>
                            <w:top w:val="none" w:sz="0" w:space="0" w:color="auto"/>
                            <w:left w:val="none" w:sz="0" w:space="0" w:color="auto"/>
                            <w:bottom w:val="none" w:sz="0" w:space="0" w:color="auto"/>
                            <w:right w:val="none" w:sz="0" w:space="0" w:color="auto"/>
                          </w:divBdr>
                          <w:divsChild>
                            <w:div w:id="1617254332">
                              <w:marLeft w:val="0"/>
                              <w:marRight w:val="0"/>
                              <w:marTop w:val="0"/>
                              <w:marBottom w:val="0"/>
                              <w:divBdr>
                                <w:top w:val="none" w:sz="0" w:space="0" w:color="auto"/>
                                <w:left w:val="none" w:sz="0" w:space="0" w:color="auto"/>
                                <w:bottom w:val="none" w:sz="0" w:space="0" w:color="auto"/>
                                <w:right w:val="none" w:sz="0" w:space="0" w:color="auto"/>
                              </w:divBdr>
                            </w:div>
                          </w:divsChild>
                        </w:div>
                        <w:div w:id="67919580">
                          <w:marLeft w:val="0"/>
                          <w:marRight w:val="0"/>
                          <w:marTop w:val="0"/>
                          <w:marBottom w:val="0"/>
                          <w:divBdr>
                            <w:top w:val="none" w:sz="0" w:space="0" w:color="auto"/>
                            <w:left w:val="none" w:sz="0" w:space="0" w:color="auto"/>
                            <w:bottom w:val="none" w:sz="0" w:space="0" w:color="auto"/>
                            <w:right w:val="none" w:sz="0" w:space="0" w:color="auto"/>
                          </w:divBdr>
                          <w:divsChild>
                            <w:div w:id="108161028">
                              <w:marLeft w:val="0"/>
                              <w:marRight w:val="0"/>
                              <w:marTop w:val="0"/>
                              <w:marBottom w:val="0"/>
                              <w:divBdr>
                                <w:top w:val="none" w:sz="0" w:space="0" w:color="auto"/>
                                <w:left w:val="none" w:sz="0" w:space="0" w:color="auto"/>
                                <w:bottom w:val="none" w:sz="0" w:space="0" w:color="auto"/>
                                <w:right w:val="none" w:sz="0" w:space="0" w:color="auto"/>
                              </w:divBdr>
                            </w:div>
                          </w:divsChild>
                        </w:div>
                        <w:div w:id="792674050">
                          <w:marLeft w:val="0"/>
                          <w:marRight w:val="0"/>
                          <w:marTop w:val="0"/>
                          <w:marBottom w:val="0"/>
                          <w:divBdr>
                            <w:top w:val="none" w:sz="0" w:space="0" w:color="auto"/>
                            <w:left w:val="none" w:sz="0" w:space="0" w:color="auto"/>
                            <w:bottom w:val="none" w:sz="0" w:space="0" w:color="auto"/>
                            <w:right w:val="none" w:sz="0" w:space="0" w:color="auto"/>
                          </w:divBdr>
                          <w:divsChild>
                            <w:div w:id="1316644872">
                              <w:marLeft w:val="0"/>
                              <w:marRight w:val="0"/>
                              <w:marTop w:val="0"/>
                              <w:marBottom w:val="0"/>
                              <w:divBdr>
                                <w:top w:val="none" w:sz="0" w:space="0" w:color="auto"/>
                                <w:left w:val="none" w:sz="0" w:space="0" w:color="auto"/>
                                <w:bottom w:val="none" w:sz="0" w:space="0" w:color="auto"/>
                                <w:right w:val="none" w:sz="0" w:space="0" w:color="auto"/>
                              </w:divBdr>
                            </w:div>
                          </w:divsChild>
                        </w:div>
                        <w:div w:id="1309362505">
                          <w:marLeft w:val="0"/>
                          <w:marRight w:val="0"/>
                          <w:marTop w:val="0"/>
                          <w:marBottom w:val="0"/>
                          <w:divBdr>
                            <w:top w:val="none" w:sz="0" w:space="0" w:color="auto"/>
                            <w:left w:val="none" w:sz="0" w:space="0" w:color="auto"/>
                            <w:bottom w:val="none" w:sz="0" w:space="0" w:color="auto"/>
                            <w:right w:val="none" w:sz="0" w:space="0" w:color="auto"/>
                          </w:divBdr>
                          <w:divsChild>
                            <w:div w:id="981887466">
                              <w:marLeft w:val="0"/>
                              <w:marRight w:val="0"/>
                              <w:marTop w:val="0"/>
                              <w:marBottom w:val="0"/>
                              <w:divBdr>
                                <w:top w:val="none" w:sz="0" w:space="0" w:color="auto"/>
                                <w:left w:val="none" w:sz="0" w:space="0" w:color="auto"/>
                                <w:bottom w:val="none" w:sz="0" w:space="0" w:color="auto"/>
                                <w:right w:val="none" w:sz="0" w:space="0" w:color="auto"/>
                              </w:divBdr>
                            </w:div>
                          </w:divsChild>
                        </w:div>
                        <w:div w:id="653216824">
                          <w:marLeft w:val="0"/>
                          <w:marRight w:val="0"/>
                          <w:marTop w:val="0"/>
                          <w:marBottom w:val="0"/>
                          <w:divBdr>
                            <w:top w:val="none" w:sz="0" w:space="0" w:color="auto"/>
                            <w:left w:val="none" w:sz="0" w:space="0" w:color="auto"/>
                            <w:bottom w:val="none" w:sz="0" w:space="0" w:color="auto"/>
                            <w:right w:val="none" w:sz="0" w:space="0" w:color="auto"/>
                          </w:divBdr>
                          <w:divsChild>
                            <w:div w:id="162819437">
                              <w:marLeft w:val="0"/>
                              <w:marRight w:val="0"/>
                              <w:marTop w:val="0"/>
                              <w:marBottom w:val="0"/>
                              <w:divBdr>
                                <w:top w:val="none" w:sz="0" w:space="0" w:color="auto"/>
                                <w:left w:val="none" w:sz="0" w:space="0" w:color="auto"/>
                                <w:bottom w:val="none" w:sz="0" w:space="0" w:color="auto"/>
                                <w:right w:val="none" w:sz="0" w:space="0" w:color="auto"/>
                              </w:divBdr>
                            </w:div>
                          </w:divsChild>
                        </w:div>
                        <w:div w:id="854659709">
                          <w:marLeft w:val="0"/>
                          <w:marRight w:val="0"/>
                          <w:marTop w:val="0"/>
                          <w:marBottom w:val="0"/>
                          <w:divBdr>
                            <w:top w:val="none" w:sz="0" w:space="0" w:color="auto"/>
                            <w:left w:val="none" w:sz="0" w:space="0" w:color="auto"/>
                            <w:bottom w:val="none" w:sz="0" w:space="0" w:color="auto"/>
                            <w:right w:val="none" w:sz="0" w:space="0" w:color="auto"/>
                          </w:divBdr>
                          <w:divsChild>
                            <w:div w:id="781992939">
                              <w:marLeft w:val="0"/>
                              <w:marRight w:val="0"/>
                              <w:marTop w:val="0"/>
                              <w:marBottom w:val="0"/>
                              <w:divBdr>
                                <w:top w:val="none" w:sz="0" w:space="0" w:color="auto"/>
                                <w:left w:val="none" w:sz="0" w:space="0" w:color="auto"/>
                                <w:bottom w:val="none" w:sz="0" w:space="0" w:color="auto"/>
                                <w:right w:val="none" w:sz="0" w:space="0" w:color="auto"/>
                              </w:divBdr>
                            </w:div>
                          </w:divsChild>
                        </w:div>
                        <w:div w:id="25761005">
                          <w:marLeft w:val="0"/>
                          <w:marRight w:val="0"/>
                          <w:marTop w:val="0"/>
                          <w:marBottom w:val="0"/>
                          <w:divBdr>
                            <w:top w:val="none" w:sz="0" w:space="0" w:color="auto"/>
                            <w:left w:val="none" w:sz="0" w:space="0" w:color="auto"/>
                            <w:bottom w:val="none" w:sz="0" w:space="0" w:color="auto"/>
                            <w:right w:val="none" w:sz="0" w:space="0" w:color="auto"/>
                          </w:divBdr>
                          <w:divsChild>
                            <w:div w:id="1349866599">
                              <w:marLeft w:val="0"/>
                              <w:marRight w:val="0"/>
                              <w:marTop w:val="0"/>
                              <w:marBottom w:val="0"/>
                              <w:divBdr>
                                <w:top w:val="none" w:sz="0" w:space="0" w:color="auto"/>
                                <w:left w:val="none" w:sz="0" w:space="0" w:color="auto"/>
                                <w:bottom w:val="none" w:sz="0" w:space="0" w:color="auto"/>
                                <w:right w:val="none" w:sz="0" w:space="0" w:color="auto"/>
                              </w:divBdr>
                            </w:div>
                          </w:divsChild>
                        </w:div>
                        <w:div w:id="15281153">
                          <w:marLeft w:val="0"/>
                          <w:marRight w:val="0"/>
                          <w:marTop w:val="0"/>
                          <w:marBottom w:val="0"/>
                          <w:divBdr>
                            <w:top w:val="none" w:sz="0" w:space="0" w:color="auto"/>
                            <w:left w:val="none" w:sz="0" w:space="0" w:color="auto"/>
                            <w:bottom w:val="none" w:sz="0" w:space="0" w:color="auto"/>
                            <w:right w:val="none" w:sz="0" w:space="0" w:color="auto"/>
                          </w:divBdr>
                          <w:divsChild>
                            <w:div w:id="1218591224">
                              <w:marLeft w:val="0"/>
                              <w:marRight w:val="0"/>
                              <w:marTop w:val="0"/>
                              <w:marBottom w:val="0"/>
                              <w:divBdr>
                                <w:top w:val="none" w:sz="0" w:space="0" w:color="auto"/>
                                <w:left w:val="none" w:sz="0" w:space="0" w:color="auto"/>
                                <w:bottom w:val="none" w:sz="0" w:space="0" w:color="auto"/>
                                <w:right w:val="none" w:sz="0" w:space="0" w:color="auto"/>
                              </w:divBdr>
                            </w:div>
                          </w:divsChild>
                        </w:div>
                        <w:div w:id="1045911042">
                          <w:marLeft w:val="0"/>
                          <w:marRight w:val="0"/>
                          <w:marTop w:val="0"/>
                          <w:marBottom w:val="0"/>
                          <w:divBdr>
                            <w:top w:val="none" w:sz="0" w:space="0" w:color="auto"/>
                            <w:left w:val="none" w:sz="0" w:space="0" w:color="auto"/>
                            <w:bottom w:val="none" w:sz="0" w:space="0" w:color="auto"/>
                            <w:right w:val="none" w:sz="0" w:space="0" w:color="auto"/>
                          </w:divBdr>
                          <w:divsChild>
                            <w:div w:id="1249388101">
                              <w:marLeft w:val="0"/>
                              <w:marRight w:val="0"/>
                              <w:marTop w:val="0"/>
                              <w:marBottom w:val="0"/>
                              <w:divBdr>
                                <w:top w:val="none" w:sz="0" w:space="0" w:color="auto"/>
                                <w:left w:val="none" w:sz="0" w:space="0" w:color="auto"/>
                                <w:bottom w:val="none" w:sz="0" w:space="0" w:color="auto"/>
                                <w:right w:val="none" w:sz="0" w:space="0" w:color="auto"/>
                              </w:divBdr>
                            </w:div>
                          </w:divsChild>
                        </w:div>
                        <w:div w:id="1493594743">
                          <w:marLeft w:val="0"/>
                          <w:marRight w:val="0"/>
                          <w:marTop w:val="0"/>
                          <w:marBottom w:val="0"/>
                          <w:divBdr>
                            <w:top w:val="none" w:sz="0" w:space="0" w:color="auto"/>
                            <w:left w:val="none" w:sz="0" w:space="0" w:color="auto"/>
                            <w:bottom w:val="none" w:sz="0" w:space="0" w:color="auto"/>
                            <w:right w:val="none" w:sz="0" w:space="0" w:color="auto"/>
                          </w:divBdr>
                          <w:divsChild>
                            <w:div w:id="547108983">
                              <w:marLeft w:val="0"/>
                              <w:marRight w:val="0"/>
                              <w:marTop w:val="0"/>
                              <w:marBottom w:val="0"/>
                              <w:divBdr>
                                <w:top w:val="none" w:sz="0" w:space="0" w:color="auto"/>
                                <w:left w:val="none" w:sz="0" w:space="0" w:color="auto"/>
                                <w:bottom w:val="none" w:sz="0" w:space="0" w:color="auto"/>
                                <w:right w:val="none" w:sz="0" w:space="0" w:color="auto"/>
                              </w:divBdr>
                            </w:div>
                          </w:divsChild>
                        </w:div>
                        <w:div w:id="683671634">
                          <w:marLeft w:val="0"/>
                          <w:marRight w:val="0"/>
                          <w:marTop w:val="0"/>
                          <w:marBottom w:val="0"/>
                          <w:divBdr>
                            <w:top w:val="none" w:sz="0" w:space="0" w:color="auto"/>
                            <w:left w:val="none" w:sz="0" w:space="0" w:color="auto"/>
                            <w:bottom w:val="none" w:sz="0" w:space="0" w:color="auto"/>
                            <w:right w:val="none" w:sz="0" w:space="0" w:color="auto"/>
                          </w:divBdr>
                          <w:divsChild>
                            <w:div w:id="1580021445">
                              <w:marLeft w:val="0"/>
                              <w:marRight w:val="0"/>
                              <w:marTop w:val="0"/>
                              <w:marBottom w:val="0"/>
                              <w:divBdr>
                                <w:top w:val="none" w:sz="0" w:space="0" w:color="auto"/>
                                <w:left w:val="none" w:sz="0" w:space="0" w:color="auto"/>
                                <w:bottom w:val="none" w:sz="0" w:space="0" w:color="auto"/>
                                <w:right w:val="none" w:sz="0" w:space="0" w:color="auto"/>
                              </w:divBdr>
                            </w:div>
                          </w:divsChild>
                        </w:div>
                        <w:div w:id="705066456">
                          <w:marLeft w:val="0"/>
                          <w:marRight w:val="0"/>
                          <w:marTop w:val="0"/>
                          <w:marBottom w:val="0"/>
                          <w:divBdr>
                            <w:top w:val="none" w:sz="0" w:space="0" w:color="auto"/>
                            <w:left w:val="none" w:sz="0" w:space="0" w:color="auto"/>
                            <w:bottom w:val="none" w:sz="0" w:space="0" w:color="auto"/>
                            <w:right w:val="none" w:sz="0" w:space="0" w:color="auto"/>
                          </w:divBdr>
                          <w:divsChild>
                            <w:div w:id="1242257115">
                              <w:marLeft w:val="0"/>
                              <w:marRight w:val="0"/>
                              <w:marTop w:val="0"/>
                              <w:marBottom w:val="0"/>
                              <w:divBdr>
                                <w:top w:val="none" w:sz="0" w:space="0" w:color="auto"/>
                                <w:left w:val="none" w:sz="0" w:space="0" w:color="auto"/>
                                <w:bottom w:val="none" w:sz="0" w:space="0" w:color="auto"/>
                                <w:right w:val="none" w:sz="0" w:space="0" w:color="auto"/>
                              </w:divBdr>
                            </w:div>
                          </w:divsChild>
                        </w:div>
                        <w:div w:id="272975973">
                          <w:marLeft w:val="0"/>
                          <w:marRight w:val="0"/>
                          <w:marTop w:val="0"/>
                          <w:marBottom w:val="0"/>
                          <w:divBdr>
                            <w:top w:val="none" w:sz="0" w:space="0" w:color="auto"/>
                            <w:left w:val="none" w:sz="0" w:space="0" w:color="auto"/>
                            <w:bottom w:val="none" w:sz="0" w:space="0" w:color="auto"/>
                            <w:right w:val="none" w:sz="0" w:space="0" w:color="auto"/>
                          </w:divBdr>
                          <w:divsChild>
                            <w:div w:id="139734406">
                              <w:marLeft w:val="0"/>
                              <w:marRight w:val="0"/>
                              <w:marTop w:val="0"/>
                              <w:marBottom w:val="0"/>
                              <w:divBdr>
                                <w:top w:val="none" w:sz="0" w:space="0" w:color="auto"/>
                                <w:left w:val="none" w:sz="0" w:space="0" w:color="auto"/>
                                <w:bottom w:val="none" w:sz="0" w:space="0" w:color="auto"/>
                                <w:right w:val="none" w:sz="0" w:space="0" w:color="auto"/>
                              </w:divBdr>
                            </w:div>
                          </w:divsChild>
                        </w:div>
                        <w:div w:id="236130411">
                          <w:marLeft w:val="0"/>
                          <w:marRight w:val="0"/>
                          <w:marTop w:val="0"/>
                          <w:marBottom w:val="0"/>
                          <w:divBdr>
                            <w:top w:val="none" w:sz="0" w:space="0" w:color="auto"/>
                            <w:left w:val="none" w:sz="0" w:space="0" w:color="auto"/>
                            <w:bottom w:val="none" w:sz="0" w:space="0" w:color="auto"/>
                            <w:right w:val="none" w:sz="0" w:space="0" w:color="auto"/>
                          </w:divBdr>
                          <w:divsChild>
                            <w:div w:id="1568222895">
                              <w:marLeft w:val="0"/>
                              <w:marRight w:val="0"/>
                              <w:marTop w:val="0"/>
                              <w:marBottom w:val="0"/>
                              <w:divBdr>
                                <w:top w:val="none" w:sz="0" w:space="0" w:color="auto"/>
                                <w:left w:val="none" w:sz="0" w:space="0" w:color="auto"/>
                                <w:bottom w:val="none" w:sz="0" w:space="0" w:color="auto"/>
                                <w:right w:val="none" w:sz="0" w:space="0" w:color="auto"/>
                              </w:divBdr>
                            </w:div>
                          </w:divsChild>
                        </w:div>
                        <w:div w:id="973102380">
                          <w:marLeft w:val="0"/>
                          <w:marRight w:val="0"/>
                          <w:marTop w:val="0"/>
                          <w:marBottom w:val="0"/>
                          <w:divBdr>
                            <w:top w:val="none" w:sz="0" w:space="0" w:color="auto"/>
                            <w:left w:val="none" w:sz="0" w:space="0" w:color="auto"/>
                            <w:bottom w:val="none" w:sz="0" w:space="0" w:color="auto"/>
                            <w:right w:val="none" w:sz="0" w:space="0" w:color="auto"/>
                          </w:divBdr>
                          <w:divsChild>
                            <w:div w:id="1554272223">
                              <w:marLeft w:val="0"/>
                              <w:marRight w:val="0"/>
                              <w:marTop w:val="0"/>
                              <w:marBottom w:val="0"/>
                              <w:divBdr>
                                <w:top w:val="none" w:sz="0" w:space="0" w:color="auto"/>
                                <w:left w:val="none" w:sz="0" w:space="0" w:color="auto"/>
                                <w:bottom w:val="none" w:sz="0" w:space="0" w:color="auto"/>
                                <w:right w:val="none" w:sz="0" w:space="0" w:color="auto"/>
                              </w:divBdr>
                            </w:div>
                          </w:divsChild>
                        </w:div>
                        <w:div w:id="1553730832">
                          <w:marLeft w:val="0"/>
                          <w:marRight w:val="0"/>
                          <w:marTop w:val="0"/>
                          <w:marBottom w:val="0"/>
                          <w:divBdr>
                            <w:top w:val="none" w:sz="0" w:space="0" w:color="auto"/>
                            <w:left w:val="none" w:sz="0" w:space="0" w:color="auto"/>
                            <w:bottom w:val="none" w:sz="0" w:space="0" w:color="auto"/>
                            <w:right w:val="none" w:sz="0" w:space="0" w:color="auto"/>
                          </w:divBdr>
                          <w:divsChild>
                            <w:div w:id="1974091906">
                              <w:marLeft w:val="0"/>
                              <w:marRight w:val="0"/>
                              <w:marTop w:val="0"/>
                              <w:marBottom w:val="0"/>
                              <w:divBdr>
                                <w:top w:val="none" w:sz="0" w:space="0" w:color="auto"/>
                                <w:left w:val="none" w:sz="0" w:space="0" w:color="auto"/>
                                <w:bottom w:val="none" w:sz="0" w:space="0" w:color="auto"/>
                                <w:right w:val="none" w:sz="0" w:space="0" w:color="auto"/>
                              </w:divBdr>
                            </w:div>
                          </w:divsChild>
                        </w:div>
                        <w:div w:id="623660057">
                          <w:marLeft w:val="0"/>
                          <w:marRight w:val="0"/>
                          <w:marTop w:val="0"/>
                          <w:marBottom w:val="0"/>
                          <w:divBdr>
                            <w:top w:val="none" w:sz="0" w:space="0" w:color="auto"/>
                            <w:left w:val="none" w:sz="0" w:space="0" w:color="auto"/>
                            <w:bottom w:val="none" w:sz="0" w:space="0" w:color="auto"/>
                            <w:right w:val="none" w:sz="0" w:space="0" w:color="auto"/>
                          </w:divBdr>
                          <w:divsChild>
                            <w:div w:id="1031539307">
                              <w:marLeft w:val="0"/>
                              <w:marRight w:val="0"/>
                              <w:marTop w:val="0"/>
                              <w:marBottom w:val="0"/>
                              <w:divBdr>
                                <w:top w:val="none" w:sz="0" w:space="0" w:color="auto"/>
                                <w:left w:val="none" w:sz="0" w:space="0" w:color="auto"/>
                                <w:bottom w:val="none" w:sz="0" w:space="0" w:color="auto"/>
                                <w:right w:val="none" w:sz="0" w:space="0" w:color="auto"/>
                              </w:divBdr>
                            </w:div>
                          </w:divsChild>
                        </w:div>
                        <w:div w:id="1112675148">
                          <w:marLeft w:val="0"/>
                          <w:marRight w:val="0"/>
                          <w:marTop w:val="0"/>
                          <w:marBottom w:val="0"/>
                          <w:divBdr>
                            <w:top w:val="none" w:sz="0" w:space="0" w:color="auto"/>
                            <w:left w:val="none" w:sz="0" w:space="0" w:color="auto"/>
                            <w:bottom w:val="none" w:sz="0" w:space="0" w:color="auto"/>
                            <w:right w:val="none" w:sz="0" w:space="0" w:color="auto"/>
                          </w:divBdr>
                          <w:divsChild>
                            <w:div w:id="2017346550">
                              <w:marLeft w:val="0"/>
                              <w:marRight w:val="0"/>
                              <w:marTop w:val="0"/>
                              <w:marBottom w:val="0"/>
                              <w:divBdr>
                                <w:top w:val="none" w:sz="0" w:space="0" w:color="auto"/>
                                <w:left w:val="none" w:sz="0" w:space="0" w:color="auto"/>
                                <w:bottom w:val="none" w:sz="0" w:space="0" w:color="auto"/>
                                <w:right w:val="none" w:sz="0" w:space="0" w:color="auto"/>
                              </w:divBdr>
                            </w:div>
                          </w:divsChild>
                        </w:div>
                        <w:div w:id="831409139">
                          <w:marLeft w:val="0"/>
                          <w:marRight w:val="0"/>
                          <w:marTop w:val="0"/>
                          <w:marBottom w:val="0"/>
                          <w:divBdr>
                            <w:top w:val="none" w:sz="0" w:space="0" w:color="auto"/>
                            <w:left w:val="none" w:sz="0" w:space="0" w:color="auto"/>
                            <w:bottom w:val="none" w:sz="0" w:space="0" w:color="auto"/>
                            <w:right w:val="none" w:sz="0" w:space="0" w:color="auto"/>
                          </w:divBdr>
                          <w:divsChild>
                            <w:div w:id="1393499066">
                              <w:marLeft w:val="0"/>
                              <w:marRight w:val="0"/>
                              <w:marTop w:val="0"/>
                              <w:marBottom w:val="0"/>
                              <w:divBdr>
                                <w:top w:val="none" w:sz="0" w:space="0" w:color="auto"/>
                                <w:left w:val="none" w:sz="0" w:space="0" w:color="auto"/>
                                <w:bottom w:val="none" w:sz="0" w:space="0" w:color="auto"/>
                                <w:right w:val="none" w:sz="0" w:space="0" w:color="auto"/>
                              </w:divBdr>
                            </w:div>
                          </w:divsChild>
                        </w:div>
                        <w:div w:id="630479246">
                          <w:marLeft w:val="0"/>
                          <w:marRight w:val="0"/>
                          <w:marTop w:val="0"/>
                          <w:marBottom w:val="0"/>
                          <w:divBdr>
                            <w:top w:val="none" w:sz="0" w:space="0" w:color="auto"/>
                            <w:left w:val="none" w:sz="0" w:space="0" w:color="auto"/>
                            <w:bottom w:val="none" w:sz="0" w:space="0" w:color="auto"/>
                            <w:right w:val="none" w:sz="0" w:space="0" w:color="auto"/>
                          </w:divBdr>
                          <w:divsChild>
                            <w:div w:id="950823274">
                              <w:marLeft w:val="0"/>
                              <w:marRight w:val="0"/>
                              <w:marTop w:val="0"/>
                              <w:marBottom w:val="0"/>
                              <w:divBdr>
                                <w:top w:val="none" w:sz="0" w:space="0" w:color="auto"/>
                                <w:left w:val="none" w:sz="0" w:space="0" w:color="auto"/>
                                <w:bottom w:val="none" w:sz="0" w:space="0" w:color="auto"/>
                                <w:right w:val="none" w:sz="0" w:space="0" w:color="auto"/>
                              </w:divBdr>
                            </w:div>
                          </w:divsChild>
                        </w:div>
                        <w:div w:id="1796482498">
                          <w:marLeft w:val="0"/>
                          <w:marRight w:val="0"/>
                          <w:marTop w:val="0"/>
                          <w:marBottom w:val="0"/>
                          <w:divBdr>
                            <w:top w:val="none" w:sz="0" w:space="0" w:color="auto"/>
                            <w:left w:val="none" w:sz="0" w:space="0" w:color="auto"/>
                            <w:bottom w:val="none" w:sz="0" w:space="0" w:color="auto"/>
                            <w:right w:val="none" w:sz="0" w:space="0" w:color="auto"/>
                          </w:divBdr>
                          <w:divsChild>
                            <w:div w:id="927344712">
                              <w:marLeft w:val="0"/>
                              <w:marRight w:val="0"/>
                              <w:marTop w:val="0"/>
                              <w:marBottom w:val="0"/>
                              <w:divBdr>
                                <w:top w:val="none" w:sz="0" w:space="0" w:color="auto"/>
                                <w:left w:val="none" w:sz="0" w:space="0" w:color="auto"/>
                                <w:bottom w:val="none" w:sz="0" w:space="0" w:color="auto"/>
                                <w:right w:val="none" w:sz="0" w:space="0" w:color="auto"/>
                              </w:divBdr>
                            </w:div>
                          </w:divsChild>
                        </w:div>
                        <w:div w:id="990448394">
                          <w:marLeft w:val="0"/>
                          <w:marRight w:val="0"/>
                          <w:marTop w:val="0"/>
                          <w:marBottom w:val="0"/>
                          <w:divBdr>
                            <w:top w:val="none" w:sz="0" w:space="0" w:color="auto"/>
                            <w:left w:val="none" w:sz="0" w:space="0" w:color="auto"/>
                            <w:bottom w:val="none" w:sz="0" w:space="0" w:color="auto"/>
                            <w:right w:val="none" w:sz="0" w:space="0" w:color="auto"/>
                          </w:divBdr>
                          <w:divsChild>
                            <w:div w:id="371150915">
                              <w:marLeft w:val="0"/>
                              <w:marRight w:val="0"/>
                              <w:marTop w:val="0"/>
                              <w:marBottom w:val="0"/>
                              <w:divBdr>
                                <w:top w:val="none" w:sz="0" w:space="0" w:color="auto"/>
                                <w:left w:val="none" w:sz="0" w:space="0" w:color="auto"/>
                                <w:bottom w:val="none" w:sz="0" w:space="0" w:color="auto"/>
                                <w:right w:val="none" w:sz="0" w:space="0" w:color="auto"/>
                              </w:divBdr>
                            </w:div>
                          </w:divsChild>
                        </w:div>
                        <w:div w:id="766541695">
                          <w:marLeft w:val="0"/>
                          <w:marRight w:val="0"/>
                          <w:marTop w:val="0"/>
                          <w:marBottom w:val="0"/>
                          <w:divBdr>
                            <w:top w:val="none" w:sz="0" w:space="0" w:color="auto"/>
                            <w:left w:val="none" w:sz="0" w:space="0" w:color="auto"/>
                            <w:bottom w:val="none" w:sz="0" w:space="0" w:color="auto"/>
                            <w:right w:val="none" w:sz="0" w:space="0" w:color="auto"/>
                          </w:divBdr>
                          <w:divsChild>
                            <w:div w:id="117265872">
                              <w:marLeft w:val="0"/>
                              <w:marRight w:val="0"/>
                              <w:marTop w:val="0"/>
                              <w:marBottom w:val="0"/>
                              <w:divBdr>
                                <w:top w:val="none" w:sz="0" w:space="0" w:color="auto"/>
                                <w:left w:val="none" w:sz="0" w:space="0" w:color="auto"/>
                                <w:bottom w:val="none" w:sz="0" w:space="0" w:color="auto"/>
                                <w:right w:val="none" w:sz="0" w:space="0" w:color="auto"/>
                              </w:divBdr>
                            </w:div>
                          </w:divsChild>
                        </w:div>
                        <w:div w:id="1743330926">
                          <w:marLeft w:val="0"/>
                          <w:marRight w:val="0"/>
                          <w:marTop w:val="0"/>
                          <w:marBottom w:val="0"/>
                          <w:divBdr>
                            <w:top w:val="none" w:sz="0" w:space="0" w:color="auto"/>
                            <w:left w:val="none" w:sz="0" w:space="0" w:color="auto"/>
                            <w:bottom w:val="none" w:sz="0" w:space="0" w:color="auto"/>
                            <w:right w:val="none" w:sz="0" w:space="0" w:color="auto"/>
                          </w:divBdr>
                          <w:divsChild>
                            <w:div w:id="1809861366">
                              <w:marLeft w:val="0"/>
                              <w:marRight w:val="0"/>
                              <w:marTop w:val="0"/>
                              <w:marBottom w:val="0"/>
                              <w:divBdr>
                                <w:top w:val="none" w:sz="0" w:space="0" w:color="auto"/>
                                <w:left w:val="none" w:sz="0" w:space="0" w:color="auto"/>
                                <w:bottom w:val="none" w:sz="0" w:space="0" w:color="auto"/>
                                <w:right w:val="none" w:sz="0" w:space="0" w:color="auto"/>
                              </w:divBdr>
                            </w:div>
                          </w:divsChild>
                        </w:div>
                        <w:div w:id="1001740199">
                          <w:marLeft w:val="0"/>
                          <w:marRight w:val="0"/>
                          <w:marTop w:val="0"/>
                          <w:marBottom w:val="0"/>
                          <w:divBdr>
                            <w:top w:val="none" w:sz="0" w:space="0" w:color="auto"/>
                            <w:left w:val="none" w:sz="0" w:space="0" w:color="auto"/>
                            <w:bottom w:val="none" w:sz="0" w:space="0" w:color="auto"/>
                            <w:right w:val="none" w:sz="0" w:space="0" w:color="auto"/>
                          </w:divBdr>
                          <w:divsChild>
                            <w:div w:id="2076315640">
                              <w:marLeft w:val="0"/>
                              <w:marRight w:val="0"/>
                              <w:marTop w:val="0"/>
                              <w:marBottom w:val="0"/>
                              <w:divBdr>
                                <w:top w:val="none" w:sz="0" w:space="0" w:color="auto"/>
                                <w:left w:val="none" w:sz="0" w:space="0" w:color="auto"/>
                                <w:bottom w:val="none" w:sz="0" w:space="0" w:color="auto"/>
                                <w:right w:val="none" w:sz="0" w:space="0" w:color="auto"/>
                              </w:divBdr>
                            </w:div>
                          </w:divsChild>
                        </w:div>
                        <w:div w:id="467167574">
                          <w:marLeft w:val="0"/>
                          <w:marRight w:val="0"/>
                          <w:marTop w:val="0"/>
                          <w:marBottom w:val="0"/>
                          <w:divBdr>
                            <w:top w:val="none" w:sz="0" w:space="0" w:color="auto"/>
                            <w:left w:val="none" w:sz="0" w:space="0" w:color="auto"/>
                            <w:bottom w:val="none" w:sz="0" w:space="0" w:color="auto"/>
                            <w:right w:val="none" w:sz="0" w:space="0" w:color="auto"/>
                          </w:divBdr>
                          <w:divsChild>
                            <w:div w:id="981616672">
                              <w:marLeft w:val="0"/>
                              <w:marRight w:val="0"/>
                              <w:marTop w:val="0"/>
                              <w:marBottom w:val="0"/>
                              <w:divBdr>
                                <w:top w:val="none" w:sz="0" w:space="0" w:color="auto"/>
                                <w:left w:val="none" w:sz="0" w:space="0" w:color="auto"/>
                                <w:bottom w:val="none" w:sz="0" w:space="0" w:color="auto"/>
                                <w:right w:val="none" w:sz="0" w:space="0" w:color="auto"/>
                              </w:divBdr>
                            </w:div>
                          </w:divsChild>
                        </w:div>
                        <w:div w:id="1491478467">
                          <w:marLeft w:val="0"/>
                          <w:marRight w:val="0"/>
                          <w:marTop w:val="0"/>
                          <w:marBottom w:val="0"/>
                          <w:divBdr>
                            <w:top w:val="none" w:sz="0" w:space="0" w:color="auto"/>
                            <w:left w:val="none" w:sz="0" w:space="0" w:color="auto"/>
                            <w:bottom w:val="none" w:sz="0" w:space="0" w:color="auto"/>
                            <w:right w:val="none" w:sz="0" w:space="0" w:color="auto"/>
                          </w:divBdr>
                          <w:divsChild>
                            <w:div w:id="1110929455">
                              <w:marLeft w:val="0"/>
                              <w:marRight w:val="0"/>
                              <w:marTop w:val="0"/>
                              <w:marBottom w:val="0"/>
                              <w:divBdr>
                                <w:top w:val="none" w:sz="0" w:space="0" w:color="auto"/>
                                <w:left w:val="none" w:sz="0" w:space="0" w:color="auto"/>
                                <w:bottom w:val="none" w:sz="0" w:space="0" w:color="auto"/>
                                <w:right w:val="none" w:sz="0" w:space="0" w:color="auto"/>
                              </w:divBdr>
                            </w:div>
                          </w:divsChild>
                        </w:div>
                        <w:div w:id="1378159597">
                          <w:marLeft w:val="0"/>
                          <w:marRight w:val="0"/>
                          <w:marTop w:val="0"/>
                          <w:marBottom w:val="0"/>
                          <w:divBdr>
                            <w:top w:val="none" w:sz="0" w:space="0" w:color="auto"/>
                            <w:left w:val="none" w:sz="0" w:space="0" w:color="auto"/>
                            <w:bottom w:val="none" w:sz="0" w:space="0" w:color="auto"/>
                            <w:right w:val="none" w:sz="0" w:space="0" w:color="auto"/>
                          </w:divBdr>
                          <w:divsChild>
                            <w:div w:id="1707170624">
                              <w:marLeft w:val="0"/>
                              <w:marRight w:val="0"/>
                              <w:marTop w:val="0"/>
                              <w:marBottom w:val="0"/>
                              <w:divBdr>
                                <w:top w:val="none" w:sz="0" w:space="0" w:color="auto"/>
                                <w:left w:val="none" w:sz="0" w:space="0" w:color="auto"/>
                                <w:bottom w:val="none" w:sz="0" w:space="0" w:color="auto"/>
                                <w:right w:val="none" w:sz="0" w:space="0" w:color="auto"/>
                              </w:divBdr>
                            </w:div>
                          </w:divsChild>
                        </w:div>
                        <w:div w:id="528488788">
                          <w:marLeft w:val="0"/>
                          <w:marRight w:val="0"/>
                          <w:marTop w:val="0"/>
                          <w:marBottom w:val="0"/>
                          <w:divBdr>
                            <w:top w:val="none" w:sz="0" w:space="0" w:color="auto"/>
                            <w:left w:val="none" w:sz="0" w:space="0" w:color="auto"/>
                            <w:bottom w:val="none" w:sz="0" w:space="0" w:color="auto"/>
                            <w:right w:val="none" w:sz="0" w:space="0" w:color="auto"/>
                          </w:divBdr>
                          <w:divsChild>
                            <w:div w:id="30768925">
                              <w:marLeft w:val="0"/>
                              <w:marRight w:val="0"/>
                              <w:marTop w:val="0"/>
                              <w:marBottom w:val="0"/>
                              <w:divBdr>
                                <w:top w:val="none" w:sz="0" w:space="0" w:color="auto"/>
                                <w:left w:val="none" w:sz="0" w:space="0" w:color="auto"/>
                                <w:bottom w:val="none" w:sz="0" w:space="0" w:color="auto"/>
                                <w:right w:val="none" w:sz="0" w:space="0" w:color="auto"/>
                              </w:divBdr>
                            </w:div>
                          </w:divsChild>
                        </w:div>
                        <w:div w:id="1988779730">
                          <w:marLeft w:val="0"/>
                          <w:marRight w:val="0"/>
                          <w:marTop w:val="0"/>
                          <w:marBottom w:val="0"/>
                          <w:divBdr>
                            <w:top w:val="none" w:sz="0" w:space="0" w:color="auto"/>
                            <w:left w:val="none" w:sz="0" w:space="0" w:color="auto"/>
                            <w:bottom w:val="none" w:sz="0" w:space="0" w:color="auto"/>
                            <w:right w:val="none" w:sz="0" w:space="0" w:color="auto"/>
                          </w:divBdr>
                          <w:divsChild>
                            <w:div w:id="721752502">
                              <w:marLeft w:val="0"/>
                              <w:marRight w:val="0"/>
                              <w:marTop w:val="0"/>
                              <w:marBottom w:val="0"/>
                              <w:divBdr>
                                <w:top w:val="none" w:sz="0" w:space="0" w:color="auto"/>
                                <w:left w:val="none" w:sz="0" w:space="0" w:color="auto"/>
                                <w:bottom w:val="none" w:sz="0" w:space="0" w:color="auto"/>
                                <w:right w:val="none" w:sz="0" w:space="0" w:color="auto"/>
                              </w:divBdr>
                            </w:div>
                          </w:divsChild>
                        </w:div>
                        <w:div w:id="416050969">
                          <w:marLeft w:val="0"/>
                          <w:marRight w:val="0"/>
                          <w:marTop w:val="0"/>
                          <w:marBottom w:val="0"/>
                          <w:divBdr>
                            <w:top w:val="none" w:sz="0" w:space="0" w:color="auto"/>
                            <w:left w:val="none" w:sz="0" w:space="0" w:color="auto"/>
                            <w:bottom w:val="none" w:sz="0" w:space="0" w:color="auto"/>
                            <w:right w:val="none" w:sz="0" w:space="0" w:color="auto"/>
                          </w:divBdr>
                          <w:divsChild>
                            <w:div w:id="1303272171">
                              <w:marLeft w:val="0"/>
                              <w:marRight w:val="0"/>
                              <w:marTop w:val="0"/>
                              <w:marBottom w:val="0"/>
                              <w:divBdr>
                                <w:top w:val="none" w:sz="0" w:space="0" w:color="auto"/>
                                <w:left w:val="none" w:sz="0" w:space="0" w:color="auto"/>
                                <w:bottom w:val="none" w:sz="0" w:space="0" w:color="auto"/>
                                <w:right w:val="none" w:sz="0" w:space="0" w:color="auto"/>
                              </w:divBdr>
                            </w:div>
                          </w:divsChild>
                        </w:div>
                        <w:div w:id="2035380989">
                          <w:marLeft w:val="0"/>
                          <w:marRight w:val="0"/>
                          <w:marTop w:val="0"/>
                          <w:marBottom w:val="0"/>
                          <w:divBdr>
                            <w:top w:val="none" w:sz="0" w:space="0" w:color="auto"/>
                            <w:left w:val="none" w:sz="0" w:space="0" w:color="auto"/>
                            <w:bottom w:val="none" w:sz="0" w:space="0" w:color="auto"/>
                            <w:right w:val="none" w:sz="0" w:space="0" w:color="auto"/>
                          </w:divBdr>
                          <w:divsChild>
                            <w:div w:id="1158813520">
                              <w:marLeft w:val="0"/>
                              <w:marRight w:val="0"/>
                              <w:marTop w:val="0"/>
                              <w:marBottom w:val="0"/>
                              <w:divBdr>
                                <w:top w:val="none" w:sz="0" w:space="0" w:color="auto"/>
                                <w:left w:val="none" w:sz="0" w:space="0" w:color="auto"/>
                                <w:bottom w:val="none" w:sz="0" w:space="0" w:color="auto"/>
                                <w:right w:val="none" w:sz="0" w:space="0" w:color="auto"/>
                              </w:divBdr>
                            </w:div>
                          </w:divsChild>
                        </w:div>
                        <w:div w:id="1420756173">
                          <w:marLeft w:val="0"/>
                          <w:marRight w:val="0"/>
                          <w:marTop w:val="0"/>
                          <w:marBottom w:val="0"/>
                          <w:divBdr>
                            <w:top w:val="none" w:sz="0" w:space="0" w:color="auto"/>
                            <w:left w:val="none" w:sz="0" w:space="0" w:color="auto"/>
                            <w:bottom w:val="none" w:sz="0" w:space="0" w:color="auto"/>
                            <w:right w:val="none" w:sz="0" w:space="0" w:color="auto"/>
                          </w:divBdr>
                          <w:divsChild>
                            <w:div w:id="1861502062">
                              <w:marLeft w:val="0"/>
                              <w:marRight w:val="0"/>
                              <w:marTop w:val="0"/>
                              <w:marBottom w:val="0"/>
                              <w:divBdr>
                                <w:top w:val="none" w:sz="0" w:space="0" w:color="auto"/>
                                <w:left w:val="none" w:sz="0" w:space="0" w:color="auto"/>
                                <w:bottom w:val="none" w:sz="0" w:space="0" w:color="auto"/>
                                <w:right w:val="none" w:sz="0" w:space="0" w:color="auto"/>
                              </w:divBdr>
                            </w:div>
                          </w:divsChild>
                        </w:div>
                        <w:div w:id="582836359">
                          <w:marLeft w:val="0"/>
                          <w:marRight w:val="0"/>
                          <w:marTop w:val="0"/>
                          <w:marBottom w:val="0"/>
                          <w:divBdr>
                            <w:top w:val="none" w:sz="0" w:space="0" w:color="auto"/>
                            <w:left w:val="none" w:sz="0" w:space="0" w:color="auto"/>
                            <w:bottom w:val="none" w:sz="0" w:space="0" w:color="auto"/>
                            <w:right w:val="none" w:sz="0" w:space="0" w:color="auto"/>
                          </w:divBdr>
                          <w:divsChild>
                            <w:div w:id="1078286783">
                              <w:marLeft w:val="0"/>
                              <w:marRight w:val="0"/>
                              <w:marTop w:val="0"/>
                              <w:marBottom w:val="0"/>
                              <w:divBdr>
                                <w:top w:val="none" w:sz="0" w:space="0" w:color="auto"/>
                                <w:left w:val="none" w:sz="0" w:space="0" w:color="auto"/>
                                <w:bottom w:val="none" w:sz="0" w:space="0" w:color="auto"/>
                                <w:right w:val="none" w:sz="0" w:space="0" w:color="auto"/>
                              </w:divBdr>
                            </w:div>
                          </w:divsChild>
                        </w:div>
                        <w:div w:id="1749230479">
                          <w:marLeft w:val="0"/>
                          <w:marRight w:val="0"/>
                          <w:marTop w:val="0"/>
                          <w:marBottom w:val="0"/>
                          <w:divBdr>
                            <w:top w:val="none" w:sz="0" w:space="0" w:color="auto"/>
                            <w:left w:val="none" w:sz="0" w:space="0" w:color="auto"/>
                            <w:bottom w:val="none" w:sz="0" w:space="0" w:color="auto"/>
                            <w:right w:val="none" w:sz="0" w:space="0" w:color="auto"/>
                          </w:divBdr>
                          <w:divsChild>
                            <w:div w:id="1295869485">
                              <w:marLeft w:val="0"/>
                              <w:marRight w:val="0"/>
                              <w:marTop w:val="0"/>
                              <w:marBottom w:val="0"/>
                              <w:divBdr>
                                <w:top w:val="none" w:sz="0" w:space="0" w:color="auto"/>
                                <w:left w:val="none" w:sz="0" w:space="0" w:color="auto"/>
                                <w:bottom w:val="none" w:sz="0" w:space="0" w:color="auto"/>
                                <w:right w:val="none" w:sz="0" w:space="0" w:color="auto"/>
                              </w:divBdr>
                            </w:div>
                          </w:divsChild>
                        </w:div>
                        <w:div w:id="1973558972">
                          <w:marLeft w:val="0"/>
                          <w:marRight w:val="0"/>
                          <w:marTop w:val="0"/>
                          <w:marBottom w:val="0"/>
                          <w:divBdr>
                            <w:top w:val="none" w:sz="0" w:space="0" w:color="auto"/>
                            <w:left w:val="none" w:sz="0" w:space="0" w:color="auto"/>
                            <w:bottom w:val="none" w:sz="0" w:space="0" w:color="auto"/>
                            <w:right w:val="none" w:sz="0" w:space="0" w:color="auto"/>
                          </w:divBdr>
                          <w:divsChild>
                            <w:div w:id="739669627">
                              <w:marLeft w:val="0"/>
                              <w:marRight w:val="0"/>
                              <w:marTop w:val="0"/>
                              <w:marBottom w:val="0"/>
                              <w:divBdr>
                                <w:top w:val="none" w:sz="0" w:space="0" w:color="auto"/>
                                <w:left w:val="none" w:sz="0" w:space="0" w:color="auto"/>
                                <w:bottom w:val="none" w:sz="0" w:space="0" w:color="auto"/>
                                <w:right w:val="none" w:sz="0" w:space="0" w:color="auto"/>
                              </w:divBdr>
                            </w:div>
                          </w:divsChild>
                        </w:div>
                        <w:div w:id="721176895">
                          <w:marLeft w:val="0"/>
                          <w:marRight w:val="0"/>
                          <w:marTop w:val="0"/>
                          <w:marBottom w:val="0"/>
                          <w:divBdr>
                            <w:top w:val="none" w:sz="0" w:space="0" w:color="auto"/>
                            <w:left w:val="none" w:sz="0" w:space="0" w:color="auto"/>
                            <w:bottom w:val="none" w:sz="0" w:space="0" w:color="auto"/>
                            <w:right w:val="none" w:sz="0" w:space="0" w:color="auto"/>
                          </w:divBdr>
                          <w:divsChild>
                            <w:div w:id="812217216">
                              <w:marLeft w:val="0"/>
                              <w:marRight w:val="0"/>
                              <w:marTop w:val="0"/>
                              <w:marBottom w:val="0"/>
                              <w:divBdr>
                                <w:top w:val="none" w:sz="0" w:space="0" w:color="auto"/>
                                <w:left w:val="none" w:sz="0" w:space="0" w:color="auto"/>
                                <w:bottom w:val="none" w:sz="0" w:space="0" w:color="auto"/>
                                <w:right w:val="none" w:sz="0" w:space="0" w:color="auto"/>
                              </w:divBdr>
                            </w:div>
                          </w:divsChild>
                        </w:div>
                        <w:div w:id="574049089">
                          <w:marLeft w:val="0"/>
                          <w:marRight w:val="0"/>
                          <w:marTop w:val="0"/>
                          <w:marBottom w:val="0"/>
                          <w:divBdr>
                            <w:top w:val="none" w:sz="0" w:space="0" w:color="auto"/>
                            <w:left w:val="none" w:sz="0" w:space="0" w:color="auto"/>
                            <w:bottom w:val="none" w:sz="0" w:space="0" w:color="auto"/>
                            <w:right w:val="none" w:sz="0" w:space="0" w:color="auto"/>
                          </w:divBdr>
                          <w:divsChild>
                            <w:div w:id="267468001">
                              <w:marLeft w:val="0"/>
                              <w:marRight w:val="0"/>
                              <w:marTop w:val="0"/>
                              <w:marBottom w:val="0"/>
                              <w:divBdr>
                                <w:top w:val="none" w:sz="0" w:space="0" w:color="auto"/>
                                <w:left w:val="none" w:sz="0" w:space="0" w:color="auto"/>
                                <w:bottom w:val="none" w:sz="0" w:space="0" w:color="auto"/>
                                <w:right w:val="none" w:sz="0" w:space="0" w:color="auto"/>
                              </w:divBdr>
                            </w:div>
                          </w:divsChild>
                        </w:div>
                        <w:div w:id="1147087642">
                          <w:marLeft w:val="0"/>
                          <w:marRight w:val="0"/>
                          <w:marTop w:val="0"/>
                          <w:marBottom w:val="0"/>
                          <w:divBdr>
                            <w:top w:val="none" w:sz="0" w:space="0" w:color="auto"/>
                            <w:left w:val="none" w:sz="0" w:space="0" w:color="auto"/>
                            <w:bottom w:val="none" w:sz="0" w:space="0" w:color="auto"/>
                            <w:right w:val="none" w:sz="0" w:space="0" w:color="auto"/>
                          </w:divBdr>
                          <w:divsChild>
                            <w:div w:id="204098370">
                              <w:marLeft w:val="0"/>
                              <w:marRight w:val="0"/>
                              <w:marTop w:val="0"/>
                              <w:marBottom w:val="0"/>
                              <w:divBdr>
                                <w:top w:val="none" w:sz="0" w:space="0" w:color="auto"/>
                                <w:left w:val="none" w:sz="0" w:space="0" w:color="auto"/>
                                <w:bottom w:val="none" w:sz="0" w:space="0" w:color="auto"/>
                                <w:right w:val="none" w:sz="0" w:space="0" w:color="auto"/>
                              </w:divBdr>
                            </w:div>
                          </w:divsChild>
                        </w:div>
                        <w:div w:id="436826310">
                          <w:marLeft w:val="0"/>
                          <w:marRight w:val="0"/>
                          <w:marTop w:val="0"/>
                          <w:marBottom w:val="0"/>
                          <w:divBdr>
                            <w:top w:val="none" w:sz="0" w:space="0" w:color="auto"/>
                            <w:left w:val="none" w:sz="0" w:space="0" w:color="auto"/>
                            <w:bottom w:val="none" w:sz="0" w:space="0" w:color="auto"/>
                            <w:right w:val="none" w:sz="0" w:space="0" w:color="auto"/>
                          </w:divBdr>
                          <w:divsChild>
                            <w:div w:id="240481679">
                              <w:marLeft w:val="0"/>
                              <w:marRight w:val="0"/>
                              <w:marTop w:val="0"/>
                              <w:marBottom w:val="0"/>
                              <w:divBdr>
                                <w:top w:val="none" w:sz="0" w:space="0" w:color="auto"/>
                                <w:left w:val="none" w:sz="0" w:space="0" w:color="auto"/>
                                <w:bottom w:val="none" w:sz="0" w:space="0" w:color="auto"/>
                                <w:right w:val="none" w:sz="0" w:space="0" w:color="auto"/>
                              </w:divBdr>
                            </w:div>
                          </w:divsChild>
                        </w:div>
                        <w:div w:id="1174760509">
                          <w:marLeft w:val="0"/>
                          <w:marRight w:val="0"/>
                          <w:marTop w:val="0"/>
                          <w:marBottom w:val="0"/>
                          <w:divBdr>
                            <w:top w:val="none" w:sz="0" w:space="0" w:color="auto"/>
                            <w:left w:val="none" w:sz="0" w:space="0" w:color="auto"/>
                            <w:bottom w:val="none" w:sz="0" w:space="0" w:color="auto"/>
                            <w:right w:val="none" w:sz="0" w:space="0" w:color="auto"/>
                          </w:divBdr>
                          <w:divsChild>
                            <w:div w:id="367874479">
                              <w:marLeft w:val="0"/>
                              <w:marRight w:val="0"/>
                              <w:marTop w:val="0"/>
                              <w:marBottom w:val="0"/>
                              <w:divBdr>
                                <w:top w:val="none" w:sz="0" w:space="0" w:color="auto"/>
                                <w:left w:val="none" w:sz="0" w:space="0" w:color="auto"/>
                                <w:bottom w:val="none" w:sz="0" w:space="0" w:color="auto"/>
                                <w:right w:val="none" w:sz="0" w:space="0" w:color="auto"/>
                              </w:divBdr>
                            </w:div>
                          </w:divsChild>
                        </w:div>
                        <w:div w:id="144470984">
                          <w:marLeft w:val="0"/>
                          <w:marRight w:val="0"/>
                          <w:marTop w:val="0"/>
                          <w:marBottom w:val="0"/>
                          <w:divBdr>
                            <w:top w:val="none" w:sz="0" w:space="0" w:color="auto"/>
                            <w:left w:val="none" w:sz="0" w:space="0" w:color="auto"/>
                            <w:bottom w:val="none" w:sz="0" w:space="0" w:color="auto"/>
                            <w:right w:val="none" w:sz="0" w:space="0" w:color="auto"/>
                          </w:divBdr>
                          <w:divsChild>
                            <w:div w:id="178199457">
                              <w:marLeft w:val="0"/>
                              <w:marRight w:val="0"/>
                              <w:marTop w:val="0"/>
                              <w:marBottom w:val="0"/>
                              <w:divBdr>
                                <w:top w:val="none" w:sz="0" w:space="0" w:color="auto"/>
                                <w:left w:val="none" w:sz="0" w:space="0" w:color="auto"/>
                                <w:bottom w:val="none" w:sz="0" w:space="0" w:color="auto"/>
                                <w:right w:val="none" w:sz="0" w:space="0" w:color="auto"/>
                              </w:divBdr>
                            </w:div>
                          </w:divsChild>
                        </w:div>
                        <w:div w:id="512885436">
                          <w:marLeft w:val="0"/>
                          <w:marRight w:val="0"/>
                          <w:marTop w:val="0"/>
                          <w:marBottom w:val="0"/>
                          <w:divBdr>
                            <w:top w:val="none" w:sz="0" w:space="0" w:color="auto"/>
                            <w:left w:val="none" w:sz="0" w:space="0" w:color="auto"/>
                            <w:bottom w:val="none" w:sz="0" w:space="0" w:color="auto"/>
                            <w:right w:val="none" w:sz="0" w:space="0" w:color="auto"/>
                          </w:divBdr>
                          <w:divsChild>
                            <w:div w:id="1622807841">
                              <w:marLeft w:val="0"/>
                              <w:marRight w:val="0"/>
                              <w:marTop w:val="0"/>
                              <w:marBottom w:val="0"/>
                              <w:divBdr>
                                <w:top w:val="none" w:sz="0" w:space="0" w:color="auto"/>
                                <w:left w:val="none" w:sz="0" w:space="0" w:color="auto"/>
                                <w:bottom w:val="none" w:sz="0" w:space="0" w:color="auto"/>
                                <w:right w:val="none" w:sz="0" w:space="0" w:color="auto"/>
                              </w:divBdr>
                            </w:div>
                          </w:divsChild>
                        </w:div>
                        <w:div w:id="1939757142">
                          <w:marLeft w:val="0"/>
                          <w:marRight w:val="0"/>
                          <w:marTop w:val="0"/>
                          <w:marBottom w:val="0"/>
                          <w:divBdr>
                            <w:top w:val="none" w:sz="0" w:space="0" w:color="auto"/>
                            <w:left w:val="none" w:sz="0" w:space="0" w:color="auto"/>
                            <w:bottom w:val="none" w:sz="0" w:space="0" w:color="auto"/>
                            <w:right w:val="none" w:sz="0" w:space="0" w:color="auto"/>
                          </w:divBdr>
                          <w:divsChild>
                            <w:div w:id="1662076862">
                              <w:marLeft w:val="0"/>
                              <w:marRight w:val="0"/>
                              <w:marTop w:val="0"/>
                              <w:marBottom w:val="0"/>
                              <w:divBdr>
                                <w:top w:val="none" w:sz="0" w:space="0" w:color="auto"/>
                                <w:left w:val="none" w:sz="0" w:space="0" w:color="auto"/>
                                <w:bottom w:val="none" w:sz="0" w:space="0" w:color="auto"/>
                                <w:right w:val="none" w:sz="0" w:space="0" w:color="auto"/>
                              </w:divBdr>
                            </w:div>
                          </w:divsChild>
                        </w:div>
                        <w:div w:id="786387639">
                          <w:marLeft w:val="0"/>
                          <w:marRight w:val="0"/>
                          <w:marTop w:val="0"/>
                          <w:marBottom w:val="0"/>
                          <w:divBdr>
                            <w:top w:val="none" w:sz="0" w:space="0" w:color="auto"/>
                            <w:left w:val="none" w:sz="0" w:space="0" w:color="auto"/>
                            <w:bottom w:val="none" w:sz="0" w:space="0" w:color="auto"/>
                            <w:right w:val="none" w:sz="0" w:space="0" w:color="auto"/>
                          </w:divBdr>
                          <w:divsChild>
                            <w:div w:id="206718618">
                              <w:marLeft w:val="0"/>
                              <w:marRight w:val="0"/>
                              <w:marTop w:val="0"/>
                              <w:marBottom w:val="0"/>
                              <w:divBdr>
                                <w:top w:val="none" w:sz="0" w:space="0" w:color="auto"/>
                                <w:left w:val="none" w:sz="0" w:space="0" w:color="auto"/>
                                <w:bottom w:val="none" w:sz="0" w:space="0" w:color="auto"/>
                                <w:right w:val="none" w:sz="0" w:space="0" w:color="auto"/>
                              </w:divBdr>
                            </w:div>
                          </w:divsChild>
                        </w:div>
                        <w:div w:id="2075354020">
                          <w:marLeft w:val="0"/>
                          <w:marRight w:val="0"/>
                          <w:marTop w:val="0"/>
                          <w:marBottom w:val="0"/>
                          <w:divBdr>
                            <w:top w:val="none" w:sz="0" w:space="0" w:color="auto"/>
                            <w:left w:val="none" w:sz="0" w:space="0" w:color="auto"/>
                            <w:bottom w:val="none" w:sz="0" w:space="0" w:color="auto"/>
                            <w:right w:val="none" w:sz="0" w:space="0" w:color="auto"/>
                          </w:divBdr>
                          <w:divsChild>
                            <w:div w:id="1489521062">
                              <w:marLeft w:val="0"/>
                              <w:marRight w:val="0"/>
                              <w:marTop w:val="0"/>
                              <w:marBottom w:val="0"/>
                              <w:divBdr>
                                <w:top w:val="none" w:sz="0" w:space="0" w:color="auto"/>
                                <w:left w:val="none" w:sz="0" w:space="0" w:color="auto"/>
                                <w:bottom w:val="none" w:sz="0" w:space="0" w:color="auto"/>
                                <w:right w:val="none" w:sz="0" w:space="0" w:color="auto"/>
                              </w:divBdr>
                            </w:div>
                          </w:divsChild>
                        </w:div>
                        <w:div w:id="1207520503">
                          <w:marLeft w:val="0"/>
                          <w:marRight w:val="0"/>
                          <w:marTop w:val="0"/>
                          <w:marBottom w:val="0"/>
                          <w:divBdr>
                            <w:top w:val="none" w:sz="0" w:space="0" w:color="auto"/>
                            <w:left w:val="none" w:sz="0" w:space="0" w:color="auto"/>
                            <w:bottom w:val="none" w:sz="0" w:space="0" w:color="auto"/>
                            <w:right w:val="none" w:sz="0" w:space="0" w:color="auto"/>
                          </w:divBdr>
                          <w:divsChild>
                            <w:div w:id="679281676">
                              <w:marLeft w:val="0"/>
                              <w:marRight w:val="0"/>
                              <w:marTop w:val="0"/>
                              <w:marBottom w:val="0"/>
                              <w:divBdr>
                                <w:top w:val="none" w:sz="0" w:space="0" w:color="auto"/>
                                <w:left w:val="none" w:sz="0" w:space="0" w:color="auto"/>
                                <w:bottom w:val="none" w:sz="0" w:space="0" w:color="auto"/>
                                <w:right w:val="none" w:sz="0" w:space="0" w:color="auto"/>
                              </w:divBdr>
                            </w:div>
                          </w:divsChild>
                        </w:div>
                        <w:div w:id="445580578">
                          <w:marLeft w:val="0"/>
                          <w:marRight w:val="0"/>
                          <w:marTop w:val="0"/>
                          <w:marBottom w:val="0"/>
                          <w:divBdr>
                            <w:top w:val="none" w:sz="0" w:space="0" w:color="auto"/>
                            <w:left w:val="none" w:sz="0" w:space="0" w:color="auto"/>
                            <w:bottom w:val="none" w:sz="0" w:space="0" w:color="auto"/>
                            <w:right w:val="none" w:sz="0" w:space="0" w:color="auto"/>
                          </w:divBdr>
                          <w:divsChild>
                            <w:div w:id="925118721">
                              <w:marLeft w:val="0"/>
                              <w:marRight w:val="0"/>
                              <w:marTop w:val="0"/>
                              <w:marBottom w:val="0"/>
                              <w:divBdr>
                                <w:top w:val="none" w:sz="0" w:space="0" w:color="auto"/>
                                <w:left w:val="none" w:sz="0" w:space="0" w:color="auto"/>
                                <w:bottom w:val="none" w:sz="0" w:space="0" w:color="auto"/>
                                <w:right w:val="none" w:sz="0" w:space="0" w:color="auto"/>
                              </w:divBdr>
                            </w:div>
                          </w:divsChild>
                        </w:div>
                        <w:div w:id="1637562273">
                          <w:marLeft w:val="0"/>
                          <w:marRight w:val="0"/>
                          <w:marTop w:val="0"/>
                          <w:marBottom w:val="0"/>
                          <w:divBdr>
                            <w:top w:val="none" w:sz="0" w:space="0" w:color="auto"/>
                            <w:left w:val="none" w:sz="0" w:space="0" w:color="auto"/>
                            <w:bottom w:val="none" w:sz="0" w:space="0" w:color="auto"/>
                            <w:right w:val="none" w:sz="0" w:space="0" w:color="auto"/>
                          </w:divBdr>
                          <w:divsChild>
                            <w:div w:id="1762798484">
                              <w:marLeft w:val="0"/>
                              <w:marRight w:val="0"/>
                              <w:marTop w:val="0"/>
                              <w:marBottom w:val="0"/>
                              <w:divBdr>
                                <w:top w:val="none" w:sz="0" w:space="0" w:color="auto"/>
                                <w:left w:val="none" w:sz="0" w:space="0" w:color="auto"/>
                                <w:bottom w:val="none" w:sz="0" w:space="0" w:color="auto"/>
                                <w:right w:val="none" w:sz="0" w:space="0" w:color="auto"/>
                              </w:divBdr>
                            </w:div>
                          </w:divsChild>
                        </w:div>
                        <w:div w:id="777988728">
                          <w:marLeft w:val="0"/>
                          <w:marRight w:val="0"/>
                          <w:marTop w:val="0"/>
                          <w:marBottom w:val="0"/>
                          <w:divBdr>
                            <w:top w:val="none" w:sz="0" w:space="0" w:color="auto"/>
                            <w:left w:val="none" w:sz="0" w:space="0" w:color="auto"/>
                            <w:bottom w:val="none" w:sz="0" w:space="0" w:color="auto"/>
                            <w:right w:val="none" w:sz="0" w:space="0" w:color="auto"/>
                          </w:divBdr>
                          <w:divsChild>
                            <w:div w:id="926964904">
                              <w:marLeft w:val="0"/>
                              <w:marRight w:val="0"/>
                              <w:marTop w:val="0"/>
                              <w:marBottom w:val="0"/>
                              <w:divBdr>
                                <w:top w:val="none" w:sz="0" w:space="0" w:color="auto"/>
                                <w:left w:val="none" w:sz="0" w:space="0" w:color="auto"/>
                                <w:bottom w:val="none" w:sz="0" w:space="0" w:color="auto"/>
                                <w:right w:val="none" w:sz="0" w:space="0" w:color="auto"/>
                              </w:divBdr>
                            </w:div>
                          </w:divsChild>
                        </w:div>
                        <w:div w:id="521867514">
                          <w:marLeft w:val="0"/>
                          <w:marRight w:val="0"/>
                          <w:marTop w:val="0"/>
                          <w:marBottom w:val="0"/>
                          <w:divBdr>
                            <w:top w:val="none" w:sz="0" w:space="0" w:color="auto"/>
                            <w:left w:val="none" w:sz="0" w:space="0" w:color="auto"/>
                            <w:bottom w:val="none" w:sz="0" w:space="0" w:color="auto"/>
                            <w:right w:val="none" w:sz="0" w:space="0" w:color="auto"/>
                          </w:divBdr>
                          <w:divsChild>
                            <w:div w:id="1466238453">
                              <w:marLeft w:val="0"/>
                              <w:marRight w:val="0"/>
                              <w:marTop w:val="0"/>
                              <w:marBottom w:val="0"/>
                              <w:divBdr>
                                <w:top w:val="none" w:sz="0" w:space="0" w:color="auto"/>
                                <w:left w:val="none" w:sz="0" w:space="0" w:color="auto"/>
                                <w:bottom w:val="none" w:sz="0" w:space="0" w:color="auto"/>
                                <w:right w:val="none" w:sz="0" w:space="0" w:color="auto"/>
                              </w:divBdr>
                            </w:div>
                          </w:divsChild>
                        </w:div>
                        <w:div w:id="816190688">
                          <w:marLeft w:val="0"/>
                          <w:marRight w:val="0"/>
                          <w:marTop w:val="0"/>
                          <w:marBottom w:val="0"/>
                          <w:divBdr>
                            <w:top w:val="none" w:sz="0" w:space="0" w:color="auto"/>
                            <w:left w:val="none" w:sz="0" w:space="0" w:color="auto"/>
                            <w:bottom w:val="none" w:sz="0" w:space="0" w:color="auto"/>
                            <w:right w:val="none" w:sz="0" w:space="0" w:color="auto"/>
                          </w:divBdr>
                          <w:divsChild>
                            <w:div w:id="1374387290">
                              <w:marLeft w:val="0"/>
                              <w:marRight w:val="0"/>
                              <w:marTop w:val="0"/>
                              <w:marBottom w:val="0"/>
                              <w:divBdr>
                                <w:top w:val="none" w:sz="0" w:space="0" w:color="auto"/>
                                <w:left w:val="none" w:sz="0" w:space="0" w:color="auto"/>
                                <w:bottom w:val="none" w:sz="0" w:space="0" w:color="auto"/>
                                <w:right w:val="none" w:sz="0" w:space="0" w:color="auto"/>
                              </w:divBdr>
                            </w:div>
                          </w:divsChild>
                        </w:div>
                        <w:div w:id="2008090591">
                          <w:marLeft w:val="0"/>
                          <w:marRight w:val="0"/>
                          <w:marTop w:val="0"/>
                          <w:marBottom w:val="0"/>
                          <w:divBdr>
                            <w:top w:val="none" w:sz="0" w:space="0" w:color="auto"/>
                            <w:left w:val="none" w:sz="0" w:space="0" w:color="auto"/>
                            <w:bottom w:val="none" w:sz="0" w:space="0" w:color="auto"/>
                            <w:right w:val="none" w:sz="0" w:space="0" w:color="auto"/>
                          </w:divBdr>
                          <w:divsChild>
                            <w:div w:id="1907109848">
                              <w:marLeft w:val="0"/>
                              <w:marRight w:val="0"/>
                              <w:marTop w:val="0"/>
                              <w:marBottom w:val="0"/>
                              <w:divBdr>
                                <w:top w:val="none" w:sz="0" w:space="0" w:color="auto"/>
                                <w:left w:val="none" w:sz="0" w:space="0" w:color="auto"/>
                                <w:bottom w:val="none" w:sz="0" w:space="0" w:color="auto"/>
                                <w:right w:val="none" w:sz="0" w:space="0" w:color="auto"/>
                              </w:divBdr>
                            </w:div>
                          </w:divsChild>
                        </w:div>
                        <w:div w:id="46270150">
                          <w:marLeft w:val="0"/>
                          <w:marRight w:val="0"/>
                          <w:marTop w:val="0"/>
                          <w:marBottom w:val="0"/>
                          <w:divBdr>
                            <w:top w:val="none" w:sz="0" w:space="0" w:color="auto"/>
                            <w:left w:val="none" w:sz="0" w:space="0" w:color="auto"/>
                            <w:bottom w:val="none" w:sz="0" w:space="0" w:color="auto"/>
                            <w:right w:val="none" w:sz="0" w:space="0" w:color="auto"/>
                          </w:divBdr>
                          <w:divsChild>
                            <w:div w:id="68696899">
                              <w:marLeft w:val="0"/>
                              <w:marRight w:val="0"/>
                              <w:marTop w:val="0"/>
                              <w:marBottom w:val="0"/>
                              <w:divBdr>
                                <w:top w:val="none" w:sz="0" w:space="0" w:color="auto"/>
                                <w:left w:val="none" w:sz="0" w:space="0" w:color="auto"/>
                                <w:bottom w:val="none" w:sz="0" w:space="0" w:color="auto"/>
                                <w:right w:val="none" w:sz="0" w:space="0" w:color="auto"/>
                              </w:divBdr>
                            </w:div>
                          </w:divsChild>
                        </w:div>
                        <w:div w:id="910501798">
                          <w:marLeft w:val="0"/>
                          <w:marRight w:val="0"/>
                          <w:marTop w:val="0"/>
                          <w:marBottom w:val="0"/>
                          <w:divBdr>
                            <w:top w:val="none" w:sz="0" w:space="0" w:color="auto"/>
                            <w:left w:val="none" w:sz="0" w:space="0" w:color="auto"/>
                            <w:bottom w:val="none" w:sz="0" w:space="0" w:color="auto"/>
                            <w:right w:val="none" w:sz="0" w:space="0" w:color="auto"/>
                          </w:divBdr>
                          <w:divsChild>
                            <w:div w:id="1705129736">
                              <w:marLeft w:val="0"/>
                              <w:marRight w:val="0"/>
                              <w:marTop w:val="0"/>
                              <w:marBottom w:val="0"/>
                              <w:divBdr>
                                <w:top w:val="none" w:sz="0" w:space="0" w:color="auto"/>
                                <w:left w:val="none" w:sz="0" w:space="0" w:color="auto"/>
                                <w:bottom w:val="none" w:sz="0" w:space="0" w:color="auto"/>
                                <w:right w:val="none" w:sz="0" w:space="0" w:color="auto"/>
                              </w:divBdr>
                            </w:div>
                          </w:divsChild>
                        </w:div>
                        <w:div w:id="2144032157">
                          <w:marLeft w:val="0"/>
                          <w:marRight w:val="0"/>
                          <w:marTop w:val="0"/>
                          <w:marBottom w:val="0"/>
                          <w:divBdr>
                            <w:top w:val="none" w:sz="0" w:space="0" w:color="auto"/>
                            <w:left w:val="none" w:sz="0" w:space="0" w:color="auto"/>
                            <w:bottom w:val="none" w:sz="0" w:space="0" w:color="auto"/>
                            <w:right w:val="none" w:sz="0" w:space="0" w:color="auto"/>
                          </w:divBdr>
                          <w:divsChild>
                            <w:div w:id="701900619">
                              <w:marLeft w:val="0"/>
                              <w:marRight w:val="0"/>
                              <w:marTop w:val="0"/>
                              <w:marBottom w:val="0"/>
                              <w:divBdr>
                                <w:top w:val="none" w:sz="0" w:space="0" w:color="auto"/>
                                <w:left w:val="none" w:sz="0" w:space="0" w:color="auto"/>
                                <w:bottom w:val="none" w:sz="0" w:space="0" w:color="auto"/>
                                <w:right w:val="none" w:sz="0" w:space="0" w:color="auto"/>
                              </w:divBdr>
                            </w:div>
                          </w:divsChild>
                        </w:div>
                        <w:div w:id="491068115">
                          <w:marLeft w:val="0"/>
                          <w:marRight w:val="0"/>
                          <w:marTop w:val="0"/>
                          <w:marBottom w:val="0"/>
                          <w:divBdr>
                            <w:top w:val="none" w:sz="0" w:space="0" w:color="auto"/>
                            <w:left w:val="none" w:sz="0" w:space="0" w:color="auto"/>
                            <w:bottom w:val="none" w:sz="0" w:space="0" w:color="auto"/>
                            <w:right w:val="none" w:sz="0" w:space="0" w:color="auto"/>
                          </w:divBdr>
                          <w:divsChild>
                            <w:div w:id="2028214932">
                              <w:marLeft w:val="0"/>
                              <w:marRight w:val="0"/>
                              <w:marTop w:val="0"/>
                              <w:marBottom w:val="0"/>
                              <w:divBdr>
                                <w:top w:val="none" w:sz="0" w:space="0" w:color="auto"/>
                                <w:left w:val="none" w:sz="0" w:space="0" w:color="auto"/>
                                <w:bottom w:val="none" w:sz="0" w:space="0" w:color="auto"/>
                                <w:right w:val="none" w:sz="0" w:space="0" w:color="auto"/>
                              </w:divBdr>
                            </w:div>
                          </w:divsChild>
                        </w:div>
                        <w:div w:id="791676309">
                          <w:marLeft w:val="0"/>
                          <w:marRight w:val="0"/>
                          <w:marTop w:val="0"/>
                          <w:marBottom w:val="0"/>
                          <w:divBdr>
                            <w:top w:val="none" w:sz="0" w:space="0" w:color="auto"/>
                            <w:left w:val="none" w:sz="0" w:space="0" w:color="auto"/>
                            <w:bottom w:val="none" w:sz="0" w:space="0" w:color="auto"/>
                            <w:right w:val="none" w:sz="0" w:space="0" w:color="auto"/>
                          </w:divBdr>
                          <w:divsChild>
                            <w:div w:id="485365713">
                              <w:marLeft w:val="0"/>
                              <w:marRight w:val="0"/>
                              <w:marTop w:val="0"/>
                              <w:marBottom w:val="0"/>
                              <w:divBdr>
                                <w:top w:val="none" w:sz="0" w:space="0" w:color="auto"/>
                                <w:left w:val="none" w:sz="0" w:space="0" w:color="auto"/>
                                <w:bottom w:val="none" w:sz="0" w:space="0" w:color="auto"/>
                                <w:right w:val="none" w:sz="0" w:space="0" w:color="auto"/>
                              </w:divBdr>
                            </w:div>
                          </w:divsChild>
                        </w:div>
                        <w:div w:id="211041703">
                          <w:marLeft w:val="0"/>
                          <w:marRight w:val="0"/>
                          <w:marTop w:val="0"/>
                          <w:marBottom w:val="0"/>
                          <w:divBdr>
                            <w:top w:val="none" w:sz="0" w:space="0" w:color="auto"/>
                            <w:left w:val="none" w:sz="0" w:space="0" w:color="auto"/>
                            <w:bottom w:val="none" w:sz="0" w:space="0" w:color="auto"/>
                            <w:right w:val="none" w:sz="0" w:space="0" w:color="auto"/>
                          </w:divBdr>
                          <w:divsChild>
                            <w:div w:id="796989755">
                              <w:marLeft w:val="0"/>
                              <w:marRight w:val="0"/>
                              <w:marTop w:val="0"/>
                              <w:marBottom w:val="0"/>
                              <w:divBdr>
                                <w:top w:val="none" w:sz="0" w:space="0" w:color="auto"/>
                                <w:left w:val="none" w:sz="0" w:space="0" w:color="auto"/>
                                <w:bottom w:val="none" w:sz="0" w:space="0" w:color="auto"/>
                                <w:right w:val="none" w:sz="0" w:space="0" w:color="auto"/>
                              </w:divBdr>
                            </w:div>
                          </w:divsChild>
                        </w:div>
                        <w:div w:id="1871448818">
                          <w:marLeft w:val="0"/>
                          <w:marRight w:val="0"/>
                          <w:marTop w:val="0"/>
                          <w:marBottom w:val="0"/>
                          <w:divBdr>
                            <w:top w:val="none" w:sz="0" w:space="0" w:color="auto"/>
                            <w:left w:val="none" w:sz="0" w:space="0" w:color="auto"/>
                            <w:bottom w:val="none" w:sz="0" w:space="0" w:color="auto"/>
                            <w:right w:val="none" w:sz="0" w:space="0" w:color="auto"/>
                          </w:divBdr>
                          <w:divsChild>
                            <w:div w:id="1123303651">
                              <w:marLeft w:val="0"/>
                              <w:marRight w:val="0"/>
                              <w:marTop w:val="0"/>
                              <w:marBottom w:val="0"/>
                              <w:divBdr>
                                <w:top w:val="none" w:sz="0" w:space="0" w:color="auto"/>
                                <w:left w:val="none" w:sz="0" w:space="0" w:color="auto"/>
                                <w:bottom w:val="none" w:sz="0" w:space="0" w:color="auto"/>
                                <w:right w:val="none" w:sz="0" w:space="0" w:color="auto"/>
                              </w:divBdr>
                            </w:div>
                          </w:divsChild>
                        </w:div>
                        <w:div w:id="1977367399">
                          <w:marLeft w:val="0"/>
                          <w:marRight w:val="0"/>
                          <w:marTop w:val="0"/>
                          <w:marBottom w:val="0"/>
                          <w:divBdr>
                            <w:top w:val="none" w:sz="0" w:space="0" w:color="auto"/>
                            <w:left w:val="none" w:sz="0" w:space="0" w:color="auto"/>
                            <w:bottom w:val="none" w:sz="0" w:space="0" w:color="auto"/>
                            <w:right w:val="none" w:sz="0" w:space="0" w:color="auto"/>
                          </w:divBdr>
                          <w:divsChild>
                            <w:div w:id="1582376368">
                              <w:marLeft w:val="0"/>
                              <w:marRight w:val="0"/>
                              <w:marTop w:val="0"/>
                              <w:marBottom w:val="0"/>
                              <w:divBdr>
                                <w:top w:val="none" w:sz="0" w:space="0" w:color="auto"/>
                                <w:left w:val="none" w:sz="0" w:space="0" w:color="auto"/>
                                <w:bottom w:val="none" w:sz="0" w:space="0" w:color="auto"/>
                                <w:right w:val="none" w:sz="0" w:space="0" w:color="auto"/>
                              </w:divBdr>
                            </w:div>
                          </w:divsChild>
                        </w:div>
                        <w:div w:id="1074936693">
                          <w:marLeft w:val="0"/>
                          <w:marRight w:val="0"/>
                          <w:marTop w:val="0"/>
                          <w:marBottom w:val="0"/>
                          <w:divBdr>
                            <w:top w:val="none" w:sz="0" w:space="0" w:color="auto"/>
                            <w:left w:val="none" w:sz="0" w:space="0" w:color="auto"/>
                            <w:bottom w:val="none" w:sz="0" w:space="0" w:color="auto"/>
                            <w:right w:val="none" w:sz="0" w:space="0" w:color="auto"/>
                          </w:divBdr>
                          <w:divsChild>
                            <w:div w:id="2037004123">
                              <w:marLeft w:val="0"/>
                              <w:marRight w:val="0"/>
                              <w:marTop w:val="0"/>
                              <w:marBottom w:val="0"/>
                              <w:divBdr>
                                <w:top w:val="none" w:sz="0" w:space="0" w:color="auto"/>
                                <w:left w:val="none" w:sz="0" w:space="0" w:color="auto"/>
                                <w:bottom w:val="none" w:sz="0" w:space="0" w:color="auto"/>
                                <w:right w:val="none" w:sz="0" w:space="0" w:color="auto"/>
                              </w:divBdr>
                            </w:div>
                          </w:divsChild>
                        </w:div>
                        <w:div w:id="138426820">
                          <w:marLeft w:val="0"/>
                          <w:marRight w:val="0"/>
                          <w:marTop w:val="0"/>
                          <w:marBottom w:val="0"/>
                          <w:divBdr>
                            <w:top w:val="none" w:sz="0" w:space="0" w:color="auto"/>
                            <w:left w:val="none" w:sz="0" w:space="0" w:color="auto"/>
                            <w:bottom w:val="none" w:sz="0" w:space="0" w:color="auto"/>
                            <w:right w:val="none" w:sz="0" w:space="0" w:color="auto"/>
                          </w:divBdr>
                          <w:divsChild>
                            <w:div w:id="199056110">
                              <w:marLeft w:val="0"/>
                              <w:marRight w:val="0"/>
                              <w:marTop w:val="0"/>
                              <w:marBottom w:val="0"/>
                              <w:divBdr>
                                <w:top w:val="none" w:sz="0" w:space="0" w:color="auto"/>
                                <w:left w:val="none" w:sz="0" w:space="0" w:color="auto"/>
                                <w:bottom w:val="none" w:sz="0" w:space="0" w:color="auto"/>
                                <w:right w:val="none" w:sz="0" w:space="0" w:color="auto"/>
                              </w:divBdr>
                            </w:div>
                          </w:divsChild>
                        </w:div>
                        <w:div w:id="1895581564">
                          <w:marLeft w:val="0"/>
                          <w:marRight w:val="0"/>
                          <w:marTop w:val="0"/>
                          <w:marBottom w:val="0"/>
                          <w:divBdr>
                            <w:top w:val="none" w:sz="0" w:space="0" w:color="auto"/>
                            <w:left w:val="none" w:sz="0" w:space="0" w:color="auto"/>
                            <w:bottom w:val="none" w:sz="0" w:space="0" w:color="auto"/>
                            <w:right w:val="none" w:sz="0" w:space="0" w:color="auto"/>
                          </w:divBdr>
                          <w:divsChild>
                            <w:div w:id="668756779">
                              <w:marLeft w:val="0"/>
                              <w:marRight w:val="0"/>
                              <w:marTop w:val="0"/>
                              <w:marBottom w:val="0"/>
                              <w:divBdr>
                                <w:top w:val="none" w:sz="0" w:space="0" w:color="auto"/>
                                <w:left w:val="none" w:sz="0" w:space="0" w:color="auto"/>
                                <w:bottom w:val="none" w:sz="0" w:space="0" w:color="auto"/>
                                <w:right w:val="none" w:sz="0" w:space="0" w:color="auto"/>
                              </w:divBdr>
                            </w:div>
                          </w:divsChild>
                        </w:div>
                        <w:div w:id="1064523202">
                          <w:marLeft w:val="0"/>
                          <w:marRight w:val="0"/>
                          <w:marTop w:val="0"/>
                          <w:marBottom w:val="0"/>
                          <w:divBdr>
                            <w:top w:val="none" w:sz="0" w:space="0" w:color="auto"/>
                            <w:left w:val="none" w:sz="0" w:space="0" w:color="auto"/>
                            <w:bottom w:val="none" w:sz="0" w:space="0" w:color="auto"/>
                            <w:right w:val="none" w:sz="0" w:space="0" w:color="auto"/>
                          </w:divBdr>
                          <w:divsChild>
                            <w:div w:id="1872255521">
                              <w:marLeft w:val="0"/>
                              <w:marRight w:val="0"/>
                              <w:marTop w:val="0"/>
                              <w:marBottom w:val="0"/>
                              <w:divBdr>
                                <w:top w:val="none" w:sz="0" w:space="0" w:color="auto"/>
                                <w:left w:val="none" w:sz="0" w:space="0" w:color="auto"/>
                                <w:bottom w:val="none" w:sz="0" w:space="0" w:color="auto"/>
                                <w:right w:val="none" w:sz="0" w:space="0" w:color="auto"/>
                              </w:divBdr>
                            </w:div>
                          </w:divsChild>
                        </w:div>
                        <w:div w:id="1890218156">
                          <w:marLeft w:val="0"/>
                          <w:marRight w:val="0"/>
                          <w:marTop w:val="0"/>
                          <w:marBottom w:val="0"/>
                          <w:divBdr>
                            <w:top w:val="none" w:sz="0" w:space="0" w:color="auto"/>
                            <w:left w:val="none" w:sz="0" w:space="0" w:color="auto"/>
                            <w:bottom w:val="none" w:sz="0" w:space="0" w:color="auto"/>
                            <w:right w:val="none" w:sz="0" w:space="0" w:color="auto"/>
                          </w:divBdr>
                          <w:divsChild>
                            <w:div w:id="647053830">
                              <w:marLeft w:val="0"/>
                              <w:marRight w:val="0"/>
                              <w:marTop w:val="0"/>
                              <w:marBottom w:val="0"/>
                              <w:divBdr>
                                <w:top w:val="none" w:sz="0" w:space="0" w:color="auto"/>
                                <w:left w:val="none" w:sz="0" w:space="0" w:color="auto"/>
                                <w:bottom w:val="none" w:sz="0" w:space="0" w:color="auto"/>
                                <w:right w:val="none" w:sz="0" w:space="0" w:color="auto"/>
                              </w:divBdr>
                            </w:div>
                          </w:divsChild>
                        </w:div>
                        <w:div w:id="1762868875">
                          <w:marLeft w:val="0"/>
                          <w:marRight w:val="0"/>
                          <w:marTop w:val="0"/>
                          <w:marBottom w:val="0"/>
                          <w:divBdr>
                            <w:top w:val="none" w:sz="0" w:space="0" w:color="auto"/>
                            <w:left w:val="none" w:sz="0" w:space="0" w:color="auto"/>
                            <w:bottom w:val="none" w:sz="0" w:space="0" w:color="auto"/>
                            <w:right w:val="none" w:sz="0" w:space="0" w:color="auto"/>
                          </w:divBdr>
                          <w:divsChild>
                            <w:div w:id="588084398">
                              <w:marLeft w:val="0"/>
                              <w:marRight w:val="0"/>
                              <w:marTop w:val="0"/>
                              <w:marBottom w:val="0"/>
                              <w:divBdr>
                                <w:top w:val="none" w:sz="0" w:space="0" w:color="auto"/>
                                <w:left w:val="none" w:sz="0" w:space="0" w:color="auto"/>
                                <w:bottom w:val="none" w:sz="0" w:space="0" w:color="auto"/>
                                <w:right w:val="none" w:sz="0" w:space="0" w:color="auto"/>
                              </w:divBdr>
                            </w:div>
                          </w:divsChild>
                        </w:div>
                        <w:div w:id="1859613298">
                          <w:marLeft w:val="0"/>
                          <w:marRight w:val="0"/>
                          <w:marTop w:val="0"/>
                          <w:marBottom w:val="0"/>
                          <w:divBdr>
                            <w:top w:val="none" w:sz="0" w:space="0" w:color="auto"/>
                            <w:left w:val="none" w:sz="0" w:space="0" w:color="auto"/>
                            <w:bottom w:val="none" w:sz="0" w:space="0" w:color="auto"/>
                            <w:right w:val="none" w:sz="0" w:space="0" w:color="auto"/>
                          </w:divBdr>
                          <w:divsChild>
                            <w:div w:id="1801264229">
                              <w:marLeft w:val="0"/>
                              <w:marRight w:val="0"/>
                              <w:marTop w:val="0"/>
                              <w:marBottom w:val="0"/>
                              <w:divBdr>
                                <w:top w:val="none" w:sz="0" w:space="0" w:color="auto"/>
                                <w:left w:val="none" w:sz="0" w:space="0" w:color="auto"/>
                                <w:bottom w:val="none" w:sz="0" w:space="0" w:color="auto"/>
                                <w:right w:val="none" w:sz="0" w:space="0" w:color="auto"/>
                              </w:divBdr>
                            </w:div>
                          </w:divsChild>
                        </w:div>
                        <w:div w:id="482088570">
                          <w:marLeft w:val="0"/>
                          <w:marRight w:val="0"/>
                          <w:marTop w:val="0"/>
                          <w:marBottom w:val="0"/>
                          <w:divBdr>
                            <w:top w:val="none" w:sz="0" w:space="0" w:color="auto"/>
                            <w:left w:val="none" w:sz="0" w:space="0" w:color="auto"/>
                            <w:bottom w:val="none" w:sz="0" w:space="0" w:color="auto"/>
                            <w:right w:val="none" w:sz="0" w:space="0" w:color="auto"/>
                          </w:divBdr>
                          <w:divsChild>
                            <w:div w:id="496312703">
                              <w:marLeft w:val="0"/>
                              <w:marRight w:val="0"/>
                              <w:marTop w:val="0"/>
                              <w:marBottom w:val="0"/>
                              <w:divBdr>
                                <w:top w:val="none" w:sz="0" w:space="0" w:color="auto"/>
                                <w:left w:val="none" w:sz="0" w:space="0" w:color="auto"/>
                                <w:bottom w:val="none" w:sz="0" w:space="0" w:color="auto"/>
                                <w:right w:val="none" w:sz="0" w:space="0" w:color="auto"/>
                              </w:divBdr>
                            </w:div>
                          </w:divsChild>
                        </w:div>
                        <w:div w:id="2026713023">
                          <w:marLeft w:val="0"/>
                          <w:marRight w:val="0"/>
                          <w:marTop w:val="0"/>
                          <w:marBottom w:val="0"/>
                          <w:divBdr>
                            <w:top w:val="none" w:sz="0" w:space="0" w:color="auto"/>
                            <w:left w:val="none" w:sz="0" w:space="0" w:color="auto"/>
                            <w:bottom w:val="none" w:sz="0" w:space="0" w:color="auto"/>
                            <w:right w:val="none" w:sz="0" w:space="0" w:color="auto"/>
                          </w:divBdr>
                          <w:divsChild>
                            <w:div w:id="1271401125">
                              <w:marLeft w:val="0"/>
                              <w:marRight w:val="0"/>
                              <w:marTop w:val="0"/>
                              <w:marBottom w:val="0"/>
                              <w:divBdr>
                                <w:top w:val="none" w:sz="0" w:space="0" w:color="auto"/>
                                <w:left w:val="none" w:sz="0" w:space="0" w:color="auto"/>
                                <w:bottom w:val="none" w:sz="0" w:space="0" w:color="auto"/>
                                <w:right w:val="none" w:sz="0" w:space="0" w:color="auto"/>
                              </w:divBdr>
                            </w:div>
                          </w:divsChild>
                        </w:div>
                        <w:div w:id="1835218145">
                          <w:marLeft w:val="0"/>
                          <w:marRight w:val="0"/>
                          <w:marTop w:val="0"/>
                          <w:marBottom w:val="0"/>
                          <w:divBdr>
                            <w:top w:val="none" w:sz="0" w:space="0" w:color="auto"/>
                            <w:left w:val="none" w:sz="0" w:space="0" w:color="auto"/>
                            <w:bottom w:val="none" w:sz="0" w:space="0" w:color="auto"/>
                            <w:right w:val="none" w:sz="0" w:space="0" w:color="auto"/>
                          </w:divBdr>
                          <w:divsChild>
                            <w:div w:id="998388182">
                              <w:marLeft w:val="0"/>
                              <w:marRight w:val="0"/>
                              <w:marTop w:val="0"/>
                              <w:marBottom w:val="0"/>
                              <w:divBdr>
                                <w:top w:val="none" w:sz="0" w:space="0" w:color="auto"/>
                                <w:left w:val="none" w:sz="0" w:space="0" w:color="auto"/>
                                <w:bottom w:val="none" w:sz="0" w:space="0" w:color="auto"/>
                                <w:right w:val="none" w:sz="0" w:space="0" w:color="auto"/>
                              </w:divBdr>
                            </w:div>
                          </w:divsChild>
                        </w:div>
                        <w:div w:id="1652635638">
                          <w:marLeft w:val="0"/>
                          <w:marRight w:val="0"/>
                          <w:marTop w:val="0"/>
                          <w:marBottom w:val="0"/>
                          <w:divBdr>
                            <w:top w:val="none" w:sz="0" w:space="0" w:color="auto"/>
                            <w:left w:val="none" w:sz="0" w:space="0" w:color="auto"/>
                            <w:bottom w:val="none" w:sz="0" w:space="0" w:color="auto"/>
                            <w:right w:val="none" w:sz="0" w:space="0" w:color="auto"/>
                          </w:divBdr>
                          <w:divsChild>
                            <w:div w:id="884171959">
                              <w:marLeft w:val="0"/>
                              <w:marRight w:val="0"/>
                              <w:marTop w:val="0"/>
                              <w:marBottom w:val="0"/>
                              <w:divBdr>
                                <w:top w:val="none" w:sz="0" w:space="0" w:color="auto"/>
                                <w:left w:val="none" w:sz="0" w:space="0" w:color="auto"/>
                                <w:bottom w:val="none" w:sz="0" w:space="0" w:color="auto"/>
                                <w:right w:val="none" w:sz="0" w:space="0" w:color="auto"/>
                              </w:divBdr>
                            </w:div>
                          </w:divsChild>
                        </w:div>
                        <w:div w:id="1684552855">
                          <w:marLeft w:val="0"/>
                          <w:marRight w:val="0"/>
                          <w:marTop w:val="0"/>
                          <w:marBottom w:val="0"/>
                          <w:divBdr>
                            <w:top w:val="none" w:sz="0" w:space="0" w:color="auto"/>
                            <w:left w:val="none" w:sz="0" w:space="0" w:color="auto"/>
                            <w:bottom w:val="none" w:sz="0" w:space="0" w:color="auto"/>
                            <w:right w:val="none" w:sz="0" w:space="0" w:color="auto"/>
                          </w:divBdr>
                          <w:divsChild>
                            <w:div w:id="39594323">
                              <w:marLeft w:val="0"/>
                              <w:marRight w:val="0"/>
                              <w:marTop w:val="0"/>
                              <w:marBottom w:val="0"/>
                              <w:divBdr>
                                <w:top w:val="none" w:sz="0" w:space="0" w:color="auto"/>
                                <w:left w:val="none" w:sz="0" w:space="0" w:color="auto"/>
                                <w:bottom w:val="none" w:sz="0" w:space="0" w:color="auto"/>
                                <w:right w:val="none" w:sz="0" w:space="0" w:color="auto"/>
                              </w:divBdr>
                            </w:div>
                          </w:divsChild>
                        </w:div>
                        <w:div w:id="683943264">
                          <w:marLeft w:val="0"/>
                          <w:marRight w:val="0"/>
                          <w:marTop w:val="0"/>
                          <w:marBottom w:val="0"/>
                          <w:divBdr>
                            <w:top w:val="none" w:sz="0" w:space="0" w:color="auto"/>
                            <w:left w:val="none" w:sz="0" w:space="0" w:color="auto"/>
                            <w:bottom w:val="none" w:sz="0" w:space="0" w:color="auto"/>
                            <w:right w:val="none" w:sz="0" w:space="0" w:color="auto"/>
                          </w:divBdr>
                          <w:divsChild>
                            <w:div w:id="100492052">
                              <w:marLeft w:val="0"/>
                              <w:marRight w:val="0"/>
                              <w:marTop w:val="0"/>
                              <w:marBottom w:val="0"/>
                              <w:divBdr>
                                <w:top w:val="none" w:sz="0" w:space="0" w:color="auto"/>
                                <w:left w:val="none" w:sz="0" w:space="0" w:color="auto"/>
                                <w:bottom w:val="none" w:sz="0" w:space="0" w:color="auto"/>
                                <w:right w:val="none" w:sz="0" w:space="0" w:color="auto"/>
                              </w:divBdr>
                            </w:div>
                          </w:divsChild>
                        </w:div>
                        <w:div w:id="383263243">
                          <w:marLeft w:val="0"/>
                          <w:marRight w:val="0"/>
                          <w:marTop w:val="0"/>
                          <w:marBottom w:val="0"/>
                          <w:divBdr>
                            <w:top w:val="none" w:sz="0" w:space="0" w:color="auto"/>
                            <w:left w:val="none" w:sz="0" w:space="0" w:color="auto"/>
                            <w:bottom w:val="none" w:sz="0" w:space="0" w:color="auto"/>
                            <w:right w:val="none" w:sz="0" w:space="0" w:color="auto"/>
                          </w:divBdr>
                          <w:divsChild>
                            <w:div w:id="1705136267">
                              <w:marLeft w:val="0"/>
                              <w:marRight w:val="0"/>
                              <w:marTop w:val="0"/>
                              <w:marBottom w:val="0"/>
                              <w:divBdr>
                                <w:top w:val="none" w:sz="0" w:space="0" w:color="auto"/>
                                <w:left w:val="none" w:sz="0" w:space="0" w:color="auto"/>
                                <w:bottom w:val="none" w:sz="0" w:space="0" w:color="auto"/>
                                <w:right w:val="none" w:sz="0" w:space="0" w:color="auto"/>
                              </w:divBdr>
                            </w:div>
                          </w:divsChild>
                        </w:div>
                        <w:div w:id="1657487174">
                          <w:marLeft w:val="0"/>
                          <w:marRight w:val="0"/>
                          <w:marTop w:val="0"/>
                          <w:marBottom w:val="0"/>
                          <w:divBdr>
                            <w:top w:val="none" w:sz="0" w:space="0" w:color="auto"/>
                            <w:left w:val="none" w:sz="0" w:space="0" w:color="auto"/>
                            <w:bottom w:val="none" w:sz="0" w:space="0" w:color="auto"/>
                            <w:right w:val="none" w:sz="0" w:space="0" w:color="auto"/>
                          </w:divBdr>
                          <w:divsChild>
                            <w:div w:id="607348576">
                              <w:marLeft w:val="0"/>
                              <w:marRight w:val="0"/>
                              <w:marTop w:val="0"/>
                              <w:marBottom w:val="0"/>
                              <w:divBdr>
                                <w:top w:val="none" w:sz="0" w:space="0" w:color="auto"/>
                                <w:left w:val="none" w:sz="0" w:space="0" w:color="auto"/>
                                <w:bottom w:val="none" w:sz="0" w:space="0" w:color="auto"/>
                                <w:right w:val="none" w:sz="0" w:space="0" w:color="auto"/>
                              </w:divBdr>
                            </w:div>
                          </w:divsChild>
                        </w:div>
                        <w:div w:id="1814833030">
                          <w:marLeft w:val="0"/>
                          <w:marRight w:val="0"/>
                          <w:marTop w:val="0"/>
                          <w:marBottom w:val="0"/>
                          <w:divBdr>
                            <w:top w:val="none" w:sz="0" w:space="0" w:color="auto"/>
                            <w:left w:val="none" w:sz="0" w:space="0" w:color="auto"/>
                            <w:bottom w:val="none" w:sz="0" w:space="0" w:color="auto"/>
                            <w:right w:val="none" w:sz="0" w:space="0" w:color="auto"/>
                          </w:divBdr>
                          <w:divsChild>
                            <w:div w:id="2026130570">
                              <w:marLeft w:val="0"/>
                              <w:marRight w:val="0"/>
                              <w:marTop w:val="0"/>
                              <w:marBottom w:val="0"/>
                              <w:divBdr>
                                <w:top w:val="none" w:sz="0" w:space="0" w:color="auto"/>
                                <w:left w:val="none" w:sz="0" w:space="0" w:color="auto"/>
                                <w:bottom w:val="none" w:sz="0" w:space="0" w:color="auto"/>
                                <w:right w:val="none" w:sz="0" w:space="0" w:color="auto"/>
                              </w:divBdr>
                            </w:div>
                          </w:divsChild>
                        </w:div>
                        <w:div w:id="1631008433">
                          <w:marLeft w:val="0"/>
                          <w:marRight w:val="0"/>
                          <w:marTop w:val="0"/>
                          <w:marBottom w:val="0"/>
                          <w:divBdr>
                            <w:top w:val="none" w:sz="0" w:space="0" w:color="auto"/>
                            <w:left w:val="none" w:sz="0" w:space="0" w:color="auto"/>
                            <w:bottom w:val="none" w:sz="0" w:space="0" w:color="auto"/>
                            <w:right w:val="none" w:sz="0" w:space="0" w:color="auto"/>
                          </w:divBdr>
                          <w:divsChild>
                            <w:div w:id="1210604706">
                              <w:marLeft w:val="0"/>
                              <w:marRight w:val="0"/>
                              <w:marTop w:val="0"/>
                              <w:marBottom w:val="0"/>
                              <w:divBdr>
                                <w:top w:val="none" w:sz="0" w:space="0" w:color="auto"/>
                                <w:left w:val="none" w:sz="0" w:space="0" w:color="auto"/>
                                <w:bottom w:val="none" w:sz="0" w:space="0" w:color="auto"/>
                                <w:right w:val="none" w:sz="0" w:space="0" w:color="auto"/>
                              </w:divBdr>
                            </w:div>
                          </w:divsChild>
                        </w:div>
                        <w:div w:id="1055199487">
                          <w:marLeft w:val="0"/>
                          <w:marRight w:val="0"/>
                          <w:marTop w:val="0"/>
                          <w:marBottom w:val="0"/>
                          <w:divBdr>
                            <w:top w:val="none" w:sz="0" w:space="0" w:color="auto"/>
                            <w:left w:val="none" w:sz="0" w:space="0" w:color="auto"/>
                            <w:bottom w:val="none" w:sz="0" w:space="0" w:color="auto"/>
                            <w:right w:val="none" w:sz="0" w:space="0" w:color="auto"/>
                          </w:divBdr>
                          <w:divsChild>
                            <w:div w:id="787816982">
                              <w:marLeft w:val="0"/>
                              <w:marRight w:val="0"/>
                              <w:marTop w:val="0"/>
                              <w:marBottom w:val="0"/>
                              <w:divBdr>
                                <w:top w:val="none" w:sz="0" w:space="0" w:color="auto"/>
                                <w:left w:val="none" w:sz="0" w:space="0" w:color="auto"/>
                                <w:bottom w:val="none" w:sz="0" w:space="0" w:color="auto"/>
                                <w:right w:val="none" w:sz="0" w:space="0" w:color="auto"/>
                              </w:divBdr>
                            </w:div>
                          </w:divsChild>
                        </w:div>
                        <w:div w:id="189614764">
                          <w:marLeft w:val="0"/>
                          <w:marRight w:val="0"/>
                          <w:marTop w:val="0"/>
                          <w:marBottom w:val="0"/>
                          <w:divBdr>
                            <w:top w:val="none" w:sz="0" w:space="0" w:color="auto"/>
                            <w:left w:val="none" w:sz="0" w:space="0" w:color="auto"/>
                            <w:bottom w:val="none" w:sz="0" w:space="0" w:color="auto"/>
                            <w:right w:val="none" w:sz="0" w:space="0" w:color="auto"/>
                          </w:divBdr>
                          <w:divsChild>
                            <w:div w:id="421419421">
                              <w:marLeft w:val="0"/>
                              <w:marRight w:val="0"/>
                              <w:marTop w:val="0"/>
                              <w:marBottom w:val="0"/>
                              <w:divBdr>
                                <w:top w:val="none" w:sz="0" w:space="0" w:color="auto"/>
                                <w:left w:val="none" w:sz="0" w:space="0" w:color="auto"/>
                                <w:bottom w:val="none" w:sz="0" w:space="0" w:color="auto"/>
                                <w:right w:val="none" w:sz="0" w:space="0" w:color="auto"/>
                              </w:divBdr>
                            </w:div>
                          </w:divsChild>
                        </w:div>
                        <w:div w:id="1067994362">
                          <w:marLeft w:val="0"/>
                          <w:marRight w:val="0"/>
                          <w:marTop w:val="0"/>
                          <w:marBottom w:val="0"/>
                          <w:divBdr>
                            <w:top w:val="none" w:sz="0" w:space="0" w:color="auto"/>
                            <w:left w:val="none" w:sz="0" w:space="0" w:color="auto"/>
                            <w:bottom w:val="none" w:sz="0" w:space="0" w:color="auto"/>
                            <w:right w:val="none" w:sz="0" w:space="0" w:color="auto"/>
                          </w:divBdr>
                          <w:divsChild>
                            <w:div w:id="874538213">
                              <w:marLeft w:val="0"/>
                              <w:marRight w:val="0"/>
                              <w:marTop w:val="0"/>
                              <w:marBottom w:val="0"/>
                              <w:divBdr>
                                <w:top w:val="none" w:sz="0" w:space="0" w:color="auto"/>
                                <w:left w:val="none" w:sz="0" w:space="0" w:color="auto"/>
                                <w:bottom w:val="none" w:sz="0" w:space="0" w:color="auto"/>
                                <w:right w:val="none" w:sz="0" w:space="0" w:color="auto"/>
                              </w:divBdr>
                            </w:div>
                          </w:divsChild>
                        </w:div>
                        <w:div w:id="1510026388">
                          <w:marLeft w:val="0"/>
                          <w:marRight w:val="0"/>
                          <w:marTop w:val="0"/>
                          <w:marBottom w:val="0"/>
                          <w:divBdr>
                            <w:top w:val="none" w:sz="0" w:space="0" w:color="auto"/>
                            <w:left w:val="none" w:sz="0" w:space="0" w:color="auto"/>
                            <w:bottom w:val="none" w:sz="0" w:space="0" w:color="auto"/>
                            <w:right w:val="none" w:sz="0" w:space="0" w:color="auto"/>
                          </w:divBdr>
                          <w:divsChild>
                            <w:div w:id="922254033">
                              <w:marLeft w:val="0"/>
                              <w:marRight w:val="0"/>
                              <w:marTop w:val="0"/>
                              <w:marBottom w:val="0"/>
                              <w:divBdr>
                                <w:top w:val="none" w:sz="0" w:space="0" w:color="auto"/>
                                <w:left w:val="none" w:sz="0" w:space="0" w:color="auto"/>
                                <w:bottom w:val="none" w:sz="0" w:space="0" w:color="auto"/>
                                <w:right w:val="none" w:sz="0" w:space="0" w:color="auto"/>
                              </w:divBdr>
                            </w:div>
                          </w:divsChild>
                        </w:div>
                        <w:div w:id="669795765">
                          <w:marLeft w:val="0"/>
                          <w:marRight w:val="0"/>
                          <w:marTop w:val="0"/>
                          <w:marBottom w:val="0"/>
                          <w:divBdr>
                            <w:top w:val="none" w:sz="0" w:space="0" w:color="auto"/>
                            <w:left w:val="none" w:sz="0" w:space="0" w:color="auto"/>
                            <w:bottom w:val="none" w:sz="0" w:space="0" w:color="auto"/>
                            <w:right w:val="none" w:sz="0" w:space="0" w:color="auto"/>
                          </w:divBdr>
                          <w:divsChild>
                            <w:div w:id="916212499">
                              <w:marLeft w:val="0"/>
                              <w:marRight w:val="0"/>
                              <w:marTop w:val="0"/>
                              <w:marBottom w:val="0"/>
                              <w:divBdr>
                                <w:top w:val="none" w:sz="0" w:space="0" w:color="auto"/>
                                <w:left w:val="none" w:sz="0" w:space="0" w:color="auto"/>
                                <w:bottom w:val="none" w:sz="0" w:space="0" w:color="auto"/>
                                <w:right w:val="none" w:sz="0" w:space="0" w:color="auto"/>
                              </w:divBdr>
                            </w:div>
                          </w:divsChild>
                        </w:div>
                        <w:div w:id="426117176">
                          <w:marLeft w:val="0"/>
                          <w:marRight w:val="0"/>
                          <w:marTop w:val="0"/>
                          <w:marBottom w:val="0"/>
                          <w:divBdr>
                            <w:top w:val="none" w:sz="0" w:space="0" w:color="auto"/>
                            <w:left w:val="none" w:sz="0" w:space="0" w:color="auto"/>
                            <w:bottom w:val="none" w:sz="0" w:space="0" w:color="auto"/>
                            <w:right w:val="none" w:sz="0" w:space="0" w:color="auto"/>
                          </w:divBdr>
                          <w:divsChild>
                            <w:div w:id="1221864612">
                              <w:marLeft w:val="0"/>
                              <w:marRight w:val="0"/>
                              <w:marTop w:val="0"/>
                              <w:marBottom w:val="0"/>
                              <w:divBdr>
                                <w:top w:val="none" w:sz="0" w:space="0" w:color="auto"/>
                                <w:left w:val="none" w:sz="0" w:space="0" w:color="auto"/>
                                <w:bottom w:val="none" w:sz="0" w:space="0" w:color="auto"/>
                                <w:right w:val="none" w:sz="0" w:space="0" w:color="auto"/>
                              </w:divBdr>
                            </w:div>
                          </w:divsChild>
                        </w:div>
                        <w:div w:id="1090470107">
                          <w:marLeft w:val="0"/>
                          <w:marRight w:val="0"/>
                          <w:marTop w:val="0"/>
                          <w:marBottom w:val="0"/>
                          <w:divBdr>
                            <w:top w:val="none" w:sz="0" w:space="0" w:color="auto"/>
                            <w:left w:val="none" w:sz="0" w:space="0" w:color="auto"/>
                            <w:bottom w:val="none" w:sz="0" w:space="0" w:color="auto"/>
                            <w:right w:val="none" w:sz="0" w:space="0" w:color="auto"/>
                          </w:divBdr>
                          <w:divsChild>
                            <w:div w:id="1363477709">
                              <w:marLeft w:val="0"/>
                              <w:marRight w:val="0"/>
                              <w:marTop w:val="0"/>
                              <w:marBottom w:val="0"/>
                              <w:divBdr>
                                <w:top w:val="none" w:sz="0" w:space="0" w:color="auto"/>
                                <w:left w:val="none" w:sz="0" w:space="0" w:color="auto"/>
                                <w:bottom w:val="none" w:sz="0" w:space="0" w:color="auto"/>
                                <w:right w:val="none" w:sz="0" w:space="0" w:color="auto"/>
                              </w:divBdr>
                            </w:div>
                          </w:divsChild>
                        </w:div>
                        <w:div w:id="288703805">
                          <w:marLeft w:val="0"/>
                          <w:marRight w:val="0"/>
                          <w:marTop w:val="0"/>
                          <w:marBottom w:val="0"/>
                          <w:divBdr>
                            <w:top w:val="none" w:sz="0" w:space="0" w:color="auto"/>
                            <w:left w:val="none" w:sz="0" w:space="0" w:color="auto"/>
                            <w:bottom w:val="none" w:sz="0" w:space="0" w:color="auto"/>
                            <w:right w:val="none" w:sz="0" w:space="0" w:color="auto"/>
                          </w:divBdr>
                          <w:divsChild>
                            <w:div w:id="911811523">
                              <w:marLeft w:val="0"/>
                              <w:marRight w:val="0"/>
                              <w:marTop w:val="0"/>
                              <w:marBottom w:val="0"/>
                              <w:divBdr>
                                <w:top w:val="none" w:sz="0" w:space="0" w:color="auto"/>
                                <w:left w:val="none" w:sz="0" w:space="0" w:color="auto"/>
                                <w:bottom w:val="none" w:sz="0" w:space="0" w:color="auto"/>
                                <w:right w:val="none" w:sz="0" w:space="0" w:color="auto"/>
                              </w:divBdr>
                            </w:div>
                          </w:divsChild>
                        </w:div>
                        <w:div w:id="1449159289">
                          <w:marLeft w:val="0"/>
                          <w:marRight w:val="0"/>
                          <w:marTop w:val="0"/>
                          <w:marBottom w:val="0"/>
                          <w:divBdr>
                            <w:top w:val="none" w:sz="0" w:space="0" w:color="auto"/>
                            <w:left w:val="none" w:sz="0" w:space="0" w:color="auto"/>
                            <w:bottom w:val="none" w:sz="0" w:space="0" w:color="auto"/>
                            <w:right w:val="none" w:sz="0" w:space="0" w:color="auto"/>
                          </w:divBdr>
                          <w:divsChild>
                            <w:div w:id="1517158929">
                              <w:marLeft w:val="0"/>
                              <w:marRight w:val="0"/>
                              <w:marTop w:val="0"/>
                              <w:marBottom w:val="0"/>
                              <w:divBdr>
                                <w:top w:val="none" w:sz="0" w:space="0" w:color="auto"/>
                                <w:left w:val="none" w:sz="0" w:space="0" w:color="auto"/>
                                <w:bottom w:val="none" w:sz="0" w:space="0" w:color="auto"/>
                                <w:right w:val="none" w:sz="0" w:space="0" w:color="auto"/>
                              </w:divBdr>
                            </w:div>
                          </w:divsChild>
                        </w:div>
                        <w:div w:id="589969667">
                          <w:marLeft w:val="0"/>
                          <w:marRight w:val="0"/>
                          <w:marTop w:val="0"/>
                          <w:marBottom w:val="0"/>
                          <w:divBdr>
                            <w:top w:val="none" w:sz="0" w:space="0" w:color="auto"/>
                            <w:left w:val="none" w:sz="0" w:space="0" w:color="auto"/>
                            <w:bottom w:val="none" w:sz="0" w:space="0" w:color="auto"/>
                            <w:right w:val="none" w:sz="0" w:space="0" w:color="auto"/>
                          </w:divBdr>
                          <w:divsChild>
                            <w:div w:id="1030490347">
                              <w:marLeft w:val="0"/>
                              <w:marRight w:val="0"/>
                              <w:marTop w:val="0"/>
                              <w:marBottom w:val="0"/>
                              <w:divBdr>
                                <w:top w:val="none" w:sz="0" w:space="0" w:color="auto"/>
                                <w:left w:val="none" w:sz="0" w:space="0" w:color="auto"/>
                                <w:bottom w:val="none" w:sz="0" w:space="0" w:color="auto"/>
                                <w:right w:val="none" w:sz="0" w:space="0" w:color="auto"/>
                              </w:divBdr>
                            </w:div>
                          </w:divsChild>
                        </w:div>
                        <w:div w:id="1689140515">
                          <w:marLeft w:val="0"/>
                          <w:marRight w:val="0"/>
                          <w:marTop w:val="0"/>
                          <w:marBottom w:val="0"/>
                          <w:divBdr>
                            <w:top w:val="none" w:sz="0" w:space="0" w:color="auto"/>
                            <w:left w:val="none" w:sz="0" w:space="0" w:color="auto"/>
                            <w:bottom w:val="none" w:sz="0" w:space="0" w:color="auto"/>
                            <w:right w:val="none" w:sz="0" w:space="0" w:color="auto"/>
                          </w:divBdr>
                          <w:divsChild>
                            <w:div w:id="928582022">
                              <w:marLeft w:val="0"/>
                              <w:marRight w:val="0"/>
                              <w:marTop w:val="0"/>
                              <w:marBottom w:val="0"/>
                              <w:divBdr>
                                <w:top w:val="none" w:sz="0" w:space="0" w:color="auto"/>
                                <w:left w:val="none" w:sz="0" w:space="0" w:color="auto"/>
                                <w:bottom w:val="none" w:sz="0" w:space="0" w:color="auto"/>
                                <w:right w:val="none" w:sz="0" w:space="0" w:color="auto"/>
                              </w:divBdr>
                            </w:div>
                          </w:divsChild>
                        </w:div>
                        <w:div w:id="322586214">
                          <w:marLeft w:val="0"/>
                          <w:marRight w:val="0"/>
                          <w:marTop w:val="0"/>
                          <w:marBottom w:val="0"/>
                          <w:divBdr>
                            <w:top w:val="none" w:sz="0" w:space="0" w:color="auto"/>
                            <w:left w:val="none" w:sz="0" w:space="0" w:color="auto"/>
                            <w:bottom w:val="none" w:sz="0" w:space="0" w:color="auto"/>
                            <w:right w:val="none" w:sz="0" w:space="0" w:color="auto"/>
                          </w:divBdr>
                          <w:divsChild>
                            <w:div w:id="257952899">
                              <w:marLeft w:val="0"/>
                              <w:marRight w:val="0"/>
                              <w:marTop w:val="0"/>
                              <w:marBottom w:val="0"/>
                              <w:divBdr>
                                <w:top w:val="none" w:sz="0" w:space="0" w:color="auto"/>
                                <w:left w:val="none" w:sz="0" w:space="0" w:color="auto"/>
                                <w:bottom w:val="none" w:sz="0" w:space="0" w:color="auto"/>
                                <w:right w:val="none" w:sz="0" w:space="0" w:color="auto"/>
                              </w:divBdr>
                            </w:div>
                          </w:divsChild>
                        </w:div>
                        <w:div w:id="601498316">
                          <w:marLeft w:val="0"/>
                          <w:marRight w:val="0"/>
                          <w:marTop w:val="0"/>
                          <w:marBottom w:val="0"/>
                          <w:divBdr>
                            <w:top w:val="none" w:sz="0" w:space="0" w:color="auto"/>
                            <w:left w:val="none" w:sz="0" w:space="0" w:color="auto"/>
                            <w:bottom w:val="none" w:sz="0" w:space="0" w:color="auto"/>
                            <w:right w:val="none" w:sz="0" w:space="0" w:color="auto"/>
                          </w:divBdr>
                          <w:divsChild>
                            <w:div w:id="1200582121">
                              <w:marLeft w:val="0"/>
                              <w:marRight w:val="0"/>
                              <w:marTop w:val="0"/>
                              <w:marBottom w:val="0"/>
                              <w:divBdr>
                                <w:top w:val="none" w:sz="0" w:space="0" w:color="auto"/>
                                <w:left w:val="none" w:sz="0" w:space="0" w:color="auto"/>
                                <w:bottom w:val="none" w:sz="0" w:space="0" w:color="auto"/>
                                <w:right w:val="none" w:sz="0" w:space="0" w:color="auto"/>
                              </w:divBdr>
                            </w:div>
                          </w:divsChild>
                        </w:div>
                        <w:div w:id="1426880395">
                          <w:marLeft w:val="0"/>
                          <w:marRight w:val="0"/>
                          <w:marTop w:val="0"/>
                          <w:marBottom w:val="0"/>
                          <w:divBdr>
                            <w:top w:val="none" w:sz="0" w:space="0" w:color="auto"/>
                            <w:left w:val="none" w:sz="0" w:space="0" w:color="auto"/>
                            <w:bottom w:val="none" w:sz="0" w:space="0" w:color="auto"/>
                            <w:right w:val="none" w:sz="0" w:space="0" w:color="auto"/>
                          </w:divBdr>
                          <w:divsChild>
                            <w:div w:id="29961865">
                              <w:marLeft w:val="0"/>
                              <w:marRight w:val="0"/>
                              <w:marTop w:val="0"/>
                              <w:marBottom w:val="0"/>
                              <w:divBdr>
                                <w:top w:val="none" w:sz="0" w:space="0" w:color="auto"/>
                                <w:left w:val="none" w:sz="0" w:space="0" w:color="auto"/>
                                <w:bottom w:val="none" w:sz="0" w:space="0" w:color="auto"/>
                                <w:right w:val="none" w:sz="0" w:space="0" w:color="auto"/>
                              </w:divBdr>
                            </w:div>
                          </w:divsChild>
                        </w:div>
                        <w:div w:id="703289659">
                          <w:marLeft w:val="0"/>
                          <w:marRight w:val="0"/>
                          <w:marTop w:val="0"/>
                          <w:marBottom w:val="0"/>
                          <w:divBdr>
                            <w:top w:val="none" w:sz="0" w:space="0" w:color="auto"/>
                            <w:left w:val="none" w:sz="0" w:space="0" w:color="auto"/>
                            <w:bottom w:val="none" w:sz="0" w:space="0" w:color="auto"/>
                            <w:right w:val="none" w:sz="0" w:space="0" w:color="auto"/>
                          </w:divBdr>
                          <w:divsChild>
                            <w:div w:id="725834563">
                              <w:marLeft w:val="0"/>
                              <w:marRight w:val="0"/>
                              <w:marTop w:val="0"/>
                              <w:marBottom w:val="0"/>
                              <w:divBdr>
                                <w:top w:val="none" w:sz="0" w:space="0" w:color="auto"/>
                                <w:left w:val="none" w:sz="0" w:space="0" w:color="auto"/>
                                <w:bottom w:val="none" w:sz="0" w:space="0" w:color="auto"/>
                                <w:right w:val="none" w:sz="0" w:space="0" w:color="auto"/>
                              </w:divBdr>
                            </w:div>
                          </w:divsChild>
                        </w:div>
                        <w:div w:id="467867112">
                          <w:marLeft w:val="0"/>
                          <w:marRight w:val="0"/>
                          <w:marTop w:val="0"/>
                          <w:marBottom w:val="0"/>
                          <w:divBdr>
                            <w:top w:val="none" w:sz="0" w:space="0" w:color="auto"/>
                            <w:left w:val="none" w:sz="0" w:space="0" w:color="auto"/>
                            <w:bottom w:val="none" w:sz="0" w:space="0" w:color="auto"/>
                            <w:right w:val="none" w:sz="0" w:space="0" w:color="auto"/>
                          </w:divBdr>
                          <w:divsChild>
                            <w:div w:id="1591965738">
                              <w:marLeft w:val="0"/>
                              <w:marRight w:val="0"/>
                              <w:marTop w:val="0"/>
                              <w:marBottom w:val="0"/>
                              <w:divBdr>
                                <w:top w:val="none" w:sz="0" w:space="0" w:color="auto"/>
                                <w:left w:val="none" w:sz="0" w:space="0" w:color="auto"/>
                                <w:bottom w:val="none" w:sz="0" w:space="0" w:color="auto"/>
                                <w:right w:val="none" w:sz="0" w:space="0" w:color="auto"/>
                              </w:divBdr>
                            </w:div>
                          </w:divsChild>
                        </w:div>
                        <w:div w:id="433549664">
                          <w:marLeft w:val="0"/>
                          <w:marRight w:val="0"/>
                          <w:marTop w:val="0"/>
                          <w:marBottom w:val="0"/>
                          <w:divBdr>
                            <w:top w:val="none" w:sz="0" w:space="0" w:color="auto"/>
                            <w:left w:val="none" w:sz="0" w:space="0" w:color="auto"/>
                            <w:bottom w:val="none" w:sz="0" w:space="0" w:color="auto"/>
                            <w:right w:val="none" w:sz="0" w:space="0" w:color="auto"/>
                          </w:divBdr>
                          <w:divsChild>
                            <w:div w:id="1657300853">
                              <w:marLeft w:val="0"/>
                              <w:marRight w:val="0"/>
                              <w:marTop w:val="0"/>
                              <w:marBottom w:val="0"/>
                              <w:divBdr>
                                <w:top w:val="none" w:sz="0" w:space="0" w:color="auto"/>
                                <w:left w:val="none" w:sz="0" w:space="0" w:color="auto"/>
                                <w:bottom w:val="none" w:sz="0" w:space="0" w:color="auto"/>
                                <w:right w:val="none" w:sz="0" w:space="0" w:color="auto"/>
                              </w:divBdr>
                            </w:div>
                          </w:divsChild>
                        </w:div>
                        <w:div w:id="1300184944">
                          <w:marLeft w:val="0"/>
                          <w:marRight w:val="0"/>
                          <w:marTop w:val="0"/>
                          <w:marBottom w:val="0"/>
                          <w:divBdr>
                            <w:top w:val="none" w:sz="0" w:space="0" w:color="auto"/>
                            <w:left w:val="none" w:sz="0" w:space="0" w:color="auto"/>
                            <w:bottom w:val="none" w:sz="0" w:space="0" w:color="auto"/>
                            <w:right w:val="none" w:sz="0" w:space="0" w:color="auto"/>
                          </w:divBdr>
                          <w:divsChild>
                            <w:div w:id="616108692">
                              <w:marLeft w:val="0"/>
                              <w:marRight w:val="0"/>
                              <w:marTop w:val="0"/>
                              <w:marBottom w:val="0"/>
                              <w:divBdr>
                                <w:top w:val="none" w:sz="0" w:space="0" w:color="auto"/>
                                <w:left w:val="none" w:sz="0" w:space="0" w:color="auto"/>
                                <w:bottom w:val="none" w:sz="0" w:space="0" w:color="auto"/>
                                <w:right w:val="none" w:sz="0" w:space="0" w:color="auto"/>
                              </w:divBdr>
                            </w:div>
                          </w:divsChild>
                        </w:div>
                        <w:div w:id="668753325">
                          <w:marLeft w:val="0"/>
                          <w:marRight w:val="0"/>
                          <w:marTop w:val="0"/>
                          <w:marBottom w:val="0"/>
                          <w:divBdr>
                            <w:top w:val="none" w:sz="0" w:space="0" w:color="auto"/>
                            <w:left w:val="none" w:sz="0" w:space="0" w:color="auto"/>
                            <w:bottom w:val="none" w:sz="0" w:space="0" w:color="auto"/>
                            <w:right w:val="none" w:sz="0" w:space="0" w:color="auto"/>
                          </w:divBdr>
                          <w:divsChild>
                            <w:div w:id="1159492477">
                              <w:marLeft w:val="0"/>
                              <w:marRight w:val="0"/>
                              <w:marTop w:val="0"/>
                              <w:marBottom w:val="0"/>
                              <w:divBdr>
                                <w:top w:val="none" w:sz="0" w:space="0" w:color="auto"/>
                                <w:left w:val="none" w:sz="0" w:space="0" w:color="auto"/>
                                <w:bottom w:val="none" w:sz="0" w:space="0" w:color="auto"/>
                                <w:right w:val="none" w:sz="0" w:space="0" w:color="auto"/>
                              </w:divBdr>
                            </w:div>
                          </w:divsChild>
                        </w:div>
                        <w:div w:id="1586765179">
                          <w:marLeft w:val="0"/>
                          <w:marRight w:val="0"/>
                          <w:marTop w:val="0"/>
                          <w:marBottom w:val="0"/>
                          <w:divBdr>
                            <w:top w:val="none" w:sz="0" w:space="0" w:color="auto"/>
                            <w:left w:val="none" w:sz="0" w:space="0" w:color="auto"/>
                            <w:bottom w:val="none" w:sz="0" w:space="0" w:color="auto"/>
                            <w:right w:val="none" w:sz="0" w:space="0" w:color="auto"/>
                          </w:divBdr>
                          <w:divsChild>
                            <w:div w:id="1493989520">
                              <w:marLeft w:val="0"/>
                              <w:marRight w:val="0"/>
                              <w:marTop w:val="0"/>
                              <w:marBottom w:val="0"/>
                              <w:divBdr>
                                <w:top w:val="none" w:sz="0" w:space="0" w:color="auto"/>
                                <w:left w:val="none" w:sz="0" w:space="0" w:color="auto"/>
                                <w:bottom w:val="none" w:sz="0" w:space="0" w:color="auto"/>
                                <w:right w:val="none" w:sz="0" w:space="0" w:color="auto"/>
                              </w:divBdr>
                            </w:div>
                          </w:divsChild>
                        </w:div>
                        <w:div w:id="1951938156">
                          <w:marLeft w:val="0"/>
                          <w:marRight w:val="0"/>
                          <w:marTop w:val="0"/>
                          <w:marBottom w:val="0"/>
                          <w:divBdr>
                            <w:top w:val="none" w:sz="0" w:space="0" w:color="auto"/>
                            <w:left w:val="none" w:sz="0" w:space="0" w:color="auto"/>
                            <w:bottom w:val="none" w:sz="0" w:space="0" w:color="auto"/>
                            <w:right w:val="none" w:sz="0" w:space="0" w:color="auto"/>
                          </w:divBdr>
                          <w:divsChild>
                            <w:div w:id="184515626">
                              <w:marLeft w:val="0"/>
                              <w:marRight w:val="0"/>
                              <w:marTop w:val="0"/>
                              <w:marBottom w:val="0"/>
                              <w:divBdr>
                                <w:top w:val="none" w:sz="0" w:space="0" w:color="auto"/>
                                <w:left w:val="none" w:sz="0" w:space="0" w:color="auto"/>
                                <w:bottom w:val="none" w:sz="0" w:space="0" w:color="auto"/>
                                <w:right w:val="none" w:sz="0" w:space="0" w:color="auto"/>
                              </w:divBdr>
                            </w:div>
                          </w:divsChild>
                        </w:div>
                        <w:div w:id="1315598794">
                          <w:marLeft w:val="0"/>
                          <w:marRight w:val="0"/>
                          <w:marTop w:val="0"/>
                          <w:marBottom w:val="0"/>
                          <w:divBdr>
                            <w:top w:val="none" w:sz="0" w:space="0" w:color="auto"/>
                            <w:left w:val="none" w:sz="0" w:space="0" w:color="auto"/>
                            <w:bottom w:val="none" w:sz="0" w:space="0" w:color="auto"/>
                            <w:right w:val="none" w:sz="0" w:space="0" w:color="auto"/>
                          </w:divBdr>
                          <w:divsChild>
                            <w:div w:id="1448280303">
                              <w:marLeft w:val="0"/>
                              <w:marRight w:val="0"/>
                              <w:marTop w:val="0"/>
                              <w:marBottom w:val="0"/>
                              <w:divBdr>
                                <w:top w:val="none" w:sz="0" w:space="0" w:color="auto"/>
                                <w:left w:val="none" w:sz="0" w:space="0" w:color="auto"/>
                                <w:bottom w:val="none" w:sz="0" w:space="0" w:color="auto"/>
                                <w:right w:val="none" w:sz="0" w:space="0" w:color="auto"/>
                              </w:divBdr>
                            </w:div>
                          </w:divsChild>
                        </w:div>
                        <w:div w:id="1884901901">
                          <w:marLeft w:val="0"/>
                          <w:marRight w:val="0"/>
                          <w:marTop w:val="0"/>
                          <w:marBottom w:val="0"/>
                          <w:divBdr>
                            <w:top w:val="none" w:sz="0" w:space="0" w:color="auto"/>
                            <w:left w:val="none" w:sz="0" w:space="0" w:color="auto"/>
                            <w:bottom w:val="none" w:sz="0" w:space="0" w:color="auto"/>
                            <w:right w:val="none" w:sz="0" w:space="0" w:color="auto"/>
                          </w:divBdr>
                          <w:divsChild>
                            <w:div w:id="213158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199823">
      <w:bodyDiv w:val="1"/>
      <w:marLeft w:val="0"/>
      <w:marRight w:val="0"/>
      <w:marTop w:val="0"/>
      <w:marBottom w:val="0"/>
      <w:divBdr>
        <w:top w:val="none" w:sz="0" w:space="0" w:color="auto"/>
        <w:left w:val="none" w:sz="0" w:space="0" w:color="auto"/>
        <w:bottom w:val="none" w:sz="0" w:space="0" w:color="auto"/>
        <w:right w:val="none" w:sz="0" w:space="0" w:color="auto"/>
      </w:divBdr>
    </w:div>
    <w:div w:id="391315877">
      <w:bodyDiv w:val="1"/>
      <w:marLeft w:val="0"/>
      <w:marRight w:val="0"/>
      <w:marTop w:val="0"/>
      <w:marBottom w:val="0"/>
      <w:divBdr>
        <w:top w:val="none" w:sz="0" w:space="0" w:color="auto"/>
        <w:left w:val="none" w:sz="0" w:space="0" w:color="auto"/>
        <w:bottom w:val="none" w:sz="0" w:space="0" w:color="auto"/>
        <w:right w:val="none" w:sz="0" w:space="0" w:color="auto"/>
      </w:divBdr>
    </w:div>
    <w:div w:id="499849726">
      <w:bodyDiv w:val="1"/>
      <w:marLeft w:val="0"/>
      <w:marRight w:val="0"/>
      <w:marTop w:val="0"/>
      <w:marBottom w:val="0"/>
      <w:divBdr>
        <w:top w:val="none" w:sz="0" w:space="0" w:color="auto"/>
        <w:left w:val="none" w:sz="0" w:space="0" w:color="auto"/>
        <w:bottom w:val="none" w:sz="0" w:space="0" w:color="auto"/>
        <w:right w:val="none" w:sz="0" w:space="0" w:color="auto"/>
      </w:divBdr>
    </w:div>
    <w:div w:id="535973744">
      <w:bodyDiv w:val="1"/>
      <w:marLeft w:val="0"/>
      <w:marRight w:val="0"/>
      <w:marTop w:val="0"/>
      <w:marBottom w:val="0"/>
      <w:divBdr>
        <w:top w:val="none" w:sz="0" w:space="0" w:color="auto"/>
        <w:left w:val="none" w:sz="0" w:space="0" w:color="auto"/>
        <w:bottom w:val="none" w:sz="0" w:space="0" w:color="auto"/>
        <w:right w:val="none" w:sz="0" w:space="0" w:color="auto"/>
      </w:divBdr>
    </w:div>
    <w:div w:id="587152755">
      <w:bodyDiv w:val="1"/>
      <w:marLeft w:val="0"/>
      <w:marRight w:val="0"/>
      <w:marTop w:val="0"/>
      <w:marBottom w:val="0"/>
      <w:divBdr>
        <w:top w:val="none" w:sz="0" w:space="0" w:color="auto"/>
        <w:left w:val="none" w:sz="0" w:space="0" w:color="auto"/>
        <w:bottom w:val="none" w:sz="0" w:space="0" w:color="auto"/>
        <w:right w:val="none" w:sz="0" w:space="0" w:color="auto"/>
      </w:divBdr>
    </w:div>
    <w:div w:id="656230857">
      <w:bodyDiv w:val="1"/>
      <w:marLeft w:val="0"/>
      <w:marRight w:val="0"/>
      <w:marTop w:val="0"/>
      <w:marBottom w:val="0"/>
      <w:divBdr>
        <w:top w:val="none" w:sz="0" w:space="0" w:color="auto"/>
        <w:left w:val="none" w:sz="0" w:space="0" w:color="auto"/>
        <w:bottom w:val="none" w:sz="0" w:space="0" w:color="auto"/>
        <w:right w:val="none" w:sz="0" w:space="0" w:color="auto"/>
      </w:divBdr>
    </w:div>
    <w:div w:id="730230134">
      <w:bodyDiv w:val="1"/>
      <w:marLeft w:val="0"/>
      <w:marRight w:val="0"/>
      <w:marTop w:val="0"/>
      <w:marBottom w:val="0"/>
      <w:divBdr>
        <w:top w:val="none" w:sz="0" w:space="0" w:color="auto"/>
        <w:left w:val="none" w:sz="0" w:space="0" w:color="auto"/>
        <w:bottom w:val="none" w:sz="0" w:space="0" w:color="auto"/>
        <w:right w:val="none" w:sz="0" w:space="0" w:color="auto"/>
      </w:divBdr>
    </w:div>
    <w:div w:id="897471720">
      <w:bodyDiv w:val="1"/>
      <w:marLeft w:val="0"/>
      <w:marRight w:val="0"/>
      <w:marTop w:val="0"/>
      <w:marBottom w:val="0"/>
      <w:divBdr>
        <w:top w:val="none" w:sz="0" w:space="0" w:color="auto"/>
        <w:left w:val="none" w:sz="0" w:space="0" w:color="auto"/>
        <w:bottom w:val="none" w:sz="0" w:space="0" w:color="auto"/>
        <w:right w:val="none" w:sz="0" w:space="0" w:color="auto"/>
      </w:divBdr>
    </w:div>
    <w:div w:id="959533465">
      <w:bodyDiv w:val="1"/>
      <w:marLeft w:val="0"/>
      <w:marRight w:val="0"/>
      <w:marTop w:val="0"/>
      <w:marBottom w:val="0"/>
      <w:divBdr>
        <w:top w:val="none" w:sz="0" w:space="0" w:color="auto"/>
        <w:left w:val="none" w:sz="0" w:space="0" w:color="auto"/>
        <w:bottom w:val="none" w:sz="0" w:space="0" w:color="auto"/>
        <w:right w:val="none" w:sz="0" w:space="0" w:color="auto"/>
      </w:divBdr>
    </w:div>
    <w:div w:id="992488017">
      <w:bodyDiv w:val="1"/>
      <w:marLeft w:val="0"/>
      <w:marRight w:val="0"/>
      <w:marTop w:val="0"/>
      <w:marBottom w:val="0"/>
      <w:divBdr>
        <w:top w:val="none" w:sz="0" w:space="0" w:color="auto"/>
        <w:left w:val="none" w:sz="0" w:space="0" w:color="auto"/>
        <w:bottom w:val="none" w:sz="0" w:space="0" w:color="auto"/>
        <w:right w:val="none" w:sz="0" w:space="0" w:color="auto"/>
      </w:divBdr>
    </w:div>
    <w:div w:id="1032464282">
      <w:bodyDiv w:val="1"/>
      <w:marLeft w:val="0"/>
      <w:marRight w:val="0"/>
      <w:marTop w:val="0"/>
      <w:marBottom w:val="0"/>
      <w:divBdr>
        <w:top w:val="none" w:sz="0" w:space="0" w:color="auto"/>
        <w:left w:val="none" w:sz="0" w:space="0" w:color="auto"/>
        <w:bottom w:val="none" w:sz="0" w:space="0" w:color="auto"/>
        <w:right w:val="none" w:sz="0" w:space="0" w:color="auto"/>
      </w:divBdr>
    </w:div>
    <w:div w:id="1062675055">
      <w:bodyDiv w:val="1"/>
      <w:marLeft w:val="0"/>
      <w:marRight w:val="0"/>
      <w:marTop w:val="0"/>
      <w:marBottom w:val="0"/>
      <w:divBdr>
        <w:top w:val="none" w:sz="0" w:space="0" w:color="auto"/>
        <w:left w:val="none" w:sz="0" w:space="0" w:color="auto"/>
        <w:bottom w:val="none" w:sz="0" w:space="0" w:color="auto"/>
        <w:right w:val="none" w:sz="0" w:space="0" w:color="auto"/>
      </w:divBdr>
    </w:div>
    <w:div w:id="1125343460">
      <w:bodyDiv w:val="1"/>
      <w:marLeft w:val="0"/>
      <w:marRight w:val="0"/>
      <w:marTop w:val="0"/>
      <w:marBottom w:val="0"/>
      <w:divBdr>
        <w:top w:val="none" w:sz="0" w:space="0" w:color="auto"/>
        <w:left w:val="none" w:sz="0" w:space="0" w:color="auto"/>
        <w:bottom w:val="none" w:sz="0" w:space="0" w:color="auto"/>
        <w:right w:val="none" w:sz="0" w:space="0" w:color="auto"/>
      </w:divBdr>
    </w:div>
    <w:div w:id="1244870628">
      <w:bodyDiv w:val="1"/>
      <w:marLeft w:val="0"/>
      <w:marRight w:val="0"/>
      <w:marTop w:val="0"/>
      <w:marBottom w:val="0"/>
      <w:divBdr>
        <w:top w:val="none" w:sz="0" w:space="0" w:color="auto"/>
        <w:left w:val="none" w:sz="0" w:space="0" w:color="auto"/>
        <w:bottom w:val="none" w:sz="0" w:space="0" w:color="auto"/>
        <w:right w:val="none" w:sz="0" w:space="0" w:color="auto"/>
      </w:divBdr>
    </w:div>
    <w:div w:id="1254362292">
      <w:bodyDiv w:val="1"/>
      <w:marLeft w:val="0"/>
      <w:marRight w:val="0"/>
      <w:marTop w:val="0"/>
      <w:marBottom w:val="0"/>
      <w:divBdr>
        <w:top w:val="none" w:sz="0" w:space="0" w:color="auto"/>
        <w:left w:val="none" w:sz="0" w:space="0" w:color="auto"/>
        <w:bottom w:val="none" w:sz="0" w:space="0" w:color="auto"/>
        <w:right w:val="none" w:sz="0" w:space="0" w:color="auto"/>
      </w:divBdr>
    </w:div>
    <w:div w:id="1380516034">
      <w:bodyDiv w:val="1"/>
      <w:marLeft w:val="0"/>
      <w:marRight w:val="0"/>
      <w:marTop w:val="0"/>
      <w:marBottom w:val="0"/>
      <w:divBdr>
        <w:top w:val="none" w:sz="0" w:space="0" w:color="auto"/>
        <w:left w:val="none" w:sz="0" w:space="0" w:color="auto"/>
        <w:bottom w:val="none" w:sz="0" w:space="0" w:color="auto"/>
        <w:right w:val="none" w:sz="0" w:space="0" w:color="auto"/>
      </w:divBdr>
    </w:div>
    <w:div w:id="1399522142">
      <w:bodyDiv w:val="1"/>
      <w:marLeft w:val="0"/>
      <w:marRight w:val="0"/>
      <w:marTop w:val="0"/>
      <w:marBottom w:val="0"/>
      <w:divBdr>
        <w:top w:val="none" w:sz="0" w:space="0" w:color="auto"/>
        <w:left w:val="none" w:sz="0" w:space="0" w:color="auto"/>
        <w:bottom w:val="none" w:sz="0" w:space="0" w:color="auto"/>
        <w:right w:val="none" w:sz="0" w:space="0" w:color="auto"/>
      </w:divBdr>
    </w:div>
    <w:div w:id="1499887283">
      <w:bodyDiv w:val="1"/>
      <w:marLeft w:val="0"/>
      <w:marRight w:val="0"/>
      <w:marTop w:val="0"/>
      <w:marBottom w:val="0"/>
      <w:divBdr>
        <w:top w:val="none" w:sz="0" w:space="0" w:color="auto"/>
        <w:left w:val="none" w:sz="0" w:space="0" w:color="auto"/>
        <w:bottom w:val="none" w:sz="0" w:space="0" w:color="auto"/>
        <w:right w:val="none" w:sz="0" w:space="0" w:color="auto"/>
      </w:divBdr>
    </w:div>
    <w:div w:id="1544825683">
      <w:bodyDiv w:val="1"/>
      <w:marLeft w:val="0"/>
      <w:marRight w:val="0"/>
      <w:marTop w:val="0"/>
      <w:marBottom w:val="0"/>
      <w:divBdr>
        <w:top w:val="none" w:sz="0" w:space="0" w:color="auto"/>
        <w:left w:val="none" w:sz="0" w:space="0" w:color="auto"/>
        <w:bottom w:val="none" w:sz="0" w:space="0" w:color="auto"/>
        <w:right w:val="none" w:sz="0" w:space="0" w:color="auto"/>
      </w:divBdr>
    </w:div>
    <w:div w:id="1852722346">
      <w:bodyDiv w:val="1"/>
      <w:marLeft w:val="0"/>
      <w:marRight w:val="0"/>
      <w:marTop w:val="0"/>
      <w:marBottom w:val="0"/>
      <w:divBdr>
        <w:top w:val="none" w:sz="0" w:space="0" w:color="auto"/>
        <w:left w:val="none" w:sz="0" w:space="0" w:color="auto"/>
        <w:bottom w:val="none" w:sz="0" w:space="0" w:color="auto"/>
        <w:right w:val="none" w:sz="0" w:space="0" w:color="auto"/>
      </w:divBdr>
    </w:div>
    <w:div w:id="1890413882">
      <w:bodyDiv w:val="1"/>
      <w:marLeft w:val="0"/>
      <w:marRight w:val="0"/>
      <w:marTop w:val="0"/>
      <w:marBottom w:val="0"/>
      <w:divBdr>
        <w:top w:val="none" w:sz="0" w:space="0" w:color="auto"/>
        <w:left w:val="none" w:sz="0" w:space="0" w:color="auto"/>
        <w:bottom w:val="none" w:sz="0" w:space="0" w:color="auto"/>
        <w:right w:val="none" w:sz="0" w:space="0" w:color="auto"/>
      </w:divBdr>
    </w:div>
    <w:div w:id="1928686293">
      <w:bodyDiv w:val="1"/>
      <w:marLeft w:val="0"/>
      <w:marRight w:val="0"/>
      <w:marTop w:val="0"/>
      <w:marBottom w:val="0"/>
      <w:divBdr>
        <w:top w:val="none" w:sz="0" w:space="0" w:color="auto"/>
        <w:left w:val="none" w:sz="0" w:space="0" w:color="auto"/>
        <w:bottom w:val="none" w:sz="0" w:space="0" w:color="auto"/>
        <w:right w:val="none" w:sz="0" w:space="0" w:color="auto"/>
      </w:divBdr>
    </w:div>
    <w:div w:id="193569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uchi.ru/teachers/lk/main" TargetMode="External"/><Relationship Id="rId21" Type="http://schemas.openxmlformats.org/officeDocument/2006/relationships/hyperlink" Target="https://resh.edu.ru/subject/13/1/" TargetMode="External"/><Relationship Id="rId324" Type="http://schemas.openxmlformats.org/officeDocument/2006/relationships/hyperlink" Target="https://m.edsoo.ru/7f411518" TargetMode="External"/><Relationship Id="rId531" Type="http://schemas.openxmlformats.org/officeDocument/2006/relationships/hyperlink" Target="https://resh.edu.ru/subject/lesson/4495/start/273315/" TargetMode="External"/><Relationship Id="rId629" Type="http://schemas.openxmlformats.org/officeDocument/2006/relationships/hyperlink" Target="https://m.edsoo.ru/7f411bf8" TargetMode="External"/><Relationship Id="rId1161" Type="http://schemas.openxmlformats.org/officeDocument/2006/relationships/hyperlink" Target="http://www.metodkabinet.eu/" TargetMode="External"/><Relationship Id="rId1259" Type="http://schemas.openxmlformats.org/officeDocument/2006/relationships/hyperlink" Target="https://uchi.ru/teachers/lk/main" TargetMode="External"/><Relationship Id="rId1466" Type="http://schemas.openxmlformats.org/officeDocument/2006/relationships/hyperlink" Target="https://uchi.ru/teachers/lk/main" TargetMode="External"/><Relationship Id="rId170" Type="http://schemas.openxmlformats.org/officeDocument/2006/relationships/hyperlink" Target="https://resh.edu.ru/subject/lesson/4416/start/209062/" TargetMode="External"/><Relationship Id="rId836" Type="http://schemas.openxmlformats.org/officeDocument/2006/relationships/hyperlink" Target="https://yandex.ru/video/preview/5004248701920927800" TargetMode="External"/><Relationship Id="rId1021" Type="http://schemas.openxmlformats.org/officeDocument/2006/relationships/hyperlink" Target="http://www.metodkabinet.eu/" TargetMode="External"/><Relationship Id="rId1119" Type="http://schemas.openxmlformats.org/officeDocument/2006/relationships/hyperlink" Target="https://uchi.ru/teachers/lk/main" TargetMode="External"/><Relationship Id="rId268" Type="http://schemas.openxmlformats.org/officeDocument/2006/relationships/hyperlink" Target="https://resh.edu.ru/subject/lesson/3528/start/118737/" TargetMode="External"/><Relationship Id="rId475" Type="http://schemas.openxmlformats.org/officeDocument/2006/relationships/hyperlink" Target="https://resh.edu.ru/subject/lesson/4996/start/207412/" TargetMode="External"/><Relationship Id="rId682" Type="http://schemas.openxmlformats.org/officeDocument/2006/relationships/hyperlink" Target="https://m.edsoo.ru/7f411bf8" TargetMode="External"/><Relationship Id="rId903" Type="http://schemas.openxmlformats.org/officeDocument/2006/relationships/hyperlink" Target="https://www.youtube.com/watch?v=qwBUethUstE" TargetMode="External"/><Relationship Id="rId1326" Type="http://schemas.openxmlformats.org/officeDocument/2006/relationships/hyperlink" Target="https://uchi.ru/teachers/lk/main" TargetMode="External"/><Relationship Id="rId1533" Type="http://schemas.openxmlformats.org/officeDocument/2006/relationships/hyperlink" Target="http://school-collektion.edu/ru" TargetMode="External"/><Relationship Id="rId32" Type="http://schemas.openxmlformats.org/officeDocument/2006/relationships/hyperlink" Target="https://m.edsoo.ru/7f410de8" TargetMode="External"/><Relationship Id="rId128" Type="http://schemas.openxmlformats.org/officeDocument/2006/relationships/hyperlink" Target="https://resh.edu.ru/subject/lesson/3599/start/270854/" TargetMode="External"/><Relationship Id="rId335" Type="http://schemas.openxmlformats.org/officeDocument/2006/relationships/hyperlink" Target="https://m.edsoo.ru/7f411518" TargetMode="External"/><Relationship Id="rId542" Type="http://schemas.openxmlformats.org/officeDocument/2006/relationships/hyperlink" Target="https://infourok.ru/prezentaciya-muzei-izobrazitelnogo-iskusstva-v-rossii-moskva-klass-3308220.html" TargetMode="External"/><Relationship Id="rId987" Type="http://schemas.openxmlformats.org/officeDocument/2006/relationships/hyperlink" Target="https://resh.edu.ru/subject/8/2/" TargetMode="External"/><Relationship Id="rId1172" Type="http://schemas.openxmlformats.org/officeDocument/2006/relationships/hyperlink" Target="http://www.nachalka.com/biblioteka" TargetMode="External"/><Relationship Id="rId181" Type="http://schemas.openxmlformats.org/officeDocument/2006/relationships/hyperlink" Target="https://resh.edu.ru/subject/lesson/3476/start/149904/" TargetMode="External"/><Relationship Id="rId402" Type="http://schemas.openxmlformats.org/officeDocument/2006/relationships/hyperlink" Target="https://uchi.ru/teachers/groups/16233109/subjects/1/course_programs/2" TargetMode="External"/><Relationship Id="rId847" Type="http://schemas.openxmlformats.org/officeDocument/2006/relationships/hyperlink" Target="https://www.youtube.com/watch?v=qwBUethUstE" TargetMode="External"/><Relationship Id="rId1032" Type="http://schemas.openxmlformats.org/officeDocument/2006/relationships/hyperlink" Target="http://www.nachalka.com/biblioteka" TargetMode="External"/><Relationship Id="rId1477" Type="http://schemas.openxmlformats.org/officeDocument/2006/relationships/hyperlink" Target="http://school-collektion.edu/ru" TargetMode="External"/><Relationship Id="rId279" Type="http://schemas.openxmlformats.org/officeDocument/2006/relationships/hyperlink" Target="https://resh.edu.ru/subject/lesson/5014/start/208629/" TargetMode="External"/><Relationship Id="rId486" Type="http://schemas.openxmlformats.org/officeDocument/2006/relationships/hyperlink" Target="https://resh.edu.ru/subject/lesson/4995/start/161058/" TargetMode="External"/><Relationship Id="rId693" Type="http://schemas.openxmlformats.org/officeDocument/2006/relationships/hyperlink" Target="https://m.edsoo.ru/7f412ea4" TargetMode="External"/><Relationship Id="rId707" Type="http://schemas.openxmlformats.org/officeDocument/2006/relationships/hyperlink" Target="https://m.edsoo.ru/7f412ea4" TargetMode="External"/><Relationship Id="rId914" Type="http://schemas.openxmlformats.org/officeDocument/2006/relationships/hyperlink" Target="https://yandex.ru/video/preview/10952079556910337212" TargetMode="External"/><Relationship Id="rId1337" Type="http://schemas.openxmlformats.org/officeDocument/2006/relationships/hyperlink" Target="http://school-collektion.edu/ru" TargetMode="External"/><Relationship Id="rId43" Type="http://schemas.openxmlformats.org/officeDocument/2006/relationships/hyperlink" Target="https://m.edsoo.ru/7f411da6" TargetMode="External"/><Relationship Id="rId139" Type="http://schemas.openxmlformats.org/officeDocument/2006/relationships/hyperlink" Target="https://resh.edu.ru/subject/lesson/5012/start/135015/" TargetMode="External"/><Relationship Id="rId346" Type="http://schemas.openxmlformats.org/officeDocument/2006/relationships/hyperlink" Target="https://m.edsoo.ru/7f412652" TargetMode="External"/><Relationship Id="rId553" Type="http://schemas.openxmlformats.org/officeDocument/2006/relationships/hyperlink" Target="https://infourok.ru/prezentaciya-muzei-izobrazitelnogo-iskusstva-v-rossii-moskva-klass-3308220.html" TargetMode="External"/><Relationship Id="rId760" Type="http://schemas.openxmlformats.org/officeDocument/2006/relationships/hyperlink" Target="https://resh.edu.ru/subject/9/" TargetMode="External"/><Relationship Id="rId998" Type="http://schemas.openxmlformats.org/officeDocument/2006/relationships/hyperlink" Target="https://resh.edu.ru/subject/8/4/" TargetMode="External"/><Relationship Id="rId1183" Type="http://schemas.openxmlformats.org/officeDocument/2006/relationships/hyperlink" Target="https://uchi.ru/teachers/lk/main" TargetMode="External"/><Relationship Id="rId1390" Type="http://schemas.openxmlformats.org/officeDocument/2006/relationships/hyperlink" Target="https://uchi.ru/teachers/lk/main" TargetMode="External"/><Relationship Id="rId1404" Type="http://schemas.openxmlformats.org/officeDocument/2006/relationships/hyperlink" Target="http://www.metodkabinet.eu/" TargetMode="External"/><Relationship Id="rId192" Type="http://schemas.openxmlformats.org/officeDocument/2006/relationships/hyperlink" Target="https://resh.edu.ru/subject/lesson/3486/start/209124/" TargetMode="External"/><Relationship Id="rId206" Type="http://schemas.openxmlformats.org/officeDocument/2006/relationships/hyperlink" Target="https://resh.edu.ru/subject/lesson/3497/start/209155/" TargetMode="External"/><Relationship Id="rId413" Type="http://schemas.openxmlformats.org/officeDocument/2006/relationships/hyperlink" Target="https://m.edsoo.ru/7f4110fe" TargetMode="External"/><Relationship Id="rId858" Type="http://schemas.openxmlformats.org/officeDocument/2006/relationships/hyperlink" Target="https://yandex.ru/video/preview/3965171539006514806" TargetMode="External"/><Relationship Id="rId1043" Type="http://schemas.openxmlformats.org/officeDocument/2006/relationships/hyperlink" Target="https://uchi.ru/teachers/lk/main" TargetMode="External"/><Relationship Id="rId1488" Type="http://schemas.openxmlformats.org/officeDocument/2006/relationships/hyperlink" Target="http://www.metodkabinet.eu/" TargetMode="External"/><Relationship Id="rId497" Type="http://schemas.openxmlformats.org/officeDocument/2006/relationships/hyperlink" Target="https://videouroki.net/video/26-ornamient-simvolika-v-ornamientie.html" TargetMode="External"/><Relationship Id="rId620" Type="http://schemas.openxmlformats.org/officeDocument/2006/relationships/hyperlink" Target="https://m.edsoo.ru/7f411bf8" TargetMode="External"/><Relationship Id="rId718" Type="http://schemas.openxmlformats.org/officeDocument/2006/relationships/hyperlink" Target="https://m.edsoo.ru/7f412ea4" TargetMode="External"/><Relationship Id="rId925" Type="http://schemas.openxmlformats.org/officeDocument/2006/relationships/hyperlink" Target="https://yandex.ru/video/preview/9018400235380934258" TargetMode="External"/><Relationship Id="rId1250" Type="http://schemas.openxmlformats.org/officeDocument/2006/relationships/hyperlink" Target="http://school-collektion.edu/ru" TargetMode="External"/><Relationship Id="rId1348" Type="http://schemas.openxmlformats.org/officeDocument/2006/relationships/hyperlink" Target="http://www.metodkabinet.eu/" TargetMode="External"/><Relationship Id="rId357" Type="http://schemas.openxmlformats.org/officeDocument/2006/relationships/hyperlink" Target="https://m.edsoo.ru/7f412652" TargetMode="External"/><Relationship Id="rId1110" Type="http://schemas.openxmlformats.org/officeDocument/2006/relationships/hyperlink" Target="http://school-collektion.edu/ru" TargetMode="External"/><Relationship Id="rId1194" Type="http://schemas.openxmlformats.org/officeDocument/2006/relationships/hyperlink" Target="http://school-collektion.edu/ru" TargetMode="External"/><Relationship Id="rId1208" Type="http://schemas.openxmlformats.org/officeDocument/2006/relationships/hyperlink" Target="http://www.nachalka.com/biblioteka" TargetMode="External"/><Relationship Id="rId1415" Type="http://schemas.openxmlformats.org/officeDocument/2006/relationships/hyperlink" Target="http://www.nachalka.com/biblioteka" TargetMode="External"/><Relationship Id="rId54" Type="http://schemas.openxmlformats.org/officeDocument/2006/relationships/hyperlink" Target="https://resh.edu.ru/subject/32/1/" TargetMode="External"/><Relationship Id="rId217" Type="http://schemas.openxmlformats.org/officeDocument/2006/relationships/hyperlink" Target="https://resh.edu.ru/subject/lesson/4415/start/209000/" TargetMode="External"/><Relationship Id="rId564" Type="http://schemas.openxmlformats.org/officeDocument/2006/relationships/hyperlink" Target="https://videouroki.net/razrabotki/linieinaia-i-vozdushnaia-pierspiektiva-v-pieizazhie.html" TargetMode="External"/><Relationship Id="rId771" Type="http://schemas.openxmlformats.org/officeDocument/2006/relationships/hyperlink" Target="https://www.youtube.com/watch?v=12SP3FDgB1g" TargetMode="External"/><Relationship Id="rId869" Type="http://schemas.openxmlformats.org/officeDocument/2006/relationships/hyperlink" Target="https://yandex.ru/video/preview/7786094528301949396" TargetMode="External"/><Relationship Id="rId1499" Type="http://schemas.openxmlformats.org/officeDocument/2006/relationships/hyperlink" Target="http://www.nachalka.com/biblioteka" TargetMode="External"/><Relationship Id="rId424" Type="http://schemas.openxmlformats.org/officeDocument/2006/relationships/hyperlink" Target="https://m.edsoo.ru/7f411f36" TargetMode="External"/><Relationship Id="rId631" Type="http://schemas.openxmlformats.org/officeDocument/2006/relationships/hyperlink" Target="https://m.edsoo.ru/7f411bf8" TargetMode="External"/><Relationship Id="rId729" Type="http://schemas.openxmlformats.org/officeDocument/2006/relationships/hyperlink" Target="https://yandex.ru/video/preview/4800571887392613472" TargetMode="External"/><Relationship Id="rId1054" Type="http://schemas.openxmlformats.org/officeDocument/2006/relationships/hyperlink" Target="http://school-collektion.edu/ru" TargetMode="External"/><Relationship Id="rId1261" Type="http://schemas.openxmlformats.org/officeDocument/2006/relationships/hyperlink" Target="http://www.metodkabinet.eu/" TargetMode="External"/><Relationship Id="rId1359" Type="http://schemas.openxmlformats.org/officeDocument/2006/relationships/hyperlink" Target="http://www.nachalka.com/biblioteka" TargetMode="External"/><Relationship Id="rId270" Type="http://schemas.openxmlformats.org/officeDocument/2006/relationships/hyperlink" Target="https://resh.edu.ru/subject/lesson/3528/start/118737/" TargetMode="External"/><Relationship Id="rId936" Type="http://schemas.openxmlformats.org/officeDocument/2006/relationships/hyperlink" Target="https://yandex.ru/video/preview/12681925753808306631" TargetMode="External"/><Relationship Id="rId1121" Type="http://schemas.openxmlformats.org/officeDocument/2006/relationships/hyperlink" Target="http://www.metodkabinet.eu/" TargetMode="External"/><Relationship Id="rId1219" Type="http://schemas.openxmlformats.org/officeDocument/2006/relationships/hyperlink" Target="https://uchi.ru/teachers/lk/main" TargetMode="External"/><Relationship Id="rId65" Type="http://schemas.openxmlformats.org/officeDocument/2006/relationships/hyperlink" Target="https://m.edsoo.ru/7f411a40" TargetMode="External"/><Relationship Id="rId130" Type="http://schemas.openxmlformats.org/officeDocument/2006/relationships/hyperlink" Target="https://resh.edu.ru/subject/lesson/3599/start/270854/" TargetMode="External"/><Relationship Id="rId368" Type="http://schemas.openxmlformats.org/officeDocument/2006/relationships/hyperlink" Target="https://resh.edu.ru/subject/12/1/" TargetMode="External"/><Relationship Id="rId575" Type="http://schemas.openxmlformats.org/officeDocument/2006/relationships/hyperlink" Target="https://resh.edu.ru/subject/lesson/3925/start/208141/" TargetMode="External"/><Relationship Id="rId782" Type="http://schemas.openxmlformats.org/officeDocument/2006/relationships/hyperlink" Target="https://yandex.ru/video/preview/371530285637196580" TargetMode="External"/><Relationship Id="rId1426" Type="http://schemas.openxmlformats.org/officeDocument/2006/relationships/hyperlink" Target="https://uchi.ru/teachers/lk/main" TargetMode="External"/><Relationship Id="rId228" Type="http://schemas.openxmlformats.org/officeDocument/2006/relationships/hyperlink" Target="https://resh.edu.ru/subject/lesson/3517/start/150080/" TargetMode="External"/><Relationship Id="rId435" Type="http://schemas.openxmlformats.org/officeDocument/2006/relationships/hyperlink" Target="https://m.edsoo.ru/7f4116e4" TargetMode="External"/><Relationship Id="rId642" Type="http://schemas.openxmlformats.org/officeDocument/2006/relationships/hyperlink" Target="https://m.edsoo.ru/7f411bf8" TargetMode="External"/><Relationship Id="rId1065" Type="http://schemas.openxmlformats.org/officeDocument/2006/relationships/hyperlink" Target="http://www.metodkabinet.eu/" TargetMode="External"/><Relationship Id="rId1272" Type="http://schemas.openxmlformats.org/officeDocument/2006/relationships/hyperlink" Target="http://www.nachalka.com/biblioteka" TargetMode="External"/><Relationship Id="rId281" Type="http://schemas.openxmlformats.org/officeDocument/2006/relationships/hyperlink" Target="https://resh.edu.ru/subject/lesson/4308/start/208969/" TargetMode="External"/><Relationship Id="rId502" Type="http://schemas.openxmlformats.org/officeDocument/2006/relationships/hyperlink" Target="https://videouroki.net/video/26-ornamient-simvolika-v-ornamientie.html" TargetMode="External"/><Relationship Id="rId947" Type="http://schemas.openxmlformats.org/officeDocument/2006/relationships/hyperlink" Target="https://yandex.ru/video/preview/17962176654451549569" TargetMode="External"/><Relationship Id="rId1132" Type="http://schemas.openxmlformats.org/officeDocument/2006/relationships/hyperlink" Target="http://www.nachalka.com/biblioteka" TargetMode="External"/><Relationship Id="rId76" Type="http://schemas.openxmlformats.org/officeDocument/2006/relationships/hyperlink" Target="https://m.edsoo.ru/7f411a40" TargetMode="External"/><Relationship Id="rId141" Type="http://schemas.openxmlformats.org/officeDocument/2006/relationships/hyperlink" Target="https://resh.edu.ru/subject/lesson/5012/start/135015/" TargetMode="External"/><Relationship Id="rId379" Type="http://schemas.openxmlformats.org/officeDocument/2006/relationships/hyperlink" Target="https://uchi.ru/teachers/groups/16233109/subjects/1/course_programs/2" TargetMode="External"/><Relationship Id="rId586" Type="http://schemas.openxmlformats.org/officeDocument/2006/relationships/hyperlink" Target="https://infourok.ru/prezentaciya-po-iskusstvu-na-temu-veduschie-hudozhestvennie-muzei-mira-klass-3434720.html" TargetMode="External"/><Relationship Id="rId793" Type="http://schemas.openxmlformats.org/officeDocument/2006/relationships/hyperlink" Target="https://yandex.ru/video/preview/7383517922739095452" TargetMode="External"/><Relationship Id="rId807" Type="http://schemas.openxmlformats.org/officeDocument/2006/relationships/hyperlink" Target="https://resh.edu.ru/subject/9/" TargetMode="External"/><Relationship Id="rId1437" Type="http://schemas.openxmlformats.org/officeDocument/2006/relationships/hyperlink" Target="http://school-collektion.edu/ru" TargetMode="External"/><Relationship Id="rId7" Type="http://schemas.openxmlformats.org/officeDocument/2006/relationships/hyperlink" Target="https://workprogram.edsoo.ru/templates/415%23_ftn1" TargetMode="External"/><Relationship Id="rId239" Type="http://schemas.openxmlformats.org/officeDocument/2006/relationships/hyperlink" Target="https://resh.edu.ru/subject/lesson/318/" TargetMode="External"/><Relationship Id="rId446" Type="http://schemas.openxmlformats.org/officeDocument/2006/relationships/hyperlink" Target="https://m.edsoo.ru/7f4116e4" TargetMode="External"/><Relationship Id="rId653" Type="http://schemas.openxmlformats.org/officeDocument/2006/relationships/hyperlink" Target="https://m.edsoo.ru/7f411bf8" TargetMode="External"/><Relationship Id="rId1076" Type="http://schemas.openxmlformats.org/officeDocument/2006/relationships/hyperlink" Target="http://www.nachalka.com/biblioteka" TargetMode="External"/><Relationship Id="rId1283" Type="http://schemas.openxmlformats.org/officeDocument/2006/relationships/hyperlink" Target="https://uchi.ru/teachers/lk/main" TargetMode="External"/><Relationship Id="rId1490" Type="http://schemas.openxmlformats.org/officeDocument/2006/relationships/hyperlink" Target="https://uchi.ru/teachers/lk/main" TargetMode="External"/><Relationship Id="rId1504" Type="http://schemas.openxmlformats.org/officeDocument/2006/relationships/hyperlink" Target="http://www.metodkabinet.eu/" TargetMode="External"/><Relationship Id="rId292" Type="http://schemas.openxmlformats.org/officeDocument/2006/relationships/hyperlink" Target="https://resh.edu.ru/subject/lesson/3507/start/150198/" TargetMode="External"/><Relationship Id="rId306" Type="http://schemas.openxmlformats.org/officeDocument/2006/relationships/hyperlink" Target="https://m.edsoo.ru/7f411518" TargetMode="External"/><Relationship Id="rId860" Type="http://schemas.openxmlformats.org/officeDocument/2006/relationships/hyperlink" Target="https://resh.edu.ru/subject/9/" TargetMode="External"/><Relationship Id="rId958" Type="http://schemas.openxmlformats.org/officeDocument/2006/relationships/hyperlink" Target="https://www.youtube.com/watch?v=qwBUethUstE" TargetMode="External"/><Relationship Id="rId1143" Type="http://schemas.openxmlformats.org/officeDocument/2006/relationships/hyperlink" Target="https://uchi.ru/teachers/lk/main" TargetMode="External"/><Relationship Id="rId87" Type="http://schemas.openxmlformats.org/officeDocument/2006/relationships/hyperlink" Target="https://m.edsoo.ru/7f412cec" TargetMode="External"/><Relationship Id="rId513" Type="http://schemas.openxmlformats.org/officeDocument/2006/relationships/hyperlink" Target="https://resh.edu.ru/subject/lesson/4369/start/284281/" TargetMode="External"/><Relationship Id="rId597" Type="http://schemas.openxmlformats.org/officeDocument/2006/relationships/hyperlink" Target="https://infourok.ru/prezentaciya-po-iskusstvu-na-temu-veduschie-hudozhestvennie-muzei-mira-klass-3434720.html" TargetMode="External"/><Relationship Id="rId720" Type="http://schemas.openxmlformats.org/officeDocument/2006/relationships/hyperlink" Target="file:///C:\Users\user\Downloads\1-4%20&#1082;&#1083;&#1072;&#1089;&#1089;%20&#1092;&#1077;&#1076;&#1077;&#1088;&#1072;&#1083;&#1100;&#1085;&#1072;&#1103;.docx" TargetMode="External"/><Relationship Id="rId818" Type="http://schemas.openxmlformats.org/officeDocument/2006/relationships/hyperlink" Target="https://yandex.ru/video/preview/12340109460975385229" TargetMode="External"/><Relationship Id="rId1350" Type="http://schemas.openxmlformats.org/officeDocument/2006/relationships/hyperlink" Target="https://uchi.ru/teachers/lk/main" TargetMode="External"/><Relationship Id="rId1448" Type="http://schemas.openxmlformats.org/officeDocument/2006/relationships/hyperlink" Target="http://www.metodkabinet.eu/" TargetMode="External"/><Relationship Id="rId152" Type="http://schemas.openxmlformats.org/officeDocument/2006/relationships/hyperlink" Target="https://de.islcollective.com" TargetMode="External"/><Relationship Id="rId457" Type="http://schemas.openxmlformats.org/officeDocument/2006/relationships/hyperlink" Target="https://m.edsoo.ru/7f412850" TargetMode="External"/><Relationship Id="rId1003" Type="http://schemas.openxmlformats.org/officeDocument/2006/relationships/hyperlink" Target="https://resh.edu.ru/subject/8/4/" TargetMode="External"/><Relationship Id="rId1087" Type="http://schemas.openxmlformats.org/officeDocument/2006/relationships/hyperlink" Target="https://uchi.ru/teachers/lk/main" TargetMode="External"/><Relationship Id="rId1210" Type="http://schemas.openxmlformats.org/officeDocument/2006/relationships/hyperlink" Target="http://school-collektion.edu/ru" TargetMode="External"/><Relationship Id="rId1294" Type="http://schemas.openxmlformats.org/officeDocument/2006/relationships/hyperlink" Target="http://school-collektion.edu/ru" TargetMode="External"/><Relationship Id="rId1308" Type="http://schemas.openxmlformats.org/officeDocument/2006/relationships/hyperlink" Target="http://www.metodkabinet.eu/" TargetMode="External"/><Relationship Id="rId664" Type="http://schemas.openxmlformats.org/officeDocument/2006/relationships/hyperlink" Target="https://m.edsoo.ru/7f411bf8" TargetMode="External"/><Relationship Id="rId871" Type="http://schemas.openxmlformats.org/officeDocument/2006/relationships/hyperlink" Target="https://resh.edu.ru/subject/9/" TargetMode="External"/><Relationship Id="rId969" Type="http://schemas.openxmlformats.org/officeDocument/2006/relationships/hyperlink" Target="https://resh.edu.ru/subject/8/1/" TargetMode="External"/><Relationship Id="rId1515" Type="http://schemas.openxmlformats.org/officeDocument/2006/relationships/hyperlink" Target="http://www.nachalka.com/biblioteka" TargetMode="External"/><Relationship Id="rId14" Type="http://schemas.openxmlformats.org/officeDocument/2006/relationships/hyperlink" Target="https://resh.edu.ru/subject/13/1/" TargetMode="External"/><Relationship Id="rId317" Type="http://schemas.openxmlformats.org/officeDocument/2006/relationships/hyperlink" Target="https://m.edsoo.ru/7f411518" TargetMode="External"/><Relationship Id="rId524" Type="http://schemas.openxmlformats.org/officeDocument/2006/relationships/hyperlink" Target="https://resh.edu.ru/subject/lesson/3868/start/228487/" TargetMode="External"/><Relationship Id="rId731" Type="http://schemas.openxmlformats.org/officeDocument/2006/relationships/hyperlink" Target="https://yandex.ru/video/preview/7383517922739095452" TargetMode="External"/><Relationship Id="rId1154" Type="http://schemas.openxmlformats.org/officeDocument/2006/relationships/hyperlink" Target="http://school-collektion.edu/ru" TargetMode="External"/><Relationship Id="rId1361" Type="http://schemas.openxmlformats.org/officeDocument/2006/relationships/hyperlink" Target="http://school-collektion.edu/ru" TargetMode="External"/><Relationship Id="rId1459" Type="http://schemas.openxmlformats.org/officeDocument/2006/relationships/hyperlink" Target="http://www.nachalka.com/biblioteka" TargetMode="External"/><Relationship Id="rId98" Type="http://schemas.openxmlformats.org/officeDocument/2006/relationships/hyperlink" Target="https://resh.edu.ru/subject/lesson/4273/start/208536/" TargetMode="External"/><Relationship Id="rId163" Type="http://schemas.openxmlformats.org/officeDocument/2006/relationships/hyperlink" Target="https://resh.edu.ru/subject/lesson/5012/start/135015/" TargetMode="External"/><Relationship Id="rId370" Type="http://schemas.openxmlformats.org/officeDocument/2006/relationships/hyperlink" Target="https://resh.edu.ru/subject/12/1/" TargetMode="External"/><Relationship Id="rId829" Type="http://schemas.openxmlformats.org/officeDocument/2006/relationships/hyperlink" Target="https://resh.edu.ru/subject/9/" TargetMode="External"/><Relationship Id="rId1014" Type="http://schemas.openxmlformats.org/officeDocument/2006/relationships/hyperlink" Target="https://easyen.ru/load/orkseh/294" TargetMode="External"/><Relationship Id="rId1221" Type="http://schemas.openxmlformats.org/officeDocument/2006/relationships/hyperlink" Target="http://www.metodkabinet.eu/" TargetMode="External"/><Relationship Id="rId230" Type="http://schemas.openxmlformats.org/officeDocument/2006/relationships/hyperlink" Target="https://resh.edu.ru/subject/lesson/3507/start/150198/" TargetMode="External"/><Relationship Id="rId468" Type="http://schemas.openxmlformats.org/officeDocument/2006/relationships/hyperlink" Target="https://resh.edu.ru/subject/lesson/6263/start/160876/" TargetMode="External"/><Relationship Id="rId675" Type="http://schemas.openxmlformats.org/officeDocument/2006/relationships/hyperlink" Target="https://m.edsoo.ru/7f411bf8" TargetMode="External"/><Relationship Id="rId882" Type="http://schemas.openxmlformats.org/officeDocument/2006/relationships/hyperlink" Target="https://yandex.ru/video/preview/17401428446288434041" TargetMode="External"/><Relationship Id="rId1098" Type="http://schemas.openxmlformats.org/officeDocument/2006/relationships/hyperlink" Target="http://school-collektion.edu/ru" TargetMode="External"/><Relationship Id="rId1319" Type="http://schemas.openxmlformats.org/officeDocument/2006/relationships/hyperlink" Target="http://www.nachalka.com/biblioteka" TargetMode="External"/><Relationship Id="rId1526" Type="http://schemas.openxmlformats.org/officeDocument/2006/relationships/hyperlink" Target="https://uchi.ru/teachers/lk/main" TargetMode="External"/><Relationship Id="rId25" Type="http://schemas.openxmlformats.org/officeDocument/2006/relationships/hyperlink" Target="https://resh.edu.ru/subject/13/2/" TargetMode="External"/><Relationship Id="rId328" Type="http://schemas.openxmlformats.org/officeDocument/2006/relationships/hyperlink" Target="https://m.edsoo.ru/7f411518" TargetMode="External"/><Relationship Id="rId535" Type="http://schemas.openxmlformats.org/officeDocument/2006/relationships/hyperlink" Target="https://resh.edu.ru/subject/lesson/5116/start/207751/" TargetMode="External"/><Relationship Id="rId742" Type="http://schemas.openxmlformats.org/officeDocument/2006/relationships/hyperlink" Target="https://yandex.ru/video/preview/2846900971162570349" TargetMode="External"/><Relationship Id="rId1165" Type="http://schemas.openxmlformats.org/officeDocument/2006/relationships/hyperlink" Target="http://www.metodkabinet.eu/" TargetMode="External"/><Relationship Id="rId1372" Type="http://schemas.openxmlformats.org/officeDocument/2006/relationships/hyperlink" Target="http://www.metodkabinet.eu/" TargetMode="External"/><Relationship Id="rId174" Type="http://schemas.openxmlformats.org/officeDocument/2006/relationships/hyperlink" Target="https://resh.edu.ru/subject/lesson/6267/start/105254/" TargetMode="External"/><Relationship Id="rId381" Type="http://schemas.openxmlformats.org/officeDocument/2006/relationships/hyperlink" Target="https://resh.edu.ru/subject/12/" TargetMode="External"/><Relationship Id="rId602" Type="http://schemas.openxmlformats.org/officeDocument/2006/relationships/hyperlink" Target="https://infourok.ru/prezentaciya-po-iskusstvu-na-temu-veduschie-hudozhestvennie-muzei-mira-klass-3434720.html" TargetMode="External"/><Relationship Id="rId1025" Type="http://schemas.openxmlformats.org/officeDocument/2006/relationships/hyperlink" Target="http://www.metodkabinet.eu/" TargetMode="External"/><Relationship Id="rId1232" Type="http://schemas.openxmlformats.org/officeDocument/2006/relationships/hyperlink" Target="http://www.nachalka.com/biblioteka" TargetMode="External"/><Relationship Id="rId241" Type="http://schemas.openxmlformats.org/officeDocument/2006/relationships/hyperlink" Target="https://resh.edu.ru/subject/lesson/101/" TargetMode="External"/><Relationship Id="rId479" Type="http://schemas.openxmlformats.org/officeDocument/2006/relationships/hyperlink" Target="https://resh.edu.ru/subject/lesson/4994/start/182134/" TargetMode="External"/><Relationship Id="rId686" Type="http://schemas.openxmlformats.org/officeDocument/2006/relationships/hyperlink" Target="https://m.edsoo.ru/7f411bf8" TargetMode="External"/><Relationship Id="rId893" Type="http://schemas.openxmlformats.org/officeDocument/2006/relationships/hyperlink" Target="https://yandex.ru/video/preview/13538590675078704232" TargetMode="External"/><Relationship Id="rId907" Type="http://schemas.openxmlformats.org/officeDocument/2006/relationships/hyperlink" Target="https://yandex.ru/video/preview/5356841163907171373" TargetMode="External"/><Relationship Id="rId1537" Type="http://schemas.openxmlformats.org/officeDocument/2006/relationships/fontTable" Target="fontTable.xml"/><Relationship Id="rId36" Type="http://schemas.openxmlformats.org/officeDocument/2006/relationships/hyperlink" Target="https://m.edsoo.ru/7f410de8" TargetMode="External"/><Relationship Id="rId339" Type="http://schemas.openxmlformats.org/officeDocument/2006/relationships/hyperlink" Target="https://m.edsoo.ru/7f411518" TargetMode="External"/><Relationship Id="rId546" Type="http://schemas.openxmlformats.org/officeDocument/2006/relationships/hyperlink" Target="https://infourok.ru/prezentaciya-muzei-izobrazitelnogo-iskusstva-v-rossii-moskva-klass-3308220.html" TargetMode="External"/><Relationship Id="rId753" Type="http://schemas.openxmlformats.org/officeDocument/2006/relationships/hyperlink" Target="https://resh.edu.ru/subject/9/" TargetMode="External"/><Relationship Id="rId1176" Type="http://schemas.openxmlformats.org/officeDocument/2006/relationships/hyperlink" Target="http://www.nachalka.com/biblioteka" TargetMode="External"/><Relationship Id="rId1383" Type="http://schemas.openxmlformats.org/officeDocument/2006/relationships/hyperlink" Target="http://www.nachalka.com/biblioteka" TargetMode="External"/><Relationship Id="rId101" Type="http://schemas.openxmlformats.org/officeDocument/2006/relationships/hyperlink" Target="https://resh.edu.ru/subject/lesson/3599/start/270854/" TargetMode="External"/><Relationship Id="rId185" Type="http://schemas.openxmlformats.org/officeDocument/2006/relationships/hyperlink" Target="https://resh.edu.ru/subject/lesson/3476/start/149904/" TargetMode="External"/><Relationship Id="rId406" Type="http://schemas.openxmlformats.org/officeDocument/2006/relationships/hyperlink" Target="https://www.yaklass.ru/p/matematika" TargetMode="External"/><Relationship Id="rId960" Type="http://schemas.openxmlformats.org/officeDocument/2006/relationships/hyperlink" Target="https://resh.edu.ru/subject/8/1/" TargetMode="External"/><Relationship Id="rId1036" Type="http://schemas.openxmlformats.org/officeDocument/2006/relationships/hyperlink" Target="http://www.nachalka.com/biblioteka" TargetMode="External"/><Relationship Id="rId1243" Type="http://schemas.openxmlformats.org/officeDocument/2006/relationships/hyperlink" Target="https://uchi.ru/teachers/lk/main" TargetMode="External"/><Relationship Id="rId392" Type="http://schemas.openxmlformats.org/officeDocument/2006/relationships/hyperlink" Target="https://resh.edu.ru/subject/12/" TargetMode="External"/><Relationship Id="rId613" Type="http://schemas.openxmlformats.org/officeDocument/2006/relationships/hyperlink" Target="https://m.edsoo.ru/7f411bf8" TargetMode="External"/><Relationship Id="rId697" Type="http://schemas.openxmlformats.org/officeDocument/2006/relationships/hyperlink" Target="https://m.edsoo.ru/7f412ea4" TargetMode="External"/><Relationship Id="rId820" Type="http://schemas.openxmlformats.org/officeDocument/2006/relationships/hyperlink" Target="https://yandex.ru/video/preview/5678263770940878474" TargetMode="External"/><Relationship Id="rId918" Type="http://schemas.openxmlformats.org/officeDocument/2006/relationships/hyperlink" Target="https://yandex.ru/video/preview/14420342626450610523" TargetMode="External"/><Relationship Id="rId1450" Type="http://schemas.openxmlformats.org/officeDocument/2006/relationships/hyperlink" Target="https://uchi.ru/teachers/lk/main" TargetMode="External"/><Relationship Id="rId252" Type="http://schemas.openxmlformats.org/officeDocument/2006/relationships/hyperlink" Target="https://resh.edu.ru/subject/lesson/4421/start/150229/" TargetMode="External"/><Relationship Id="rId1103" Type="http://schemas.openxmlformats.org/officeDocument/2006/relationships/hyperlink" Target="https://uchi.ru/teachers/lk/main" TargetMode="External"/><Relationship Id="rId1187" Type="http://schemas.openxmlformats.org/officeDocument/2006/relationships/hyperlink" Target="https://uchi.ru/teachers/lk/main" TargetMode="External"/><Relationship Id="rId1310" Type="http://schemas.openxmlformats.org/officeDocument/2006/relationships/hyperlink" Target="https://uchi.ru/teachers/lk/main" TargetMode="External"/><Relationship Id="rId1408" Type="http://schemas.openxmlformats.org/officeDocument/2006/relationships/hyperlink" Target="http://www.metodkabinet.eu/" TargetMode="External"/><Relationship Id="rId47" Type="http://schemas.openxmlformats.org/officeDocument/2006/relationships/hyperlink" Target="https://resh.edu.ru/subject/32/1/" TargetMode="External"/><Relationship Id="rId112" Type="http://schemas.openxmlformats.org/officeDocument/2006/relationships/hyperlink" Target="https://resh.edu.ru/subject/lesson/3599/start/270854/" TargetMode="External"/><Relationship Id="rId557" Type="http://schemas.openxmlformats.org/officeDocument/2006/relationships/hyperlink" Target="https://videouroki.net/razrabotki/linieinaia-i-vozdushnaia-pierspiektiva-v-pieizazhie.html" TargetMode="External"/><Relationship Id="rId764" Type="http://schemas.openxmlformats.org/officeDocument/2006/relationships/hyperlink" Target="https://yandex.ru/video/preview/14810235446613691307" TargetMode="External"/><Relationship Id="rId971" Type="http://schemas.openxmlformats.org/officeDocument/2006/relationships/hyperlink" Target="https://resh.edu.ru/subject/8/1/" TargetMode="External"/><Relationship Id="rId1394" Type="http://schemas.openxmlformats.org/officeDocument/2006/relationships/hyperlink" Target="https://uchi.ru/teachers/lk/main" TargetMode="External"/><Relationship Id="rId196" Type="http://schemas.openxmlformats.org/officeDocument/2006/relationships/hyperlink" Target="https://resh.edu.ru/subject/lesson/3486/start/209124/" TargetMode="External"/><Relationship Id="rId417" Type="http://schemas.openxmlformats.org/officeDocument/2006/relationships/hyperlink" Target="https://m.edsoo.ru/7f4110fe" TargetMode="External"/><Relationship Id="rId624" Type="http://schemas.openxmlformats.org/officeDocument/2006/relationships/hyperlink" Target="https://m.edsoo.ru/7f411bf8" TargetMode="External"/><Relationship Id="rId831" Type="http://schemas.openxmlformats.org/officeDocument/2006/relationships/hyperlink" Target="https://resh.edu.ru/subject/9/" TargetMode="External"/><Relationship Id="rId1047" Type="http://schemas.openxmlformats.org/officeDocument/2006/relationships/hyperlink" Target="https://uchi.ru/teachers/lk/main" TargetMode="External"/><Relationship Id="rId1254" Type="http://schemas.openxmlformats.org/officeDocument/2006/relationships/hyperlink" Target="http://school-collektion.edu/ru" TargetMode="External"/><Relationship Id="rId1461" Type="http://schemas.openxmlformats.org/officeDocument/2006/relationships/hyperlink" Target="http://school-collektion.edu/ru" TargetMode="External"/><Relationship Id="rId263" Type="http://schemas.openxmlformats.org/officeDocument/2006/relationships/hyperlink" Target="https://resh.edu.ru/subject/lesson/3528/start/118737/" TargetMode="External"/><Relationship Id="rId470" Type="http://schemas.openxmlformats.org/officeDocument/2006/relationships/hyperlink" Target="https://resh.edu.ru/subject/lesson/4215/start/182056/" TargetMode="External"/><Relationship Id="rId929" Type="http://schemas.openxmlformats.org/officeDocument/2006/relationships/hyperlink" Target="https://yandex.ru/video/preview/6158665137976545522" TargetMode="External"/><Relationship Id="rId1114" Type="http://schemas.openxmlformats.org/officeDocument/2006/relationships/hyperlink" Target="http://school-collektion.edu/ru" TargetMode="External"/><Relationship Id="rId1321" Type="http://schemas.openxmlformats.org/officeDocument/2006/relationships/hyperlink" Target="http://school-collektion.edu/ru" TargetMode="External"/><Relationship Id="rId58" Type="http://schemas.openxmlformats.org/officeDocument/2006/relationships/hyperlink" Target="https://m.edsoo.ru/7f411a40" TargetMode="External"/><Relationship Id="rId123" Type="http://schemas.openxmlformats.org/officeDocument/2006/relationships/hyperlink" Target="https://resh.edu.ru/subject/lesson/4271/start/208598/" TargetMode="External"/><Relationship Id="rId330" Type="http://schemas.openxmlformats.org/officeDocument/2006/relationships/hyperlink" Target="https://m.edsoo.ru/7f411518" TargetMode="External"/><Relationship Id="rId568" Type="http://schemas.openxmlformats.org/officeDocument/2006/relationships/hyperlink" Target="https://resh.edu.ru/subject/lesson/3902/start/223469/" TargetMode="External"/><Relationship Id="rId775" Type="http://schemas.openxmlformats.org/officeDocument/2006/relationships/hyperlink" Target="https://www.gto.ru/" TargetMode="External"/><Relationship Id="rId982" Type="http://schemas.openxmlformats.org/officeDocument/2006/relationships/hyperlink" Target="https://resh.edu.ru/subject/8/2/" TargetMode="External"/><Relationship Id="rId1198" Type="http://schemas.openxmlformats.org/officeDocument/2006/relationships/hyperlink" Target="http://school-collektion.edu/ru" TargetMode="External"/><Relationship Id="rId1419" Type="http://schemas.openxmlformats.org/officeDocument/2006/relationships/hyperlink" Target="http://www.nachalka.com/biblioteka" TargetMode="External"/><Relationship Id="rId428" Type="http://schemas.openxmlformats.org/officeDocument/2006/relationships/hyperlink" Target="https://m.edsoo.ru/7f4116e4" TargetMode="External"/><Relationship Id="rId635" Type="http://schemas.openxmlformats.org/officeDocument/2006/relationships/hyperlink" Target="https://m.edsoo.ru/7f411bf8" TargetMode="External"/><Relationship Id="rId842" Type="http://schemas.openxmlformats.org/officeDocument/2006/relationships/hyperlink" Target="https://yandex.ru/video/preview/2948593614710454778" TargetMode="External"/><Relationship Id="rId1058" Type="http://schemas.openxmlformats.org/officeDocument/2006/relationships/hyperlink" Target="http://school-collektion.edu/ru" TargetMode="External"/><Relationship Id="rId1265" Type="http://schemas.openxmlformats.org/officeDocument/2006/relationships/hyperlink" Target="http://www.metodkabinet.eu/" TargetMode="External"/><Relationship Id="rId1472" Type="http://schemas.openxmlformats.org/officeDocument/2006/relationships/hyperlink" Target="http://www.metodkabinet.eu/" TargetMode="External"/><Relationship Id="rId274" Type="http://schemas.openxmlformats.org/officeDocument/2006/relationships/hyperlink" Target="https://resh.edu.ru/subject/lesson/5014/start/208629/" TargetMode="External"/><Relationship Id="rId481" Type="http://schemas.openxmlformats.org/officeDocument/2006/relationships/hyperlink" Target="https://resh.edu.ru/subject/lesson/4052/start/160977/" TargetMode="External"/><Relationship Id="rId702" Type="http://schemas.openxmlformats.org/officeDocument/2006/relationships/hyperlink" Target="https://m.edsoo.ru/7f412ea4" TargetMode="External"/><Relationship Id="rId1125" Type="http://schemas.openxmlformats.org/officeDocument/2006/relationships/hyperlink" Target="http://www.metodkabinet.eu/" TargetMode="External"/><Relationship Id="rId1332" Type="http://schemas.openxmlformats.org/officeDocument/2006/relationships/hyperlink" Target="http://www.metodkabinet.eu/" TargetMode="External"/><Relationship Id="rId69" Type="http://schemas.openxmlformats.org/officeDocument/2006/relationships/hyperlink" Target="https://m.edsoo.ru/7f411a40" TargetMode="External"/><Relationship Id="rId134" Type="http://schemas.openxmlformats.org/officeDocument/2006/relationships/hyperlink" Target="https://resh.edu.ru/subject/lesson/5012/start/135015/" TargetMode="External"/><Relationship Id="rId579" Type="http://schemas.openxmlformats.org/officeDocument/2006/relationships/hyperlink" Target="https://resh.edu.ru/subject/lesson/4495/start/" TargetMode="External"/><Relationship Id="rId786" Type="http://schemas.openxmlformats.org/officeDocument/2006/relationships/hyperlink" Target="https://yandex.ru/video/preview/5598504021114176457" TargetMode="External"/><Relationship Id="rId993" Type="http://schemas.openxmlformats.org/officeDocument/2006/relationships/hyperlink" Target="https://resh.edu.ru/subject/8/3/" TargetMode="External"/><Relationship Id="rId341" Type="http://schemas.openxmlformats.org/officeDocument/2006/relationships/hyperlink" Target="https://m.edsoo.ru/7f411518" TargetMode="External"/><Relationship Id="rId439" Type="http://schemas.openxmlformats.org/officeDocument/2006/relationships/hyperlink" Target="https://m.edsoo.ru/7f4116e4" TargetMode="External"/><Relationship Id="rId646" Type="http://schemas.openxmlformats.org/officeDocument/2006/relationships/hyperlink" Target="https://m.edsoo.ru/7f411bf8" TargetMode="External"/><Relationship Id="rId1069" Type="http://schemas.openxmlformats.org/officeDocument/2006/relationships/hyperlink" Target="http://www.metodkabinet.eu/" TargetMode="External"/><Relationship Id="rId1276" Type="http://schemas.openxmlformats.org/officeDocument/2006/relationships/hyperlink" Target="http://www.nachalka.com/biblioteka" TargetMode="External"/><Relationship Id="rId1483" Type="http://schemas.openxmlformats.org/officeDocument/2006/relationships/hyperlink" Target="http://www.nachalka.com/biblioteka" TargetMode="External"/><Relationship Id="rId201" Type="http://schemas.openxmlformats.org/officeDocument/2006/relationships/hyperlink" Target="https://resh.edu.ru/subject/lesson/4309/start/208721/" TargetMode="External"/><Relationship Id="rId285" Type="http://schemas.openxmlformats.org/officeDocument/2006/relationships/hyperlink" Target="https://resh.edu.ru/subject/lesson/6267/start/105254/" TargetMode="External"/><Relationship Id="rId506" Type="http://schemas.openxmlformats.org/officeDocument/2006/relationships/hyperlink" Target="https://resh.edu.ru/subject/lesson/3780/start/176098/" TargetMode="External"/><Relationship Id="rId853" Type="http://schemas.openxmlformats.org/officeDocument/2006/relationships/hyperlink" Target="https://youtu.be/zihFP3_um8A" TargetMode="External"/><Relationship Id="rId1136" Type="http://schemas.openxmlformats.org/officeDocument/2006/relationships/hyperlink" Target="http://www.nachalka.com/biblioteka" TargetMode="External"/><Relationship Id="rId492" Type="http://schemas.openxmlformats.org/officeDocument/2006/relationships/hyperlink" Target="https://resh.edu.ru/subject/lesson/3736/start/189968/" TargetMode="External"/><Relationship Id="rId713" Type="http://schemas.openxmlformats.org/officeDocument/2006/relationships/hyperlink" Target="https://m.edsoo.ru/7f412ea4" TargetMode="External"/><Relationship Id="rId797" Type="http://schemas.openxmlformats.org/officeDocument/2006/relationships/hyperlink" Target="https://yandex.ru/video/preview/8308037322796142667" TargetMode="External"/><Relationship Id="rId920" Type="http://schemas.openxmlformats.org/officeDocument/2006/relationships/hyperlink" Target="https://yandex.ru/video/preview/7786094528301949396" TargetMode="External"/><Relationship Id="rId1343" Type="http://schemas.openxmlformats.org/officeDocument/2006/relationships/hyperlink" Target="http://www.nachalka.com/biblioteka" TargetMode="External"/><Relationship Id="rId145" Type="http://schemas.openxmlformats.org/officeDocument/2006/relationships/hyperlink" Target="https://resh.edu.ru/subject/lesson/5012/start/135015/" TargetMode="External"/><Relationship Id="rId352" Type="http://schemas.openxmlformats.org/officeDocument/2006/relationships/hyperlink" Target="https://m.edsoo.ru/7f412652" TargetMode="External"/><Relationship Id="rId1203" Type="http://schemas.openxmlformats.org/officeDocument/2006/relationships/hyperlink" Target="https://uchi.ru/teachers/lk/main" TargetMode="External"/><Relationship Id="rId1287" Type="http://schemas.openxmlformats.org/officeDocument/2006/relationships/hyperlink" Target="https://uchi.ru/teachers/lk/main" TargetMode="External"/><Relationship Id="rId1410" Type="http://schemas.openxmlformats.org/officeDocument/2006/relationships/hyperlink" Target="https://uchi.ru/teachers/lk/main" TargetMode="External"/><Relationship Id="rId1508" Type="http://schemas.openxmlformats.org/officeDocument/2006/relationships/hyperlink" Target="http://www.metodkabinet.eu/" TargetMode="External"/><Relationship Id="rId212" Type="http://schemas.openxmlformats.org/officeDocument/2006/relationships/hyperlink" Target="https://resh.edu.ru/subject/lesson/4415/start/209000/" TargetMode="External"/><Relationship Id="rId657" Type="http://schemas.openxmlformats.org/officeDocument/2006/relationships/hyperlink" Target="https://m.edsoo.ru/7f411bf8" TargetMode="External"/><Relationship Id="rId864" Type="http://schemas.openxmlformats.org/officeDocument/2006/relationships/hyperlink" Target="https://yandex.ru/video/preview/3464922453609134760" TargetMode="External"/><Relationship Id="rId1494" Type="http://schemas.openxmlformats.org/officeDocument/2006/relationships/hyperlink" Target="https://uchi.ru/teachers/lk/main" TargetMode="External"/><Relationship Id="rId296" Type="http://schemas.openxmlformats.org/officeDocument/2006/relationships/hyperlink" Target="https://resh.edu.ru/subject/lesson/4544/start/209341/" TargetMode="External"/><Relationship Id="rId517" Type="http://schemas.openxmlformats.org/officeDocument/2006/relationships/hyperlink" Target="https://sgo.egov66.ru/asp/Curriculum/Planner.asp" TargetMode="External"/><Relationship Id="rId724" Type="http://schemas.openxmlformats.org/officeDocument/2006/relationships/hyperlink" Target="https://yandex.ru/video/preview/13340037646486411964" TargetMode="External"/><Relationship Id="rId931" Type="http://schemas.openxmlformats.org/officeDocument/2006/relationships/hyperlink" Target="https://yandex.ru/video/preview/7846236956055600400" TargetMode="External"/><Relationship Id="rId1147" Type="http://schemas.openxmlformats.org/officeDocument/2006/relationships/hyperlink" Target="https://uchi.ru/teachers/lk/main" TargetMode="External"/><Relationship Id="rId1354" Type="http://schemas.openxmlformats.org/officeDocument/2006/relationships/hyperlink" Target="https://uchi.ru/teachers/lk/main" TargetMode="External"/><Relationship Id="rId60" Type="http://schemas.openxmlformats.org/officeDocument/2006/relationships/hyperlink" Target="https://m.edsoo.ru/7f411a40" TargetMode="External"/><Relationship Id="rId156" Type="http://schemas.openxmlformats.org/officeDocument/2006/relationships/hyperlink" Target="https://resh.edu.ru/subject/lesson/5012/start/135015/" TargetMode="External"/><Relationship Id="rId363" Type="http://schemas.openxmlformats.org/officeDocument/2006/relationships/hyperlink" Target="https://m.edsoo.ru/7f412652" TargetMode="External"/><Relationship Id="rId570" Type="http://schemas.openxmlformats.org/officeDocument/2006/relationships/hyperlink" Target="https://resh.edu.ru/subject/lesson/4576/start/273470/" TargetMode="External"/><Relationship Id="rId1007" Type="http://schemas.openxmlformats.org/officeDocument/2006/relationships/hyperlink" Target="http://school-collection.edu" TargetMode="External"/><Relationship Id="rId1214" Type="http://schemas.openxmlformats.org/officeDocument/2006/relationships/hyperlink" Target="http://school-collektion.edu/ru" TargetMode="External"/><Relationship Id="rId1421" Type="http://schemas.openxmlformats.org/officeDocument/2006/relationships/hyperlink" Target="http://school-collektion.edu/ru" TargetMode="External"/><Relationship Id="rId223" Type="http://schemas.openxmlformats.org/officeDocument/2006/relationships/hyperlink" Target="https://resh.edu.ru/subject/lesson/3517/start/150080/" TargetMode="External"/><Relationship Id="rId430" Type="http://schemas.openxmlformats.org/officeDocument/2006/relationships/hyperlink" Target="https://m.edsoo.ru/7f4116e4" TargetMode="External"/><Relationship Id="rId668" Type="http://schemas.openxmlformats.org/officeDocument/2006/relationships/hyperlink" Target="https://m.edsoo.ru/7f411bf8" TargetMode="External"/><Relationship Id="rId875" Type="http://schemas.openxmlformats.org/officeDocument/2006/relationships/hyperlink" Target="https://yandex.ru/video/preview/13412331116583363190" TargetMode="External"/><Relationship Id="rId1060" Type="http://schemas.openxmlformats.org/officeDocument/2006/relationships/hyperlink" Target="http://www.nachalka.com/biblioteka" TargetMode="External"/><Relationship Id="rId1298" Type="http://schemas.openxmlformats.org/officeDocument/2006/relationships/hyperlink" Target="https://uchi.ru/teachers/lk/main" TargetMode="External"/><Relationship Id="rId1519" Type="http://schemas.openxmlformats.org/officeDocument/2006/relationships/hyperlink" Target="http://www.nachalka.com/biblioteka" TargetMode="External"/><Relationship Id="rId18" Type="http://schemas.openxmlformats.org/officeDocument/2006/relationships/hyperlink" Target="https://resh.edu.ru/subject/13/1/" TargetMode="External"/><Relationship Id="rId528" Type="http://schemas.openxmlformats.org/officeDocument/2006/relationships/hyperlink" Target="https://resh.edu.ru/subject/lesson/5117/start/273365/" TargetMode="External"/><Relationship Id="rId735" Type="http://schemas.openxmlformats.org/officeDocument/2006/relationships/hyperlink" Target="https://www.youtube.com/watch?v=60KiQrRKv70" TargetMode="External"/><Relationship Id="rId942" Type="http://schemas.openxmlformats.org/officeDocument/2006/relationships/hyperlink" Target="https://yandex.ru/video/preview/13932416663922951317" TargetMode="External"/><Relationship Id="rId1158" Type="http://schemas.openxmlformats.org/officeDocument/2006/relationships/hyperlink" Target="http://school-collektion.edu/ru" TargetMode="External"/><Relationship Id="rId1365" Type="http://schemas.openxmlformats.org/officeDocument/2006/relationships/hyperlink" Target="http://school-collektion.edu/ru" TargetMode="External"/><Relationship Id="rId167" Type="http://schemas.openxmlformats.org/officeDocument/2006/relationships/hyperlink" Target="https://resh.edu.ru/subject/lesson/4421/start/150229/" TargetMode="External"/><Relationship Id="rId374" Type="http://schemas.openxmlformats.org/officeDocument/2006/relationships/hyperlink" Target="https://resh.edu.ru/subject/12/1/" TargetMode="External"/><Relationship Id="rId581" Type="http://schemas.openxmlformats.org/officeDocument/2006/relationships/hyperlink" Target="https://resh.edu.ru/subject/lesson/5016/start/273627/" TargetMode="External"/><Relationship Id="rId1018" Type="http://schemas.openxmlformats.org/officeDocument/2006/relationships/hyperlink" Target="http://school-collektion.edu/ru" TargetMode="External"/><Relationship Id="rId1225" Type="http://schemas.openxmlformats.org/officeDocument/2006/relationships/hyperlink" Target="http://www.metodkabinet.eu/" TargetMode="External"/><Relationship Id="rId1432" Type="http://schemas.openxmlformats.org/officeDocument/2006/relationships/hyperlink" Target="http://www.metodkabinet.eu/" TargetMode="External"/><Relationship Id="rId71" Type="http://schemas.openxmlformats.org/officeDocument/2006/relationships/hyperlink" Target="https://m.edsoo.ru/7f411a40" TargetMode="External"/><Relationship Id="rId234" Type="http://schemas.openxmlformats.org/officeDocument/2006/relationships/hyperlink" Target="https://resh.edu.ru/subject/lesson/3537/start/118604/" TargetMode="External"/><Relationship Id="rId679" Type="http://schemas.openxmlformats.org/officeDocument/2006/relationships/hyperlink" Target="https://m.edsoo.ru/7f411bf8" TargetMode="External"/><Relationship Id="rId802" Type="http://schemas.openxmlformats.org/officeDocument/2006/relationships/hyperlink" Target="https://yandex.ru/video/preview/3464922453609134760" TargetMode="External"/><Relationship Id="rId886" Type="http://schemas.openxmlformats.org/officeDocument/2006/relationships/hyperlink" Target="https://www.youtube.com/watch?v=p95XdAPId3U\" TargetMode="External"/><Relationship Id="rId2" Type="http://schemas.openxmlformats.org/officeDocument/2006/relationships/numbering" Target="numbering.xml"/><Relationship Id="rId29" Type="http://schemas.openxmlformats.org/officeDocument/2006/relationships/hyperlink" Target="https://resh.edu.ru/subject/13/2/" TargetMode="External"/><Relationship Id="rId441" Type="http://schemas.openxmlformats.org/officeDocument/2006/relationships/hyperlink" Target="https://m.edsoo.ru/7f4116e4" TargetMode="External"/><Relationship Id="rId539" Type="http://schemas.openxmlformats.org/officeDocument/2006/relationships/hyperlink" Target="https://infourok.ru/prezentaciya-muzei-izobrazitelnogo-iskusstva-v-rossii-moskva-klass-3308220.html" TargetMode="External"/><Relationship Id="rId746" Type="http://schemas.openxmlformats.org/officeDocument/2006/relationships/hyperlink" Target="https://www.youtube.com/watch?v=5g1mtrvvhNU" TargetMode="External"/><Relationship Id="rId1071" Type="http://schemas.openxmlformats.org/officeDocument/2006/relationships/hyperlink" Target="https://uchi.ru/teachers/lk/main" TargetMode="External"/><Relationship Id="rId1169" Type="http://schemas.openxmlformats.org/officeDocument/2006/relationships/hyperlink" Target="http://www.metodkabinet.eu/" TargetMode="External"/><Relationship Id="rId1376" Type="http://schemas.openxmlformats.org/officeDocument/2006/relationships/hyperlink" Target="http://www.metodkabinet.eu/" TargetMode="External"/><Relationship Id="rId178" Type="http://schemas.openxmlformats.org/officeDocument/2006/relationships/hyperlink" Target="https://resh.edu.ru/subject/lesson/6266/start/149690/" TargetMode="External"/><Relationship Id="rId301" Type="http://schemas.openxmlformats.org/officeDocument/2006/relationships/hyperlink" Target="https://m.edsoo.ru/7f411518" TargetMode="External"/><Relationship Id="rId953" Type="http://schemas.openxmlformats.org/officeDocument/2006/relationships/hyperlink" Target="https://yandex.ru/video/preview/16366734494963122754" TargetMode="External"/><Relationship Id="rId1029" Type="http://schemas.openxmlformats.org/officeDocument/2006/relationships/hyperlink" Target="http://www.metodkabinet.eu/" TargetMode="External"/><Relationship Id="rId1236" Type="http://schemas.openxmlformats.org/officeDocument/2006/relationships/hyperlink" Target="http://www.nachalka.com/biblioteka" TargetMode="External"/><Relationship Id="rId82" Type="http://schemas.openxmlformats.org/officeDocument/2006/relationships/hyperlink" Target="https://m.edsoo.ru/7f412cec" TargetMode="External"/><Relationship Id="rId385" Type="http://schemas.openxmlformats.org/officeDocument/2006/relationships/hyperlink" Target="https://uchi.ru/teachers/groups/16233109/subjects/1/course_programs/2" TargetMode="External"/><Relationship Id="rId592" Type="http://schemas.openxmlformats.org/officeDocument/2006/relationships/hyperlink" Target="https://infourok.ru/prezentaciya-po-iskusstvu-na-temu-veduschie-hudozhestvennie-muzei-mira-klass-3434720.html" TargetMode="External"/><Relationship Id="rId606" Type="http://schemas.openxmlformats.org/officeDocument/2006/relationships/hyperlink" Target="https://m.edsoo.ru/7f411bf8" TargetMode="External"/><Relationship Id="rId813" Type="http://schemas.openxmlformats.org/officeDocument/2006/relationships/hyperlink" Target="https://yandex.ru/video/preview/4800615048155748900" TargetMode="External"/><Relationship Id="rId1443" Type="http://schemas.openxmlformats.org/officeDocument/2006/relationships/hyperlink" Target="http://www.nachalka.com/biblioteka" TargetMode="External"/><Relationship Id="rId245" Type="http://schemas.openxmlformats.org/officeDocument/2006/relationships/hyperlink" Target="https://resh.edu.ru/subject/lesson/4421/start/150229/" TargetMode="External"/><Relationship Id="rId452" Type="http://schemas.openxmlformats.org/officeDocument/2006/relationships/hyperlink" Target="https://m.edsoo.ru/7f4116e4" TargetMode="External"/><Relationship Id="rId897" Type="http://schemas.openxmlformats.org/officeDocument/2006/relationships/hyperlink" Target="https://www.youtube.com/watch?v=-Lu5nHlPDp8" TargetMode="External"/><Relationship Id="rId1082" Type="http://schemas.openxmlformats.org/officeDocument/2006/relationships/hyperlink" Target="http://school-collektion.edu/ru" TargetMode="External"/><Relationship Id="rId1303" Type="http://schemas.openxmlformats.org/officeDocument/2006/relationships/hyperlink" Target="http://www.nachalka.com/biblioteka" TargetMode="External"/><Relationship Id="rId1510" Type="http://schemas.openxmlformats.org/officeDocument/2006/relationships/hyperlink" Target="https://uchi.ru/teachers/lk/main" TargetMode="External"/><Relationship Id="rId105" Type="http://schemas.openxmlformats.org/officeDocument/2006/relationships/hyperlink" Target="https://resh.edu.ru/subject/lesson/3599/start/270854/" TargetMode="External"/><Relationship Id="rId312" Type="http://schemas.openxmlformats.org/officeDocument/2006/relationships/hyperlink" Target="https://m.edsoo.ru/7f411518" TargetMode="External"/><Relationship Id="rId757" Type="http://schemas.openxmlformats.org/officeDocument/2006/relationships/hyperlink" Target="https://yandex.ru/video/preview/5004248701920927800" TargetMode="External"/><Relationship Id="rId964" Type="http://schemas.openxmlformats.org/officeDocument/2006/relationships/hyperlink" Target="https://resh.edu.ru/subject/8/1/" TargetMode="External"/><Relationship Id="rId1387" Type="http://schemas.openxmlformats.org/officeDocument/2006/relationships/hyperlink" Target="http://www.nachalka.com/biblioteka" TargetMode="External"/><Relationship Id="rId93" Type="http://schemas.openxmlformats.org/officeDocument/2006/relationships/hyperlink" Target="https://m.edsoo.ru/7f412cec" TargetMode="External"/><Relationship Id="rId189" Type="http://schemas.openxmlformats.org/officeDocument/2006/relationships/hyperlink" Target="https://resh.edu.ru/subject/lesson/3476/start/149904/" TargetMode="External"/><Relationship Id="rId396" Type="http://schemas.openxmlformats.org/officeDocument/2006/relationships/hyperlink" Target="https://uchi.ru/teachers/groups/16233109/subjects/1/course_programs/2" TargetMode="External"/><Relationship Id="rId617" Type="http://schemas.openxmlformats.org/officeDocument/2006/relationships/hyperlink" Target="https://m.edsoo.ru/7f411bf8" TargetMode="External"/><Relationship Id="rId824" Type="http://schemas.openxmlformats.org/officeDocument/2006/relationships/hyperlink" Target="https://yandex.ru/video/preview/16020608376593226544" TargetMode="External"/><Relationship Id="rId1247" Type="http://schemas.openxmlformats.org/officeDocument/2006/relationships/hyperlink" Target="https://uchi.ru/teachers/lk/main" TargetMode="External"/><Relationship Id="rId1454" Type="http://schemas.openxmlformats.org/officeDocument/2006/relationships/hyperlink" Target="https://uchi.ru/teachers/lk/main" TargetMode="External"/><Relationship Id="rId256" Type="http://schemas.openxmlformats.org/officeDocument/2006/relationships/hyperlink" Target="https://resh.edu.ru/subject/10/" TargetMode="External"/><Relationship Id="rId463" Type="http://schemas.openxmlformats.org/officeDocument/2006/relationships/hyperlink" Target="https://m.edsoo.ru/7f412850" TargetMode="External"/><Relationship Id="rId670" Type="http://schemas.openxmlformats.org/officeDocument/2006/relationships/hyperlink" Target="https://m.edsoo.ru/7f411bf8" TargetMode="External"/><Relationship Id="rId1093" Type="http://schemas.openxmlformats.org/officeDocument/2006/relationships/hyperlink" Target="http://www.metodkabinet.eu/" TargetMode="External"/><Relationship Id="rId1107" Type="http://schemas.openxmlformats.org/officeDocument/2006/relationships/hyperlink" Target="https://uchi.ru/teachers/lk/main" TargetMode="External"/><Relationship Id="rId1314" Type="http://schemas.openxmlformats.org/officeDocument/2006/relationships/hyperlink" Target="https://uchi.ru/teachers/lk/main" TargetMode="External"/><Relationship Id="rId1521" Type="http://schemas.openxmlformats.org/officeDocument/2006/relationships/hyperlink" Target="http://school-collektion.edu/ru" TargetMode="External"/><Relationship Id="rId116" Type="http://schemas.openxmlformats.org/officeDocument/2006/relationships/hyperlink" Target="https://resh.edu.ru/subject/lesson/5960/start/208659/" TargetMode="External"/><Relationship Id="rId323" Type="http://schemas.openxmlformats.org/officeDocument/2006/relationships/hyperlink" Target="https://m.edsoo.ru/7f411518" TargetMode="External"/><Relationship Id="rId530" Type="http://schemas.openxmlformats.org/officeDocument/2006/relationships/hyperlink" Target="https://resh.edu.ru/subject/lesson/4495/start/273315/" TargetMode="External"/><Relationship Id="rId768" Type="http://schemas.openxmlformats.org/officeDocument/2006/relationships/hyperlink" Target="https://yandex.ru/video/preview/6887244749977774307" TargetMode="External"/><Relationship Id="rId975" Type="http://schemas.openxmlformats.org/officeDocument/2006/relationships/hyperlink" Target="https://resh.edu.ru/subject/8/2/" TargetMode="External"/><Relationship Id="rId1160" Type="http://schemas.openxmlformats.org/officeDocument/2006/relationships/hyperlink" Target="http://www.nachalka.com/biblioteka" TargetMode="External"/><Relationship Id="rId1398" Type="http://schemas.openxmlformats.org/officeDocument/2006/relationships/hyperlink" Target="https://uchi.ru/teachers/lk/main" TargetMode="External"/><Relationship Id="rId20" Type="http://schemas.openxmlformats.org/officeDocument/2006/relationships/hyperlink" Target="https://resh.edu.ru/subject/13/1/" TargetMode="External"/><Relationship Id="rId628" Type="http://schemas.openxmlformats.org/officeDocument/2006/relationships/hyperlink" Target="https://m.edsoo.ru/7f411bf8" TargetMode="External"/><Relationship Id="rId835" Type="http://schemas.openxmlformats.org/officeDocument/2006/relationships/hyperlink" Target="https://resh.edu.ru/subject/9/" TargetMode="External"/><Relationship Id="rId1258" Type="http://schemas.openxmlformats.org/officeDocument/2006/relationships/hyperlink" Target="http://school-collektion.edu/ru" TargetMode="External"/><Relationship Id="rId1465" Type="http://schemas.openxmlformats.org/officeDocument/2006/relationships/hyperlink" Target="http://school-collektion.edu/ru" TargetMode="External"/><Relationship Id="rId267" Type="http://schemas.openxmlformats.org/officeDocument/2006/relationships/hyperlink" Target="https://resh.edu.ru/subject/lesson/3528/start/118737/" TargetMode="External"/><Relationship Id="rId474" Type="http://schemas.openxmlformats.org/officeDocument/2006/relationships/hyperlink" Target="https://resh.edu.ru/subject/lesson/4051/start/189928/" TargetMode="External"/><Relationship Id="rId1020" Type="http://schemas.openxmlformats.org/officeDocument/2006/relationships/hyperlink" Target="http://www.nachalka.com/biblioteka" TargetMode="External"/><Relationship Id="rId1118" Type="http://schemas.openxmlformats.org/officeDocument/2006/relationships/hyperlink" Target="http://school-collektion.edu/ru" TargetMode="External"/><Relationship Id="rId1325" Type="http://schemas.openxmlformats.org/officeDocument/2006/relationships/hyperlink" Target="http://school-collektion.edu/ru" TargetMode="External"/><Relationship Id="rId1532" Type="http://schemas.openxmlformats.org/officeDocument/2006/relationships/hyperlink" Target="http://www.metodkabinet.eu/" TargetMode="External"/><Relationship Id="rId127" Type="http://schemas.openxmlformats.org/officeDocument/2006/relationships/hyperlink" Target="https://resh.edu.ru/subject/lesson/4271/start/208598/" TargetMode="External"/><Relationship Id="rId681" Type="http://schemas.openxmlformats.org/officeDocument/2006/relationships/hyperlink" Target="https://m.edsoo.ru/7f411bf8" TargetMode="External"/><Relationship Id="rId779" Type="http://schemas.openxmlformats.org/officeDocument/2006/relationships/hyperlink" Target="https://yandex.ru/video/preview/5096181942098258387" TargetMode="External"/><Relationship Id="rId902" Type="http://schemas.openxmlformats.org/officeDocument/2006/relationships/hyperlink" Target="https://www.gto.ru/" TargetMode="External"/><Relationship Id="rId986" Type="http://schemas.openxmlformats.org/officeDocument/2006/relationships/hyperlink" Target="https://resh.edu.ru/subject/8/2/" TargetMode="External"/><Relationship Id="rId31" Type="http://schemas.openxmlformats.org/officeDocument/2006/relationships/hyperlink" Target="https://m.edsoo.ru/7f410de8" TargetMode="External"/><Relationship Id="rId334" Type="http://schemas.openxmlformats.org/officeDocument/2006/relationships/hyperlink" Target="https://m.edsoo.ru/7f411518" TargetMode="External"/><Relationship Id="rId541" Type="http://schemas.openxmlformats.org/officeDocument/2006/relationships/hyperlink" Target="https://infourok.ru/prezentaciya-muzei-izobrazitelnogo-iskusstva-v-rossii-moskva-klass-3308220.html" TargetMode="External"/><Relationship Id="rId639" Type="http://schemas.openxmlformats.org/officeDocument/2006/relationships/hyperlink" Target="https://m.edsoo.ru/7f411bf8" TargetMode="External"/><Relationship Id="rId1171" Type="http://schemas.openxmlformats.org/officeDocument/2006/relationships/hyperlink" Target="https://uchi.ru/teachers/lk/main" TargetMode="External"/><Relationship Id="rId1269" Type="http://schemas.openxmlformats.org/officeDocument/2006/relationships/hyperlink" Target="http://www.metodkabinet.eu/" TargetMode="External"/><Relationship Id="rId1476" Type="http://schemas.openxmlformats.org/officeDocument/2006/relationships/hyperlink" Target="http://www.metodkabinet.eu/" TargetMode="External"/><Relationship Id="rId180" Type="http://schemas.openxmlformats.org/officeDocument/2006/relationships/hyperlink" Target="https://resh.edu.ru/subject/lesson/3476/start/149904/" TargetMode="External"/><Relationship Id="rId278" Type="http://schemas.openxmlformats.org/officeDocument/2006/relationships/hyperlink" Target="https://resh.edu.ru/subject/lesson/5014/start/208629/" TargetMode="External"/><Relationship Id="rId401" Type="http://schemas.openxmlformats.org/officeDocument/2006/relationships/hyperlink" Target="https://resh.edu.ru/subject/12/" TargetMode="External"/><Relationship Id="rId846" Type="http://schemas.openxmlformats.org/officeDocument/2006/relationships/hyperlink" Target="https://www.gto.ru/" TargetMode="External"/><Relationship Id="rId1031" Type="http://schemas.openxmlformats.org/officeDocument/2006/relationships/hyperlink" Target="https://uchi.ru/teachers/lk/main" TargetMode="External"/><Relationship Id="rId1129" Type="http://schemas.openxmlformats.org/officeDocument/2006/relationships/hyperlink" Target="http://www.metodkabinet.eu/" TargetMode="External"/><Relationship Id="rId485" Type="http://schemas.openxmlformats.org/officeDocument/2006/relationships/hyperlink" Target="https://resh.edu.ru/subject/lesson/4995/start/161058/" TargetMode="External"/><Relationship Id="rId692" Type="http://schemas.openxmlformats.org/officeDocument/2006/relationships/hyperlink" Target="https://m.edsoo.ru/7f412ea4" TargetMode="External"/><Relationship Id="rId706" Type="http://schemas.openxmlformats.org/officeDocument/2006/relationships/hyperlink" Target="https://m.edsoo.ru/7f412ea4" TargetMode="External"/><Relationship Id="rId913" Type="http://schemas.openxmlformats.org/officeDocument/2006/relationships/hyperlink" Target="https://resh.edu.ru/subject/9/" TargetMode="External"/><Relationship Id="rId1336" Type="http://schemas.openxmlformats.org/officeDocument/2006/relationships/hyperlink" Target="http://www.metodkabinet.eu/" TargetMode="External"/><Relationship Id="rId42" Type="http://schemas.openxmlformats.org/officeDocument/2006/relationships/hyperlink" Target="https://m.edsoo.ru/7f411da6" TargetMode="External"/><Relationship Id="rId138" Type="http://schemas.openxmlformats.org/officeDocument/2006/relationships/hyperlink" Target="https://resh.edu.ru/subject/lesson/5012/start/135015/" TargetMode="External"/><Relationship Id="rId345" Type="http://schemas.openxmlformats.org/officeDocument/2006/relationships/hyperlink" Target="https://m.edsoo.ru/7f412652" TargetMode="External"/><Relationship Id="rId552" Type="http://schemas.openxmlformats.org/officeDocument/2006/relationships/hyperlink" Target="https://infourok.ru/prezentaciya-muzei-izobrazitelnogo-iskusstva-v-rossii-moskva-klass-3308220.html" TargetMode="External"/><Relationship Id="rId997" Type="http://schemas.openxmlformats.org/officeDocument/2006/relationships/hyperlink" Target="https://resh.edu.ru/subject/8/3/" TargetMode="External"/><Relationship Id="rId1182" Type="http://schemas.openxmlformats.org/officeDocument/2006/relationships/hyperlink" Target="http://school-collektion.edu/ru" TargetMode="External"/><Relationship Id="rId1403" Type="http://schemas.openxmlformats.org/officeDocument/2006/relationships/hyperlink" Target="http://www.nachalka.com/biblioteka" TargetMode="External"/><Relationship Id="rId191" Type="http://schemas.openxmlformats.org/officeDocument/2006/relationships/hyperlink" Target="https://resh.edu.ru/subject/lesson/3486/start/209124/" TargetMode="External"/><Relationship Id="rId205" Type="http://schemas.openxmlformats.org/officeDocument/2006/relationships/hyperlink" Target="https://resh.edu.ru/subject/lesson/4309/start/208721/" TargetMode="External"/><Relationship Id="rId412" Type="http://schemas.openxmlformats.org/officeDocument/2006/relationships/hyperlink" Target="https://m.edsoo.ru/7f4110fe" TargetMode="External"/><Relationship Id="rId857" Type="http://schemas.openxmlformats.org/officeDocument/2006/relationships/hyperlink" Target="https://resh.edu.ru/subject/9/" TargetMode="External"/><Relationship Id="rId1042" Type="http://schemas.openxmlformats.org/officeDocument/2006/relationships/hyperlink" Target="http://school-collektion.edu/ru" TargetMode="External"/><Relationship Id="rId1487" Type="http://schemas.openxmlformats.org/officeDocument/2006/relationships/hyperlink" Target="http://www.nachalka.com/biblioteka" TargetMode="External"/><Relationship Id="rId289" Type="http://schemas.openxmlformats.org/officeDocument/2006/relationships/hyperlink" Target="https://resh.edu.ru/subject/lesson/3507/start/150198/" TargetMode="External"/><Relationship Id="rId496" Type="http://schemas.openxmlformats.org/officeDocument/2006/relationships/hyperlink" Target="https://videouroki.net/video/26-ornamient-simvolika-v-ornamientie.html" TargetMode="External"/><Relationship Id="rId717" Type="http://schemas.openxmlformats.org/officeDocument/2006/relationships/hyperlink" Target="https://m.edsoo.ru/7f412ea4" TargetMode="External"/><Relationship Id="rId924" Type="http://schemas.openxmlformats.org/officeDocument/2006/relationships/hyperlink" Target="https://yandex.ru/video/preview/17941963539858866520" TargetMode="External"/><Relationship Id="rId1347" Type="http://schemas.openxmlformats.org/officeDocument/2006/relationships/hyperlink" Target="http://www.nachalka.com/biblioteka" TargetMode="External"/><Relationship Id="rId53" Type="http://schemas.openxmlformats.org/officeDocument/2006/relationships/hyperlink" Target="https://resh.edu.ru/subject/32/1/" TargetMode="External"/><Relationship Id="rId149" Type="http://schemas.openxmlformats.org/officeDocument/2006/relationships/hyperlink" Target="https://resh.edu.ru/subject/lesson/5012/start/135015/" TargetMode="External"/><Relationship Id="rId356" Type="http://schemas.openxmlformats.org/officeDocument/2006/relationships/hyperlink" Target="https://m.edsoo.ru/7f412652" TargetMode="External"/><Relationship Id="rId563" Type="http://schemas.openxmlformats.org/officeDocument/2006/relationships/hyperlink" Target="https://videouroki.net/razrabotki/linieinaia-i-vozdushnaia-pierspiektiva-v-pieizazhie.html" TargetMode="External"/><Relationship Id="rId770" Type="http://schemas.openxmlformats.org/officeDocument/2006/relationships/hyperlink" Target="https://yandex.ru/video/preview/3404660371671374997" TargetMode="External"/><Relationship Id="rId1193" Type="http://schemas.openxmlformats.org/officeDocument/2006/relationships/hyperlink" Target="http://www.metodkabinet.eu/" TargetMode="External"/><Relationship Id="rId1207" Type="http://schemas.openxmlformats.org/officeDocument/2006/relationships/hyperlink" Target="https://uchi.ru/teachers/lk/main" TargetMode="External"/><Relationship Id="rId1414" Type="http://schemas.openxmlformats.org/officeDocument/2006/relationships/hyperlink" Target="https://uchi.ru/teachers/lk/main" TargetMode="External"/><Relationship Id="rId216" Type="http://schemas.openxmlformats.org/officeDocument/2006/relationships/hyperlink" Target="https://resh.edu.ru/subject/lesson/4415/start/209000/" TargetMode="External"/><Relationship Id="rId423" Type="http://schemas.openxmlformats.org/officeDocument/2006/relationships/hyperlink" Target="https://m.edsoo.ru/7f411f36" TargetMode="External"/><Relationship Id="rId868" Type="http://schemas.openxmlformats.org/officeDocument/2006/relationships/hyperlink" Target="https://yandex.ru/video/preview/16392250730565315630" TargetMode="External"/><Relationship Id="rId1053" Type="http://schemas.openxmlformats.org/officeDocument/2006/relationships/hyperlink" Target="http://www.metodkabinet.eu/" TargetMode="External"/><Relationship Id="rId1260" Type="http://schemas.openxmlformats.org/officeDocument/2006/relationships/hyperlink" Target="http://www.nachalka.com/biblioteka" TargetMode="External"/><Relationship Id="rId1498" Type="http://schemas.openxmlformats.org/officeDocument/2006/relationships/hyperlink" Target="https://uchi.ru/teachers/lk/main" TargetMode="External"/><Relationship Id="rId630" Type="http://schemas.openxmlformats.org/officeDocument/2006/relationships/hyperlink" Target="https://m.edsoo.ru/7f411bf8" TargetMode="External"/><Relationship Id="rId728" Type="http://schemas.openxmlformats.org/officeDocument/2006/relationships/hyperlink" Target="https://resh.edu.ru/subject/9/" TargetMode="External"/><Relationship Id="rId935" Type="http://schemas.openxmlformats.org/officeDocument/2006/relationships/hyperlink" Target="https://yandex.ru/video/preview/17401428446288434041" TargetMode="External"/><Relationship Id="rId1358" Type="http://schemas.openxmlformats.org/officeDocument/2006/relationships/hyperlink" Target="https://uchi.ru/teachers/lk/main" TargetMode="External"/><Relationship Id="rId64" Type="http://schemas.openxmlformats.org/officeDocument/2006/relationships/hyperlink" Target="https://m.edsoo.ru/7f411a40" TargetMode="External"/><Relationship Id="rId367" Type="http://schemas.openxmlformats.org/officeDocument/2006/relationships/hyperlink" Target="https://resh.edu.ru/subject/12/1/" TargetMode="External"/><Relationship Id="rId574" Type="http://schemas.openxmlformats.org/officeDocument/2006/relationships/hyperlink" Target="https://resh.edu.ru/subject/lesson/3925/start/208141/" TargetMode="External"/><Relationship Id="rId1120" Type="http://schemas.openxmlformats.org/officeDocument/2006/relationships/hyperlink" Target="http://www.nachalka.com/biblioteka" TargetMode="External"/><Relationship Id="rId1218" Type="http://schemas.openxmlformats.org/officeDocument/2006/relationships/hyperlink" Target="http://school-collektion.edu/ru" TargetMode="External"/><Relationship Id="rId1425" Type="http://schemas.openxmlformats.org/officeDocument/2006/relationships/hyperlink" Target="http://school-collektion.edu/ru" TargetMode="External"/><Relationship Id="rId227" Type="http://schemas.openxmlformats.org/officeDocument/2006/relationships/hyperlink" Target="https://resh.edu.ru/subject/lesson/3507/start/150198/" TargetMode="External"/><Relationship Id="rId781" Type="http://schemas.openxmlformats.org/officeDocument/2006/relationships/hyperlink" Target="https://yandex.ru/video/preview/39987149460722330" TargetMode="External"/><Relationship Id="rId879" Type="http://schemas.openxmlformats.org/officeDocument/2006/relationships/hyperlink" Target="https://yandex.ru/video/preview/6896292475177699517" TargetMode="External"/><Relationship Id="rId434" Type="http://schemas.openxmlformats.org/officeDocument/2006/relationships/hyperlink" Target="https://m.edsoo.ru/7f4116e4" TargetMode="External"/><Relationship Id="rId641" Type="http://schemas.openxmlformats.org/officeDocument/2006/relationships/hyperlink" Target="https://m.edsoo.ru/7f411bf8" TargetMode="External"/><Relationship Id="rId739" Type="http://schemas.openxmlformats.org/officeDocument/2006/relationships/hyperlink" Target="https://yandex.ru/video/preview/3464922453609134760" TargetMode="External"/><Relationship Id="rId1064" Type="http://schemas.openxmlformats.org/officeDocument/2006/relationships/hyperlink" Target="http://www.nachalka.com/biblioteka" TargetMode="External"/><Relationship Id="rId1271" Type="http://schemas.openxmlformats.org/officeDocument/2006/relationships/hyperlink" Target="https://uchi.ru/teachers/lk/main" TargetMode="External"/><Relationship Id="rId1369" Type="http://schemas.openxmlformats.org/officeDocument/2006/relationships/hyperlink" Target="http://school-collektion.edu/ru" TargetMode="External"/><Relationship Id="rId280" Type="http://schemas.openxmlformats.org/officeDocument/2006/relationships/hyperlink" Target="https://resh.edu.ru/subject/lesson/4308/start/208969/" TargetMode="External"/><Relationship Id="rId501" Type="http://schemas.openxmlformats.org/officeDocument/2006/relationships/hyperlink" Target="https://videouroki.net/video/26-ornamient-simvolika-v-ornamientie.html" TargetMode="External"/><Relationship Id="rId946" Type="http://schemas.openxmlformats.org/officeDocument/2006/relationships/hyperlink" Target="https://yandex.ru/video/preview/12723457902712577251" TargetMode="External"/><Relationship Id="rId1131" Type="http://schemas.openxmlformats.org/officeDocument/2006/relationships/hyperlink" Target="https://uchi.ru/teachers/lk/main" TargetMode="External"/><Relationship Id="rId1229" Type="http://schemas.openxmlformats.org/officeDocument/2006/relationships/hyperlink" Target="http://www.metodkabinet.eu/" TargetMode="External"/><Relationship Id="rId75" Type="http://schemas.openxmlformats.org/officeDocument/2006/relationships/hyperlink" Target="https://m.edsoo.ru/7f411a40" TargetMode="External"/><Relationship Id="rId140" Type="http://schemas.openxmlformats.org/officeDocument/2006/relationships/hyperlink" Target="https://resh.edu.ru/subject/lesson/5012/start/135015/" TargetMode="External"/><Relationship Id="rId378" Type="http://schemas.openxmlformats.org/officeDocument/2006/relationships/hyperlink" Target="https://resh.edu.ru/subject/12/" TargetMode="External"/><Relationship Id="rId585" Type="http://schemas.openxmlformats.org/officeDocument/2006/relationships/hyperlink" Target="https://infourok.ru/prezentaciya-po-iskusstvu-na-temu-veduschie-hudozhestvennie-muzei-mira-klass-3434720.html" TargetMode="External"/><Relationship Id="rId792" Type="http://schemas.openxmlformats.org/officeDocument/2006/relationships/hyperlink" Target="https://resh.edu.ru/subject/9/" TargetMode="External"/><Relationship Id="rId806" Type="http://schemas.openxmlformats.org/officeDocument/2006/relationships/hyperlink" Target="https://yandex.ru/video/preview/12461758426053164714" TargetMode="External"/><Relationship Id="rId1436" Type="http://schemas.openxmlformats.org/officeDocument/2006/relationships/hyperlink" Target="http://www.metodkabinet.eu/" TargetMode="External"/><Relationship Id="rId6" Type="http://schemas.openxmlformats.org/officeDocument/2006/relationships/hyperlink" Target="https://workprogram.edsoo.ru/templates/415%23_ftn1" TargetMode="External"/><Relationship Id="rId238" Type="http://schemas.openxmlformats.org/officeDocument/2006/relationships/hyperlink" Target="https://resh.edu.ru/subject/lesson/318/" TargetMode="External"/><Relationship Id="rId445" Type="http://schemas.openxmlformats.org/officeDocument/2006/relationships/hyperlink" Target="https://m.edsoo.ru/7f4116e4" TargetMode="External"/><Relationship Id="rId652" Type="http://schemas.openxmlformats.org/officeDocument/2006/relationships/hyperlink" Target="https://m.edsoo.ru/7f411bf8" TargetMode="External"/><Relationship Id="rId1075" Type="http://schemas.openxmlformats.org/officeDocument/2006/relationships/hyperlink" Target="https://uchi.ru/teachers/lk/main" TargetMode="External"/><Relationship Id="rId1282" Type="http://schemas.openxmlformats.org/officeDocument/2006/relationships/hyperlink" Target="http://school-collektion.edu/ru" TargetMode="External"/><Relationship Id="rId1503" Type="http://schemas.openxmlformats.org/officeDocument/2006/relationships/hyperlink" Target="http://www.nachalka.com/biblioteka" TargetMode="External"/><Relationship Id="rId291" Type="http://schemas.openxmlformats.org/officeDocument/2006/relationships/hyperlink" Target="https://resh.edu.ru/subject/lesson/3507/start/150198/" TargetMode="External"/><Relationship Id="rId305" Type="http://schemas.openxmlformats.org/officeDocument/2006/relationships/hyperlink" Target="https://m.edsoo.ru/7f411518" TargetMode="External"/><Relationship Id="rId512" Type="http://schemas.openxmlformats.org/officeDocument/2006/relationships/hyperlink" Target="https://resh.edu.ru/subject/lesson/4998/main/284059/" TargetMode="External"/><Relationship Id="rId957" Type="http://schemas.openxmlformats.org/officeDocument/2006/relationships/hyperlink" Target="https://www.gto.ru/" TargetMode="External"/><Relationship Id="rId1142" Type="http://schemas.openxmlformats.org/officeDocument/2006/relationships/hyperlink" Target="http://school-collektion.edu/ru" TargetMode="External"/><Relationship Id="rId86" Type="http://schemas.openxmlformats.org/officeDocument/2006/relationships/hyperlink" Target="https://m.edsoo.ru/7f412cec" TargetMode="External"/><Relationship Id="rId151" Type="http://schemas.openxmlformats.org/officeDocument/2006/relationships/hyperlink" Target="https://resh.edu.ru/subject/lesson/5012/start/135015/" TargetMode="External"/><Relationship Id="rId389" Type="http://schemas.openxmlformats.org/officeDocument/2006/relationships/hyperlink" Target="https://resh.edu.ru/subject/12/" TargetMode="External"/><Relationship Id="rId596" Type="http://schemas.openxmlformats.org/officeDocument/2006/relationships/hyperlink" Target="https://infourok.ru/prezentaciya-po-iskusstvu-na-temu-veduschie-hudozhestvennie-muzei-mira-klass-3434720.html" TargetMode="External"/><Relationship Id="rId817" Type="http://schemas.openxmlformats.org/officeDocument/2006/relationships/hyperlink" Target="https://resh.edu.ru/subject/9/" TargetMode="External"/><Relationship Id="rId1002" Type="http://schemas.openxmlformats.org/officeDocument/2006/relationships/hyperlink" Target="https://resh.edu.ru/subject/8/4/" TargetMode="External"/><Relationship Id="rId1447" Type="http://schemas.openxmlformats.org/officeDocument/2006/relationships/hyperlink" Target="http://www.nachalka.com/biblioteka" TargetMode="External"/><Relationship Id="rId249" Type="http://schemas.openxmlformats.org/officeDocument/2006/relationships/hyperlink" Target="https://resh.edu.ru/subject/lesson/4586/st" TargetMode="External"/><Relationship Id="rId456" Type="http://schemas.openxmlformats.org/officeDocument/2006/relationships/hyperlink" Target="https://m.edsoo.ru/7f412850" TargetMode="External"/><Relationship Id="rId663" Type="http://schemas.openxmlformats.org/officeDocument/2006/relationships/hyperlink" Target="https://m.edsoo.ru/7f411bf8" TargetMode="External"/><Relationship Id="rId870" Type="http://schemas.openxmlformats.org/officeDocument/2006/relationships/hyperlink" Target="https://yandex.ru/video/preview/9018400235380934258" TargetMode="External"/><Relationship Id="rId1086" Type="http://schemas.openxmlformats.org/officeDocument/2006/relationships/hyperlink" Target="http://school-collektion.edu/ru" TargetMode="External"/><Relationship Id="rId1293" Type="http://schemas.openxmlformats.org/officeDocument/2006/relationships/hyperlink" Target="http://www.metodkabinet.eu/" TargetMode="External"/><Relationship Id="rId1307" Type="http://schemas.openxmlformats.org/officeDocument/2006/relationships/hyperlink" Target="http://www.nachalka.com/biblioteka" TargetMode="External"/><Relationship Id="rId1514" Type="http://schemas.openxmlformats.org/officeDocument/2006/relationships/hyperlink" Target="https://uchi.ru/teachers/lk/main" TargetMode="External"/><Relationship Id="rId13" Type="http://schemas.openxmlformats.org/officeDocument/2006/relationships/hyperlink" Target="https://resh.edu.ru/subject/13/1" TargetMode="External"/><Relationship Id="rId109" Type="http://schemas.openxmlformats.org/officeDocument/2006/relationships/hyperlink" Target="https://resh.edu.ru/subject/lesson/3599/start/270854/" TargetMode="External"/><Relationship Id="rId316" Type="http://schemas.openxmlformats.org/officeDocument/2006/relationships/hyperlink" Target="https://m.edsoo.ru/7f411518" TargetMode="External"/><Relationship Id="rId523" Type="http://schemas.openxmlformats.org/officeDocument/2006/relationships/hyperlink" Target="https://resh.edu.ru/subject/lesson/5003/start/207673/" TargetMode="External"/><Relationship Id="rId968" Type="http://schemas.openxmlformats.org/officeDocument/2006/relationships/hyperlink" Target="https://resh.edu.ru/subject/8/1/" TargetMode="External"/><Relationship Id="rId1153" Type="http://schemas.openxmlformats.org/officeDocument/2006/relationships/hyperlink" Target="http://www.metodkabinet.eu/" TargetMode="External"/><Relationship Id="rId97" Type="http://schemas.openxmlformats.org/officeDocument/2006/relationships/hyperlink" Target="https://resh.edu.ru/subject/lesson/4273/start/208536/" TargetMode="External"/><Relationship Id="rId730" Type="http://schemas.openxmlformats.org/officeDocument/2006/relationships/hyperlink" Target="https://resh.edu.ru/subject/9/" TargetMode="External"/><Relationship Id="rId828" Type="http://schemas.openxmlformats.org/officeDocument/2006/relationships/hyperlink" Target="https://yandex.ru/video/preview/4581955845994509254" TargetMode="External"/><Relationship Id="rId1013" Type="http://schemas.openxmlformats.org/officeDocument/2006/relationships/hyperlink" Target="http://school-collection.edu" TargetMode="External"/><Relationship Id="rId1360" Type="http://schemas.openxmlformats.org/officeDocument/2006/relationships/hyperlink" Target="http://www.metodkabinet.eu/" TargetMode="External"/><Relationship Id="rId1458" Type="http://schemas.openxmlformats.org/officeDocument/2006/relationships/hyperlink" Target="https://uchi.ru/teachers/lk/main" TargetMode="External"/><Relationship Id="rId162" Type="http://schemas.openxmlformats.org/officeDocument/2006/relationships/hyperlink" Target="https://resh.edu.ru/subject/lesson/5012/start/135015/" TargetMode="External"/><Relationship Id="rId467" Type="http://schemas.openxmlformats.org/officeDocument/2006/relationships/hyperlink" Target="https://resh.edu.ru/subject/lesson/6263/start/160876/" TargetMode="External"/><Relationship Id="rId1097" Type="http://schemas.openxmlformats.org/officeDocument/2006/relationships/hyperlink" Target="http://www.metodkabinet.eu/" TargetMode="External"/><Relationship Id="rId1220" Type="http://schemas.openxmlformats.org/officeDocument/2006/relationships/hyperlink" Target="http://www.nachalka.com/biblioteka" TargetMode="External"/><Relationship Id="rId1318" Type="http://schemas.openxmlformats.org/officeDocument/2006/relationships/hyperlink" Target="https://uchi.ru/teachers/lk/main" TargetMode="External"/><Relationship Id="rId1525" Type="http://schemas.openxmlformats.org/officeDocument/2006/relationships/hyperlink" Target="http://school-collektion.edu/ru" TargetMode="External"/><Relationship Id="rId674" Type="http://schemas.openxmlformats.org/officeDocument/2006/relationships/hyperlink" Target="https://m.edsoo.ru/7f411bf8" TargetMode="External"/><Relationship Id="rId881" Type="http://schemas.openxmlformats.org/officeDocument/2006/relationships/hyperlink" Target="https://yandex.ru/video/preview/16468677159470458158" TargetMode="External"/><Relationship Id="rId979" Type="http://schemas.openxmlformats.org/officeDocument/2006/relationships/hyperlink" Target="https://resh.edu.ru/subject/8/2/" TargetMode="External"/><Relationship Id="rId24" Type="http://schemas.openxmlformats.org/officeDocument/2006/relationships/hyperlink" Target="https://resh.edu.ru/subject/13/2/" TargetMode="External"/><Relationship Id="rId327" Type="http://schemas.openxmlformats.org/officeDocument/2006/relationships/hyperlink" Target="https://m.edsoo.ru/7f411518" TargetMode="External"/><Relationship Id="rId534" Type="http://schemas.openxmlformats.org/officeDocument/2006/relationships/hyperlink" Target="https://resh.edu.ru/subject/lesson/5116/start/207751/" TargetMode="External"/><Relationship Id="rId741" Type="http://schemas.openxmlformats.org/officeDocument/2006/relationships/hyperlink" Target="https://yandex.ru/video/preview/12461758426053164714" TargetMode="External"/><Relationship Id="rId839" Type="http://schemas.openxmlformats.org/officeDocument/2006/relationships/hyperlink" Target="https://yandex.ru/video/preview/3735936569795589470" TargetMode="External"/><Relationship Id="rId1164" Type="http://schemas.openxmlformats.org/officeDocument/2006/relationships/hyperlink" Target="http://www.nachalka.com/biblioteka" TargetMode="External"/><Relationship Id="rId1371" Type="http://schemas.openxmlformats.org/officeDocument/2006/relationships/hyperlink" Target="http://www.nachalka.com/biblioteka" TargetMode="External"/><Relationship Id="rId1469" Type="http://schemas.openxmlformats.org/officeDocument/2006/relationships/hyperlink" Target="http://school-collektion.edu/ru" TargetMode="External"/><Relationship Id="rId173" Type="http://schemas.openxmlformats.org/officeDocument/2006/relationships/hyperlink" Target="https://resh.edu.ru/subject/lesson/6267/start/105254/" TargetMode="External"/><Relationship Id="rId380" Type="http://schemas.openxmlformats.org/officeDocument/2006/relationships/hyperlink" Target="https://www.yaklass.ru/p/matematika" TargetMode="External"/><Relationship Id="rId601" Type="http://schemas.openxmlformats.org/officeDocument/2006/relationships/hyperlink" Target="https://infourok.ru/prezentaciya-po-iskusstvu-na-temu-veduschie-hudozhestvennie-muzei-mira-klass-3434720.html" TargetMode="External"/><Relationship Id="rId1024" Type="http://schemas.openxmlformats.org/officeDocument/2006/relationships/hyperlink" Target="http://www.nachalka.com/biblioteka" TargetMode="External"/><Relationship Id="rId1231" Type="http://schemas.openxmlformats.org/officeDocument/2006/relationships/hyperlink" Target="https://uchi.ru/teachers/lk/main" TargetMode="External"/><Relationship Id="rId240" Type="http://schemas.openxmlformats.org/officeDocument/2006/relationships/hyperlink" Target="https://resh.edu.ru/subject/lesson/101/" TargetMode="External"/><Relationship Id="rId478" Type="http://schemas.openxmlformats.org/officeDocument/2006/relationships/hyperlink" Target="https://resh.edu.ru/subject/lesson/4053/start/169492/" TargetMode="External"/><Relationship Id="rId685" Type="http://schemas.openxmlformats.org/officeDocument/2006/relationships/hyperlink" Target="https://m.edsoo.ru/7f411bf8" TargetMode="External"/><Relationship Id="rId892" Type="http://schemas.openxmlformats.org/officeDocument/2006/relationships/hyperlink" Target="https://yandex.ru/video/preview/16434622067681654378" TargetMode="External"/><Relationship Id="rId906" Type="http://schemas.openxmlformats.org/officeDocument/2006/relationships/hyperlink" Target="https://www.youtube.com/watch?v=Cbou0xjF1-E" TargetMode="External"/><Relationship Id="rId1329" Type="http://schemas.openxmlformats.org/officeDocument/2006/relationships/hyperlink" Target="http://school-collektion.edu/ru" TargetMode="External"/><Relationship Id="rId1536" Type="http://schemas.openxmlformats.org/officeDocument/2006/relationships/hyperlink" Target="http://www.metodkabinet.eu/" TargetMode="External"/><Relationship Id="rId35" Type="http://schemas.openxmlformats.org/officeDocument/2006/relationships/hyperlink" Target="https://m.edsoo.ru/7f410de8" TargetMode="External"/><Relationship Id="rId100" Type="http://schemas.openxmlformats.org/officeDocument/2006/relationships/hyperlink" Target="https://resh.edu.ru/subject/lesson/3599/start/270854/" TargetMode="External"/><Relationship Id="rId338" Type="http://schemas.openxmlformats.org/officeDocument/2006/relationships/hyperlink" Target="https://m.edsoo.ru/7f411518" TargetMode="External"/><Relationship Id="rId545" Type="http://schemas.openxmlformats.org/officeDocument/2006/relationships/hyperlink" Target="https://infourok.ru/prezentaciya-muzei-izobrazitelnogo-iskusstva-v-rossii-moskva-klass-3308220.html" TargetMode="External"/><Relationship Id="rId752" Type="http://schemas.openxmlformats.org/officeDocument/2006/relationships/hyperlink" Target="https://yandex.ru/video/preview/10081941263269781097" TargetMode="External"/><Relationship Id="rId1175" Type="http://schemas.openxmlformats.org/officeDocument/2006/relationships/hyperlink" Target="https://uchi.ru/teachers/lk/main" TargetMode="External"/><Relationship Id="rId1382" Type="http://schemas.openxmlformats.org/officeDocument/2006/relationships/hyperlink" Target="https://uchi.ru/teachers/lk/main" TargetMode="External"/><Relationship Id="rId184" Type="http://schemas.openxmlformats.org/officeDocument/2006/relationships/hyperlink" Target="https://resh.edu.ru/subject/lesson/3476/start/149904/" TargetMode="External"/><Relationship Id="rId391" Type="http://schemas.openxmlformats.org/officeDocument/2006/relationships/hyperlink" Target="https://www.yaklass.ru/p/matematika" TargetMode="External"/><Relationship Id="rId405" Type="http://schemas.openxmlformats.org/officeDocument/2006/relationships/hyperlink" Target="https://uchi.ru/teachers/groups/16233109/subjects/1/course_programs/2" TargetMode="External"/><Relationship Id="rId612" Type="http://schemas.openxmlformats.org/officeDocument/2006/relationships/hyperlink" Target="https://m.edsoo.ru/7f411bf8" TargetMode="External"/><Relationship Id="rId1035" Type="http://schemas.openxmlformats.org/officeDocument/2006/relationships/hyperlink" Target="https://uchi.ru/teachers/lk/main" TargetMode="External"/><Relationship Id="rId1242" Type="http://schemas.openxmlformats.org/officeDocument/2006/relationships/hyperlink" Target="http://school-collektion.edu/ru" TargetMode="External"/><Relationship Id="rId251" Type="http://schemas.openxmlformats.org/officeDocument/2006/relationships/hyperlink" Target="https://resh.edu.ru/subject/lesson/4421/start/150229/" TargetMode="External"/><Relationship Id="rId489" Type="http://schemas.openxmlformats.org/officeDocument/2006/relationships/hyperlink" Target="https://resh.edu.ru/subject/lesson/3736/start/189968/" TargetMode="External"/><Relationship Id="rId696" Type="http://schemas.openxmlformats.org/officeDocument/2006/relationships/hyperlink" Target="https://m.edsoo.ru/7f412ea4" TargetMode="External"/><Relationship Id="rId917" Type="http://schemas.openxmlformats.org/officeDocument/2006/relationships/hyperlink" Target="https://yandex.ru/video/preview/7786094528301949396" TargetMode="External"/><Relationship Id="rId1102" Type="http://schemas.openxmlformats.org/officeDocument/2006/relationships/hyperlink" Target="http://school-collektion.edu/ru" TargetMode="External"/><Relationship Id="rId46" Type="http://schemas.openxmlformats.org/officeDocument/2006/relationships/hyperlink" Target="https://m.edsoo.ru/7f411da6" TargetMode="External"/><Relationship Id="rId349" Type="http://schemas.openxmlformats.org/officeDocument/2006/relationships/hyperlink" Target="https://m.edsoo.ru/7f412652" TargetMode="External"/><Relationship Id="rId556" Type="http://schemas.openxmlformats.org/officeDocument/2006/relationships/hyperlink" Target="https://videouroki.net/razrabotki/linieinaia-i-vozdushnaia-pierspiektiva-v-pieizazhie.html" TargetMode="External"/><Relationship Id="rId763" Type="http://schemas.openxmlformats.org/officeDocument/2006/relationships/hyperlink" Target="https://yandex.ru/video/preview/1683060179789996696" TargetMode="External"/><Relationship Id="rId1186" Type="http://schemas.openxmlformats.org/officeDocument/2006/relationships/hyperlink" Target="http://school-collektion.edu/ru" TargetMode="External"/><Relationship Id="rId1393" Type="http://schemas.openxmlformats.org/officeDocument/2006/relationships/hyperlink" Target="http://school-collektion.edu/ru" TargetMode="External"/><Relationship Id="rId1407" Type="http://schemas.openxmlformats.org/officeDocument/2006/relationships/hyperlink" Target="http://www.nachalka.com/biblioteka" TargetMode="External"/><Relationship Id="rId111" Type="http://schemas.openxmlformats.org/officeDocument/2006/relationships/hyperlink" Target="https://resh.edu.ru/subject/lesson/3599/start/270854/" TargetMode="External"/><Relationship Id="rId195" Type="http://schemas.openxmlformats.org/officeDocument/2006/relationships/hyperlink" Target="https://resh.edu.ru/subject/lesson/3486/start/209124/" TargetMode="External"/><Relationship Id="rId209" Type="http://schemas.openxmlformats.org/officeDocument/2006/relationships/hyperlink" Target="https://resh.edu.ru/subject/lesson/3497/start/209155/" TargetMode="External"/><Relationship Id="rId416" Type="http://schemas.openxmlformats.org/officeDocument/2006/relationships/hyperlink" Target="https://m.edsoo.ru/7f4110fe" TargetMode="External"/><Relationship Id="rId970" Type="http://schemas.openxmlformats.org/officeDocument/2006/relationships/hyperlink" Target="https://resh.edu.ru/subject/8/1/" TargetMode="External"/><Relationship Id="rId1046" Type="http://schemas.openxmlformats.org/officeDocument/2006/relationships/hyperlink" Target="http://school-collektion.edu/ru" TargetMode="External"/><Relationship Id="rId1253" Type="http://schemas.openxmlformats.org/officeDocument/2006/relationships/hyperlink" Target="http://www.metodkabinet.eu/" TargetMode="External"/><Relationship Id="rId623" Type="http://schemas.openxmlformats.org/officeDocument/2006/relationships/hyperlink" Target="https://m.edsoo.ru/7f411bf8" TargetMode="External"/><Relationship Id="rId830" Type="http://schemas.openxmlformats.org/officeDocument/2006/relationships/hyperlink" Target="https://yandex.ru/video/preview/5753919481821402181" TargetMode="External"/><Relationship Id="rId928" Type="http://schemas.openxmlformats.org/officeDocument/2006/relationships/hyperlink" Target="https://yandex.ru/video/preview/13412331116583363190" TargetMode="External"/><Relationship Id="rId1460" Type="http://schemas.openxmlformats.org/officeDocument/2006/relationships/hyperlink" Target="http://www.metodkabinet.eu/" TargetMode="External"/><Relationship Id="rId57" Type="http://schemas.openxmlformats.org/officeDocument/2006/relationships/hyperlink" Target="https://resh.edu.ru/subject/32/1/" TargetMode="External"/><Relationship Id="rId262" Type="http://schemas.openxmlformats.org/officeDocument/2006/relationships/hyperlink" Target="https://resh.edu.ru/subject/lesson/3528/start/118737/" TargetMode="External"/><Relationship Id="rId567" Type="http://schemas.openxmlformats.org/officeDocument/2006/relationships/hyperlink" Target="https://resh.edu.ru/subject/lesson/4988/start/273496/" TargetMode="External"/><Relationship Id="rId1113" Type="http://schemas.openxmlformats.org/officeDocument/2006/relationships/hyperlink" Target="http://www.metodkabinet.eu/" TargetMode="External"/><Relationship Id="rId1197" Type="http://schemas.openxmlformats.org/officeDocument/2006/relationships/hyperlink" Target="http://www.metodkabinet.eu/" TargetMode="External"/><Relationship Id="rId1320" Type="http://schemas.openxmlformats.org/officeDocument/2006/relationships/hyperlink" Target="http://www.metodkabinet.eu/" TargetMode="External"/><Relationship Id="rId1418" Type="http://schemas.openxmlformats.org/officeDocument/2006/relationships/hyperlink" Target="https://uchi.ru/teachers/lk/main" TargetMode="External"/><Relationship Id="rId122" Type="http://schemas.openxmlformats.org/officeDocument/2006/relationships/hyperlink" Target="https://resh.edu.ru/subject/lesson/3599/start/270854/" TargetMode="External"/><Relationship Id="rId774" Type="http://schemas.openxmlformats.org/officeDocument/2006/relationships/hyperlink" Target="https://yandex.ru/video/preview/13731683791399386125" TargetMode="External"/><Relationship Id="rId981" Type="http://schemas.openxmlformats.org/officeDocument/2006/relationships/hyperlink" Target="https://resh.edu.ru/subject/8/2/" TargetMode="External"/><Relationship Id="rId1057" Type="http://schemas.openxmlformats.org/officeDocument/2006/relationships/hyperlink" Target="http://www.metodkabinet.eu/" TargetMode="External"/><Relationship Id="rId427" Type="http://schemas.openxmlformats.org/officeDocument/2006/relationships/hyperlink" Target="https://m.edsoo.ru/7f411f36" TargetMode="External"/><Relationship Id="rId634" Type="http://schemas.openxmlformats.org/officeDocument/2006/relationships/hyperlink" Target="https://m.edsoo.ru/7f411bf8" TargetMode="External"/><Relationship Id="rId841" Type="http://schemas.openxmlformats.org/officeDocument/2006/relationships/hyperlink" Target="https://yandex.ru/video/preview/17304855003862851675" TargetMode="External"/><Relationship Id="rId1264" Type="http://schemas.openxmlformats.org/officeDocument/2006/relationships/hyperlink" Target="http://www.nachalka.com/biblioteka" TargetMode="External"/><Relationship Id="rId1471" Type="http://schemas.openxmlformats.org/officeDocument/2006/relationships/hyperlink" Target="http://www.nachalka.com/biblioteka" TargetMode="External"/><Relationship Id="rId273" Type="http://schemas.openxmlformats.org/officeDocument/2006/relationships/hyperlink" Target="https://resh.edu.ru/subject/lesson/4584/start/115657/" TargetMode="External"/><Relationship Id="rId480" Type="http://schemas.openxmlformats.org/officeDocument/2006/relationships/hyperlink" Target="https://resh.edu.ru/subject/lesson/4994/start/182134/" TargetMode="External"/><Relationship Id="rId701" Type="http://schemas.openxmlformats.org/officeDocument/2006/relationships/hyperlink" Target="https://m.edsoo.ru/7f412ea4" TargetMode="External"/><Relationship Id="rId939" Type="http://schemas.openxmlformats.org/officeDocument/2006/relationships/hyperlink" Target="https://yandex.ru/video/preview/846074930720157540" TargetMode="External"/><Relationship Id="rId1124" Type="http://schemas.openxmlformats.org/officeDocument/2006/relationships/hyperlink" Target="http://www.nachalka.com/biblioteka" TargetMode="External"/><Relationship Id="rId1331" Type="http://schemas.openxmlformats.org/officeDocument/2006/relationships/hyperlink" Target="http://www.nachalka.com/biblioteka" TargetMode="External"/><Relationship Id="rId68" Type="http://schemas.openxmlformats.org/officeDocument/2006/relationships/hyperlink" Target="https://m.edsoo.ru/7f411a40" TargetMode="External"/><Relationship Id="rId133" Type="http://schemas.openxmlformats.org/officeDocument/2006/relationships/hyperlink" Target="https://resh.edu.ru/subject/lesson/5012/start/135015/" TargetMode="External"/><Relationship Id="rId340" Type="http://schemas.openxmlformats.org/officeDocument/2006/relationships/hyperlink" Target="https://m.edsoo.ru/7f411518" TargetMode="External"/><Relationship Id="rId578" Type="http://schemas.openxmlformats.org/officeDocument/2006/relationships/hyperlink" Target="https://resh.edu.ru/subject/lesson/4495/start/" TargetMode="External"/><Relationship Id="rId785" Type="http://schemas.openxmlformats.org/officeDocument/2006/relationships/hyperlink" Target="https://resh.edu.ru/subject/9/" TargetMode="External"/><Relationship Id="rId992" Type="http://schemas.openxmlformats.org/officeDocument/2006/relationships/hyperlink" Target="https://resh.edu.ru/subject/8/3/" TargetMode="External"/><Relationship Id="rId1429" Type="http://schemas.openxmlformats.org/officeDocument/2006/relationships/hyperlink" Target="http://school-collektion.edu/ru" TargetMode="External"/><Relationship Id="rId200" Type="http://schemas.openxmlformats.org/officeDocument/2006/relationships/hyperlink" Target="https://resh.edu.ru/subject/lesson/4309/start/208721/" TargetMode="External"/><Relationship Id="rId438" Type="http://schemas.openxmlformats.org/officeDocument/2006/relationships/hyperlink" Target="https://m.edsoo.ru/7f4116e4" TargetMode="External"/><Relationship Id="rId645" Type="http://schemas.openxmlformats.org/officeDocument/2006/relationships/hyperlink" Target="https://m.edsoo.ru/7f411bf8" TargetMode="External"/><Relationship Id="rId852" Type="http://schemas.openxmlformats.org/officeDocument/2006/relationships/hyperlink" Target="https://www.youtube.com/watch?v=ZXl-5oBG750" TargetMode="External"/><Relationship Id="rId1068" Type="http://schemas.openxmlformats.org/officeDocument/2006/relationships/hyperlink" Target="http://www.nachalka.com/biblioteka" TargetMode="External"/><Relationship Id="rId1275" Type="http://schemas.openxmlformats.org/officeDocument/2006/relationships/hyperlink" Target="https://uchi.ru/teachers/lk/main" TargetMode="External"/><Relationship Id="rId1482" Type="http://schemas.openxmlformats.org/officeDocument/2006/relationships/hyperlink" Target="https://uchi.ru/teachers/lk/main" TargetMode="External"/><Relationship Id="rId284" Type="http://schemas.openxmlformats.org/officeDocument/2006/relationships/hyperlink" Target="https://resh.edu.ru/subject/lesson/6267/start/105254/" TargetMode="External"/><Relationship Id="rId491" Type="http://schemas.openxmlformats.org/officeDocument/2006/relationships/hyperlink" Target="https://resh.edu.ru/subject/lesson/3736/start/189968/" TargetMode="External"/><Relationship Id="rId505" Type="http://schemas.openxmlformats.org/officeDocument/2006/relationships/hyperlink" Target="https://resh.edu.ru/subject/lesson/3770/start/223245/" TargetMode="External"/><Relationship Id="rId712" Type="http://schemas.openxmlformats.org/officeDocument/2006/relationships/hyperlink" Target="https://m.edsoo.ru/7f412ea4" TargetMode="External"/><Relationship Id="rId1135" Type="http://schemas.openxmlformats.org/officeDocument/2006/relationships/hyperlink" Target="https://uchi.ru/teachers/lk/main" TargetMode="External"/><Relationship Id="rId1342" Type="http://schemas.openxmlformats.org/officeDocument/2006/relationships/hyperlink" Target="https://uchi.ru/teachers/lk/main" TargetMode="External"/><Relationship Id="rId79" Type="http://schemas.openxmlformats.org/officeDocument/2006/relationships/hyperlink" Target="https://m.edsoo.ru/7f411a40" TargetMode="External"/><Relationship Id="rId144" Type="http://schemas.openxmlformats.org/officeDocument/2006/relationships/hyperlink" Target="https://resh.edu.ru/subject/lesson/5012/start/135015/" TargetMode="External"/><Relationship Id="rId589" Type="http://schemas.openxmlformats.org/officeDocument/2006/relationships/hyperlink" Target="https://infourok.ru/prezentaciya-po-iskusstvu-na-temu-veduschie-hudozhestvennie-muzei-mira-klass-3434720.html" TargetMode="External"/><Relationship Id="rId796" Type="http://schemas.openxmlformats.org/officeDocument/2006/relationships/hyperlink" Target="https://resh.edu.ru/subject/9/" TargetMode="External"/><Relationship Id="rId1202" Type="http://schemas.openxmlformats.org/officeDocument/2006/relationships/hyperlink" Target="http://school-collektion.edu/ru" TargetMode="External"/><Relationship Id="rId351" Type="http://schemas.openxmlformats.org/officeDocument/2006/relationships/hyperlink" Target="https://m.edsoo.ru/7f412652" TargetMode="External"/><Relationship Id="rId449" Type="http://schemas.openxmlformats.org/officeDocument/2006/relationships/hyperlink" Target="https://m.edsoo.ru/7f4116e4" TargetMode="External"/><Relationship Id="rId656" Type="http://schemas.openxmlformats.org/officeDocument/2006/relationships/hyperlink" Target="https://m.edsoo.ru/7f411bf8" TargetMode="External"/><Relationship Id="rId863" Type="http://schemas.openxmlformats.org/officeDocument/2006/relationships/hyperlink" Target="https://www.youtube.com/watch?v=60KiQrRKv70" TargetMode="External"/><Relationship Id="rId1079" Type="http://schemas.openxmlformats.org/officeDocument/2006/relationships/hyperlink" Target="https://uchi.ru/teachers/lk/main" TargetMode="External"/><Relationship Id="rId1286" Type="http://schemas.openxmlformats.org/officeDocument/2006/relationships/hyperlink" Target="http://school-collektion.edu/ru" TargetMode="External"/><Relationship Id="rId1493" Type="http://schemas.openxmlformats.org/officeDocument/2006/relationships/hyperlink" Target="http://school-collektion.edu/ru" TargetMode="External"/><Relationship Id="rId1507" Type="http://schemas.openxmlformats.org/officeDocument/2006/relationships/hyperlink" Target="http://www.nachalka.com/biblioteka" TargetMode="External"/><Relationship Id="rId211" Type="http://schemas.openxmlformats.org/officeDocument/2006/relationships/hyperlink" Target="https://resh.edu.ru/subject/lesson/3497/start/209155/" TargetMode="External"/><Relationship Id="rId295" Type="http://schemas.openxmlformats.org/officeDocument/2006/relationships/hyperlink" Target="https://resh.edu.ru/subject/lesson/3507/start/150198/" TargetMode="External"/><Relationship Id="rId309" Type="http://schemas.openxmlformats.org/officeDocument/2006/relationships/hyperlink" Target="https://m.edsoo.ru/7f411518" TargetMode="External"/><Relationship Id="rId516" Type="http://schemas.openxmlformats.org/officeDocument/2006/relationships/hyperlink" Target="https://resh.edu.ru/subject/lesson/4368/main/176334/" TargetMode="External"/><Relationship Id="rId1146" Type="http://schemas.openxmlformats.org/officeDocument/2006/relationships/hyperlink" Target="http://school-collektion.edu/ru" TargetMode="External"/><Relationship Id="rId723" Type="http://schemas.openxmlformats.org/officeDocument/2006/relationships/hyperlink" Target="https://resh.edu.ru/subject/9/" TargetMode="External"/><Relationship Id="rId930" Type="http://schemas.openxmlformats.org/officeDocument/2006/relationships/hyperlink" Target="https://yandex.ru/video/preview/16533279557304519651" TargetMode="External"/><Relationship Id="rId1006" Type="http://schemas.openxmlformats.org/officeDocument/2006/relationships/hyperlink" Target="https://resh.edu.ru/subject/8/4/" TargetMode="External"/><Relationship Id="rId1353" Type="http://schemas.openxmlformats.org/officeDocument/2006/relationships/hyperlink" Target="http://school-collektion.edu/ru" TargetMode="External"/><Relationship Id="rId155" Type="http://schemas.openxmlformats.org/officeDocument/2006/relationships/hyperlink" Target="http://www.lehrer-online.de" TargetMode="External"/><Relationship Id="rId362" Type="http://schemas.openxmlformats.org/officeDocument/2006/relationships/hyperlink" Target="https://m.edsoo.ru/7f412652" TargetMode="External"/><Relationship Id="rId1213" Type="http://schemas.openxmlformats.org/officeDocument/2006/relationships/hyperlink" Target="http://www.metodkabinet.eu/" TargetMode="External"/><Relationship Id="rId1297" Type="http://schemas.openxmlformats.org/officeDocument/2006/relationships/hyperlink" Target="http://school-collektion.edu/ru" TargetMode="External"/><Relationship Id="rId1420" Type="http://schemas.openxmlformats.org/officeDocument/2006/relationships/hyperlink" Target="http://www.metodkabinet.eu/" TargetMode="External"/><Relationship Id="rId1518" Type="http://schemas.openxmlformats.org/officeDocument/2006/relationships/hyperlink" Target="https://uchi.ru/teachers/lk/main" TargetMode="External"/><Relationship Id="rId222" Type="http://schemas.openxmlformats.org/officeDocument/2006/relationships/hyperlink" Target="https://resh.edu.ru/subject/lesson/3517/start/150080/" TargetMode="External"/><Relationship Id="rId667" Type="http://schemas.openxmlformats.org/officeDocument/2006/relationships/hyperlink" Target="https://m.edsoo.ru/7f411bf8" TargetMode="External"/><Relationship Id="rId874" Type="http://schemas.openxmlformats.org/officeDocument/2006/relationships/hyperlink" Target="https://yandex.ru/video/preview/1965780013026297939" TargetMode="External"/><Relationship Id="rId17" Type="http://schemas.openxmlformats.org/officeDocument/2006/relationships/hyperlink" Target="https://resh.edu.ru/subject/13/1/" TargetMode="External"/><Relationship Id="rId527" Type="http://schemas.openxmlformats.org/officeDocument/2006/relationships/hyperlink" Target="https://resh.edu.ru/subject/lesson/5006/start/207830/" TargetMode="External"/><Relationship Id="rId734" Type="http://schemas.openxmlformats.org/officeDocument/2006/relationships/hyperlink" Target="https://resh.edu.ru/subject/9/" TargetMode="External"/><Relationship Id="rId941" Type="http://schemas.openxmlformats.org/officeDocument/2006/relationships/hyperlink" Target="https://yandex.ru/video/preview/10414192145512000516" TargetMode="External"/><Relationship Id="rId1157" Type="http://schemas.openxmlformats.org/officeDocument/2006/relationships/hyperlink" Target="http://www.metodkabinet.eu/" TargetMode="External"/><Relationship Id="rId1364" Type="http://schemas.openxmlformats.org/officeDocument/2006/relationships/hyperlink" Target="http://www.metodkabinet.eu/" TargetMode="External"/><Relationship Id="rId70" Type="http://schemas.openxmlformats.org/officeDocument/2006/relationships/hyperlink" Target="https://m.edsoo.ru/7f411a40" TargetMode="External"/><Relationship Id="rId166" Type="http://schemas.openxmlformats.org/officeDocument/2006/relationships/hyperlink" Target="https://resh.edu.ru/subject/lesson/3599/start/270854/" TargetMode="External"/><Relationship Id="rId373" Type="http://schemas.openxmlformats.org/officeDocument/2006/relationships/hyperlink" Target="https://resh.edu.ru/subject/12/1/" TargetMode="External"/><Relationship Id="rId580" Type="http://schemas.openxmlformats.org/officeDocument/2006/relationships/hyperlink" Target="https://resh.edu.ru/subject/lesson/5016/start/273627/" TargetMode="External"/><Relationship Id="rId801" Type="http://schemas.openxmlformats.org/officeDocument/2006/relationships/hyperlink" Target="https://resh.edu.ru/subject/9/" TargetMode="External"/><Relationship Id="rId1017" Type="http://schemas.openxmlformats.org/officeDocument/2006/relationships/hyperlink" Target="https://easyen.ru/load/orkseh/294" TargetMode="External"/><Relationship Id="rId1224" Type="http://schemas.openxmlformats.org/officeDocument/2006/relationships/hyperlink" Target="http://www.nachalka.com/biblioteka" TargetMode="External"/><Relationship Id="rId1431" Type="http://schemas.openxmlformats.org/officeDocument/2006/relationships/hyperlink" Target="http://www.nachalka.com/biblioteka" TargetMode="External"/><Relationship Id="rId1" Type="http://schemas.openxmlformats.org/officeDocument/2006/relationships/customXml" Target="../customXml/item1.xml"/><Relationship Id="rId233" Type="http://schemas.openxmlformats.org/officeDocument/2006/relationships/hyperlink" Target="https://resh.edu.ru/subject/lesson/3528/start/118737/" TargetMode="External"/><Relationship Id="rId440" Type="http://schemas.openxmlformats.org/officeDocument/2006/relationships/hyperlink" Target="https://m.edsoo.ru/7f4116e4" TargetMode="External"/><Relationship Id="rId678" Type="http://schemas.openxmlformats.org/officeDocument/2006/relationships/hyperlink" Target="https://m.edsoo.ru/7f411bf8" TargetMode="External"/><Relationship Id="rId885" Type="http://schemas.openxmlformats.org/officeDocument/2006/relationships/hyperlink" Target="https://yandex.ru/video/preview/14378667316383076140" TargetMode="External"/><Relationship Id="rId1070" Type="http://schemas.openxmlformats.org/officeDocument/2006/relationships/hyperlink" Target="http://school-collektion.edu/ru" TargetMode="External"/><Relationship Id="rId1529" Type="http://schemas.openxmlformats.org/officeDocument/2006/relationships/hyperlink" Target="http://school-collektion.edu/ru" TargetMode="External"/><Relationship Id="rId28" Type="http://schemas.openxmlformats.org/officeDocument/2006/relationships/hyperlink" Target="https://resh.edu.ru/subject/13/2/" TargetMode="External"/><Relationship Id="rId300" Type="http://schemas.openxmlformats.org/officeDocument/2006/relationships/hyperlink" Target="https://m.edsoo.ru/7f411518" TargetMode="External"/><Relationship Id="rId538" Type="http://schemas.openxmlformats.org/officeDocument/2006/relationships/hyperlink" Target="https://infourok.ru/prezentaciya-muzei-izobrazitelnogo-iskusstva-v-rossii-moskva-klass-3308220.html" TargetMode="External"/><Relationship Id="rId745" Type="http://schemas.openxmlformats.org/officeDocument/2006/relationships/hyperlink" Target="http://klassikaknigi.info/video-uroki-fizkultura-1-klass/?ysclid=l70tfb5pad578482586" TargetMode="External"/><Relationship Id="rId952" Type="http://schemas.openxmlformats.org/officeDocument/2006/relationships/hyperlink" Target="https://www.youtube.com/watch?v=f__xtBq4Hgo" TargetMode="External"/><Relationship Id="rId1168" Type="http://schemas.openxmlformats.org/officeDocument/2006/relationships/hyperlink" Target="http://www.nachalka.com/biblioteka" TargetMode="External"/><Relationship Id="rId1375" Type="http://schemas.openxmlformats.org/officeDocument/2006/relationships/hyperlink" Target="http://www.nachalka.com/biblioteka" TargetMode="External"/><Relationship Id="rId81" Type="http://schemas.openxmlformats.org/officeDocument/2006/relationships/hyperlink" Target="https://m.edsoo.ru/7f411a40" TargetMode="External"/><Relationship Id="rId177" Type="http://schemas.openxmlformats.org/officeDocument/2006/relationships/hyperlink" Target="https://resh.edu.ru/subject/lesson/6266/start/149690/" TargetMode="External"/><Relationship Id="rId384" Type="http://schemas.openxmlformats.org/officeDocument/2006/relationships/hyperlink" Target="https://resh.edu.ru/subject/12/" TargetMode="External"/><Relationship Id="rId591" Type="http://schemas.openxmlformats.org/officeDocument/2006/relationships/hyperlink" Target="https://infourok.ru/prezentaciya-po-iskusstvu-na-temu-veduschie-hudozhestvennie-muzei-mira-klass-3434720.html" TargetMode="External"/><Relationship Id="rId605" Type="http://schemas.openxmlformats.org/officeDocument/2006/relationships/hyperlink" Target="https://m.edsoo.ru/7f411bf8" TargetMode="External"/><Relationship Id="rId812" Type="http://schemas.openxmlformats.org/officeDocument/2006/relationships/hyperlink" Target="https://www.youtube.com/watch?v=5g1mtrvvhNU" TargetMode="External"/><Relationship Id="rId1028" Type="http://schemas.openxmlformats.org/officeDocument/2006/relationships/hyperlink" Target="http://www.nachalka.com/biblioteka" TargetMode="External"/><Relationship Id="rId1235" Type="http://schemas.openxmlformats.org/officeDocument/2006/relationships/hyperlink" Target="https://uchi.ru/teachers/lk/main" TargetMode="External"/><Relationship Id="rId1442" Type="http://schemas.openxmlformats.org/officeDocument/2006/relationships/hyperlink" Target="https://uchi.ru/teachers/lk/main" TargetMode="External"/><Relationship Id="rId244" Type="http://schemas.openxmlformats.org/officeDocument/2006/relationships/hyperlink" Target="https://resh.edu.ru/subject/lesson/4421/start/150229/" TargetMode="External"/><Relationship Id="rId689" Type="http://schemas.openxmlformats.org/officeDocument/2006/relationships/hyperlink" Target="https://m.edsoo.ru/7f411bf8" TargetMode="External"/><Relationship Id="rId896" Type="http://schemas.openxmlformats.org/officeDocument/2006/relationships/hyperlink" Target="https://www.youtube.com/watch?v=8mRaXb050yA" TargetMode="External"/><Relationship Id="rId1081" Type="http://schemas.openxmlformats.org/officeDocument/2006/relationships/hyperlink" Target="http://www.metodkabinet.eu/" TargetMode="External"/><Relationship Id="rId1302" Type="http://schemas.openxmlformats.org/officeDocument/2006/relationships/hyperlink" Target="https://uchi.ru/teachers/lk/main" TargetMode="External"/><Relationship Id="rId39" Type="http://schemas.openxmlformats.org/officeDocument/2006/relationships/hyperlink" Target="https://m.edsoo.ru/7f411da6" TargetMode="External"/><Relationship Id="rId451" Type="http://schemas.openxmlformats.org/officeDocument/2006/relationships/hyperlink" Target="https://m.edsoo.ru/7f4116e4" TargetMode="External"/><Relationship Id="rId549" Type="http://schemas.openxmlformats.org/officeDocument/2006/relationships/hyperlink" Target="https://infourok.ru/prezentaciya-muzei-izobrazitelnogo-iskusstva-v-rossii-moskva-klass-3308220.html" TargetMode="External"/><Relationship Id="rId756" Type="http://schemas.openxmlformats.org/officeDocument/2006/relationships/hyperlink" Target="https://resh.edu.ru/subject/9/" TargetMode="External"/><Relationship Id="rId1179" Type="http://schemas.openxmlformats.org/officeDocument/2006/relationships/hyperlink" Target="https://uchi.ru/teachers/lk/main" TargetMode="External"/><Relationship Id="rId1386" Type="http://schemas.openxmlformats.org/officeDocument/2006/relationships/hyperlink" Target="https://uchi.ru/teachers/lk/main" TargetMode="External"/><Relationship Id="rId104" Type="http://schemas.openxmlformats.org/officeDocument/2006/relationships/hyperlink" Target="https://resh.edu.ru/subject/lesson/3599/start/270854/" TargetMode="External"/><Relationship Id="rId188" Type="http://schemas.openxmlformats.org/officeDocument/2006/relationships/hyperlink" Target="https://resh.edu.ru/subject/lesson/3476/start/149904/" TargetMode="External"/><Relationship Id="rId311" Type="http://schemas.openxmlformats.org/officeDocument/2006/relationships/hyperlink" Target="https://m.edsoo.ru/7f411518" TargetMode="External"/><Relationship Id="rId395" Type="http://schemas.openxmlformats.org/officeDocument/2006/relationships/hyperlink" Target="https://resh.edu.ru/subject/12/" TargetMode="External"/><Relationship Id="rId409" Type="http://schemas.openxmlformats.org/officeDocument/2006/relationships/hyperlink" Target="https://m.edsoo.ru/7f4110fe" TargetMode="External"/><Relationship Id="rId963" Type="http://schemas.openxmlformats.org/officeDocument/2006/relationships/hyperlink" Target="https://resh.edu.ru/subject/8/1/" TargetMode="External"/><Relationship Id="rId1039" Type="http://schemas.openxmlformats.org/officeDocument/2006/relationships/hyperlink" Target="https://uchi.ru/teachers/lk/main" TargetMode="External"/><Relationship Id="rId1246" Type="http://schemas.openxmlformats.org/officeDocument/2006/relationships/hyperlink" Target="http://school-collektion.edu/ru" TargetMode="External"/><Relationship Id="rId92" Type="http://schemas.openxmlformats.org/officeDocument/2006/relationships/hyperlink" Target="https://m.edsoo.ru/7f412cec" TargetMode="External"/><Relationship Id="rId616" Type="http://schemas.openxmlformats.org/officeDocument/2006/relationships/hyperlink" Target="https://m.edsoo.ru/7f411bf8" TargetMode="External"/><Relationship Id="rId823" Type="http://schemas.openxmlformats.org/officeDocument/2006/relationships/hyperlink" Target="https://resh.edu.ru/subject/9/" TargetMode="External"/><Relationship Id="rId1453" Type="http://schemas.openxmlformats.org/officeDocument/2006/relationships/hyperlink" Target="http://school-collektion.edu/ru" TargetMode="External"/><Relationship Id="rId255" Type="http://schemas.openxmlformats.org/officeDocument/2006/relationships/hyperlink" Target="https://resh.edu.ru/subject/10/" TargetMode="External"/><Relationship Id="rId462" Type="http://schemas.openxmlformats.org/officeDocument/2006/relationships/hyperlink" Target="https://m.edsoo.ru/7f412850" TargetMode="External"/><Relationship Id="rId1092" Type="http://schemas.openxmlformats.org/officeDocument/2006/relationships/hyperlink" Target="http://www.nachalka.com/biblioteka" TargetMode="External"/><Relationship Id="rId1106" Type="http://schemas.openxmlformats.org/officeDocument/2006/relationships/hyperlink" Target="http://school-collektion.edu/ru" TargetMode="External"/><Relationship Id="rId1313" Type="http://schemas.openxmlformats.org/officeDocument/2006/relationships/hyperlink" Target="http://school-collektion.edu/ru" TargetMode="External"/><Relationship Id="rId1397" Type="http://schemas.openxmlformats.org/officeDocument/2006/relationships/hyperlink" Target="http://school-collektion.edu/ru" TargetMode="External"/><Relationship Id="rId1520" Type="http://schemas.openxmlformats.org/officeDocument/2006/relationships/hyperlink" Target="http://www.metodkabinet.eu/" TargetMode="External"/><Relationship Id="rId115" Type="http://schemas.openxmlformats.org/officeDocument/2006/relationships/hyperlink" Target="https://resh.edu.ru/subject/lesson/5960/start/208659/" TargetMode="External"/><Relationship Id="rId322" Type="http://schemas.openxmlformats.org/officeDocument/2006/relationships/hyperlink" Target="https://m.edsoo.ru/7f411518" TargetMode="External"/><Relationship Id="rId767" Type="http://schemas.openxmlformats.org/officeDocument/2006/relationships/hyperlink" Target="https://resh.edu.ru/subject/9/" TargetMode="External"/><Relationship Id="rId974" Type="http://schemas.openxmlformats.org/officeDocument/2006/relationships/hyperlink" Target="https://resh.edu.ru/subject/8/2/" TargetMode="External"/><Relationship Id="rId199" Type="http://schemas.openxmlformats.org/officeDocument/2006/relationships/hyperlink" Target="https://resh.edu.ru/subject/lesson/4309/start/208721/" TargetMode="External"/><Relationship Id="rId627" Type="http://schemas.openxmlformats.org/officeDocument/2006/relationships/hyperlink" Target="https://m.edsoo.ru/7f411bf8" TargetMode="External"/><Relationship Id="rId834" Type="http://schemas.openxmlformats.org/officeDocument/2006/relationships/hyperlink" Target="https://zvideox.net/watch/UDshrKwYvPY/fizicheskaya-kulytura-2-klass-urok-3-podvizhnie-igri/" TargetMode="External"/><Relationship Id="rId1257" Type="http://schemas.openxmlformats.org/officeDocument/2006/relationships/hyperlink" Target="http://www.metodkabinet.eu/" TargetMode="External"/><Relationship Id="rId1464" Type="http://schemas.openxmlformats.org/officeDocument/2006/relationships/hyperlink" Target="http://www.metodkabinet.eu/" TargetMode="External"/><Relationship Id="rId266" Type="http://schemas.openxmlformats.org/officeDocument/2006/relationships/hyperlink" Target="https://resh.edu.ru/subject/lesson/3528/start/118737/" TargetMode="External"/><Relationship Id="rId473" Type="http://schemas.openxmlformats.org/officeDocument/2006/relationships/hyperlink" Target="https://resh.edu.ru/subject/lesson/4051/start/189928/" TargetMode="External"/><Relationship Id="rId680" Type="http://schemas.openxmlformats.org/officeDocument/2006/relationships/hyperlink" Target="https://m.edsoo.ru/7f411bf8" TargetMode="External"/><Relationship Id="rId901" Type="http://schemas.openxmlformats.org/officeDocument/2006/relationships/hyperlink" Target="https://yandex.ru/video/preview/13681950415057514103" TargetMode="External"/><Relationship Id="rId1117" Type="http://schemas.openxmlformats.org/officeDocument/2006/relationships/hyperlink" Target="http://www.metodkabinet.eu/" TargetMode="External"/><Relationship Id="rId1324" Type="http://schemas.openxmlformats.org/officeDocument/2006/relationships/hyperlink" Target="http://www.metodkabinet.eu/" TargetMode="External"/><Relationship Id="rId1531" Type="http://schemas.openxmlformats.org/officeDocument/2006/relationships/hyperlink" Target="http://www.nachalka.com/biblioteka" TargetMode="External"/><Relationship Id="rId30" Type="http://schemas.openxmlformats.org/officeDocument/2006/relationships/hyperlink" Target="https://resh.edu.ru/subject/13/2/" TargetMode="External"/><Relationship Id="rId126" Type="http://schemas.openxmlformats.org/officeDocument/2006/relationships/hyperlink" Target="https://resh.edu.ru/subject/lesson/3599/start/270854/" TargetMode="External"/><Relationship Id="rId333" Type="http://schemas.openxmlformats.org/officeDocument/2006/relationships/hyperlink" Target="https://m.edsoo.ru/7f411518" TargetMode="External"/><Relationship Id="rId540" Type="http://schemas.openxmlformats.org/officeDocument/2006/relationships/hyperlink" Target="https://infourok.ru/prezentaciya-muzei-izobrazitelnogo-iskusstva-v-rossii-moskva-klass-3308220.html" TargetMode="External"/><Relationship Id="rId778" Type="http://schemas.openxmlformats.org/officeDocument/2006/relationships/hyperlink" Target="https://resh.edu.ru/subject/9/" TargetMode="External"/><Relationship Id="rId985" Type="http://schemas.openxmlformats.org/officeDocument/2006/relationships/hyperlink" Target="https://resh.edu.ru/subject/8/2/" TargetMode="External"/><Relationship Id="rId1170" Type="http://schemas.openxmlformats.org/officeDocument/2006/relationships/hyperlink" Target="http://school-collektion.edu/ru" TargetMode="External"/><Relationship Id="rId638" Type="http://schemas.openxmlformats.org/officeDocument/2006/relationships/hyperlink" Target="https://m.edsoo.ru/7f411bf8" TargetMode="External"/><Relationship Id="rId845" Type="http://schemas.openxmlformats.org/officeDocument/2006/relationships/hyperlink" Target="https://resh.edu.ru/subject/9/" TargetMode="External"/><Relationship Id="rId1030" Type="http://schemas.openxmlformats.org/officeDocument/2006/relationships/hyperlink" Target="http://school-collektion.edu/ru" TargetMode="External"/><Relationship Id="rId1268" Type="http://schemas.openxmlformats.org/officeDocument/2006/relationships/hyperlink" Target="http://www.nachalka.com/biblioteka" TargetMode="External"/><Relationship Id="rId1475" Type="http://schemas.openxmlformats.org/officeDocument/2006/relationships/hyperlink" Target="http://www.nachalka.com/biblioteka" TargetMode="External"/><Relationship Id="rId277" Type="http://schemas.openxmlformats.org/officeDocument/2006/relationships/hyperlink" Target="https://resh.edu.ru/subject/lesson/5014/start/208629/" TargetMode="External"/><Relationship Id="rId400" Type="http://schemas.openxmlformats.org/officeDocument/2006/relationships/hyperlink" Target="https://www.yaklass.ru/p/matematika" TargetMode="External"/><Relationship Id="rId484" Type="http://schemas.openxmlformats.org/officeDocument/2006/relationships/hyperlink" Target="https://resh.edu.ru/subject/lesson/3726/start/169650/" TargetMode="External"/><Relationship Id="rId705" Type="http://schemas.openxmlformats.org/officeDocument/2006/relationships/hyperlink" Target="https://m.edsoo.ru/7f412ea4" TargetMode="External"/><Relationship Id="rId1128" Type="http://schemas.openxmlformats.org/officeDocument/2006/relationships/hyperlink" Target="http://www.nachalka.com/biblioteka" TargetMode="External"/><Relationship Id="rId1335" Type="http://schemas.openxmlformats.org/officeDocument/2006/relationships/hyperlink" Target="http://www.nachalka.com/biblioteka" TargetMode="External"/><Relationship Id="rId137" Type="http://schemas.openxmlformats.org/officeDocument/2006/relationships/hyperlink" Target="https://resh.edu.ru/subject/lesson/5012/start/135015/" TargetMode="External"/><Relationship Id="rId344" Type="http://schemas.openxmlformats.org/officeDocument/2006/relationships/hyperlink" Target="https://m.edsoo.ru/7f412652" TargetMode="External"/><Relationship Id="rId691" Type="http://schemas.openxmlformats.org/officeDocument/2006/relationships/hyperlink" Target="https://m.edsoo.ru/7f411bf8" TargetMode="External"/><Relationship Id="rId789" Type="http://schemas.openxmlformats.org/officeDocument/2006/relationships/hyperlink" Target="https://resh.edu.ru/subject/9/" TargetMode="External"/><Relationship Id="rId912" Type="http://schemas.openxmlformats.org/officeDocument/2006/relationships/hyperlink" Target="https://yandex.ru/video/preview/12811555931965290339" TargetMode="External"/><Relationship Id="rId996" Type="http://schemas.openxmlformats.org/officeDocument/2006/relationships/hyperlink" Target="https://resh.edu.ru/subject/8/3/" TargetMode="External"/><Relationship Id="rId41" Type="http://schemas.openxmlformats.org/officeDocument/2006/relationships/hyperlink" Target="https://m.edsoo.ru/7f411da6" TargetMode="External"/><Relationship Id="rId551" Type="http://schemas.openxmlformats.org/officeDocument/2006/relationships/hyperlink" Target="https://infourok.ru/prezentaciya-muzei-izobrazitelnogo-iskusstva-v-rossii-moskva-klass-3308220.html" TargetMode="External"/><Relationship Id="rId649" Type="http://schemas.openxmlformats.org/officeDocument/2006/relationships/hyperlink" Target="https://m.edsoo.ru/7f411bf8" TargetMode="External"/><Relationship Id="rId856" Type="http://schemas.openxmlformats.org/officeDocument/2006/relationships/hyperlink" Target="https://yandex.ru/video/preview/4800571887392613472" TargetMode="External"/><Relationship Id="rId1181" Type="http://schemas.openxmlformats.org/officeDocument/2006/relationships/hyperlink" Target="http://www.metodkabinet.eu/" TargetMode="External"/><Relationship Id="rId1279" Type="http://schemas.openxmlformats.org/officeDocument/2006/relationships/hyperlink" Target="https://uchi.ru/teachers/lk/main" TargetMode="External"/><Relationship Id="rId1402" Type="http://schemas.openxmlformats.org/officeDocument/2006/relationships/hyperlink" Target="https://uchi.ru/teachers/lk/main" TargetMode="External"/><Relationship Id="rId1486" Type="http://schemas.openxmlformats.org/officeDocument/2006/relationships/hyperlink" Target="https://uchi.ru/teachers/lk/main" TargetMode="External"/><Relationship Id="rId190" Type="http://schemas.openxmlformats.org/officeDocument/2006/relationships/hyperlink" Target="https://resh.edu.ru/subject/lesson/3476/start/149904/" TargetMode="External"/><Relationship Id="rId204" Type="http://schemas.openxmlformats.org/officeDocument/2006/relationships/hyperlink" Target="https://resh.edu.ru/subject/lesson/4309/start/208721/" TargetMode="External"/><Relationship Id="rId288" Type="http://schemas.openxmlformats.org/officeDocument/2006/relationships/hyperlink" Target="https://resh.edu.ru/subject/lesson/3507/start/150198/" TargetMode="External"/><Relationship Id="rId411" Type="http://schemas.openxmlformats.org/officeDocument/2006/relationships/hyperlink" Target="https://m.edsoo.ru/7f4110fe" TargetMode="External"/><Relationship Id="rId509" Type="http://schemas.openxmlformats.org/officeDocument/2006/relationships/hyperlink" Target="https://resh.edu.ru/subject/lesson/3790/start/284141/" TargetMode="External"/><Relationship Id="rId1041" Type="http://schemas.openxmlformats.org/officeDocument/2006/relationships/hyperlink" Target="http://www.metodkabinet.eu/" TargetMode="External"/><Relationship Id="rId1139" Type="http://schemas.openxmlformats.org/officeDocument/2006/relationships/hyperlink" Target="https://uchi.ru/teachers/lk/main" TargetMode="External"/><Relationship Id="rId1346" Type="http://schemas.openxmlformats.org/officeDocument/2006/relationships/hyperlink" Target="https://uchi.ru/teachers/lk/main" TargetMode="External"/><Relationship Id="rId495" Type="http://schemas.openxmlformats.org/officeDocument/2006/relationships/hyperlink" Target="https://videouroki.net/video/26-ornamient-simvolika-v-ornamientie.html" TargetMode="External"/><Relationship Id="rId716" Type="http://schemas.openxmlformats.org/officeDocument/2006/relationships/hyperlink" Target="https://m.edsoo.ru/7f412ea4" TargetMode="External"/><Relationship Id="rId923" Type="http://schemas.openxmlformats.org/officeDocument/2006/relationships/hyperlink" Target="https://yandex.ru/video/preview/15322963475797321062" TargetMode="External"/><Relationship Id="rId52" Type="http://schemas.openxmlformats.org/officeDocument/2006/relationships/hyperlink" Target="https://resh.edu.ru/subject/32/1/" TargetMode="External"/><Relationship Id="rId148" Type="http://schemas.openxmlformats.org/officeDocument/2006/relationships/hyperlink" Target="https://resh.edu.ru/subject/lesson/5012/start/135015/" TargetMode="External"/><Relationship Id="rId355" Type="http://schemas.openxmlformats.org/officeDocument/2006/relationships/hyperlink" Target="https://m.edsoo.ru/7f412652" TargetMode="External"/><Relationship Id="rId562" Type="http://schemas.openxmlformats.org/officeDocument/2006/relationships/hyperlink" Target="https://videouroki.net/razrabotki/linieinaia-i-vozdushnaia-pierspiektiva-v-pieizazhie.html" TargetMode="External"/><Relationship Id="rId1192" Type="http://schemas.openxmlformats.org/officeDocument/2006/relationships/hyperlink" Target="http://www.nachalka.com/biblioteka" TargetMode="External"/><Relationship Id="rId1206" Type="http://schemas.openxmlformats.org/officeDocument/2006/relationships/hyperlink" Target="http://school-collektion.edu/ru" TargetMode="External"/><Relationship Id="rId1413" Type="http://schemas.openxmlformats.org/officeDocument/2006/relationships/hyperlink" Target="http://school-collektion.edu/ru" TargetMode="External"/><Relationship Id="rId215" Type="http://schemas.openxmlformats.org/officeDocument/2006/relationships/hyperlink" Target="https://resh.edu.ru/subject/lesson/4415/start/209000/" TargetMode="External"/><Relationship Id="rId422" Type="http://schemas.openxmlformats.org/officeDocument/2006/relationships/hyperlink" Target="https://m.edsoo.ru/7f411f36" TargetMode="External"/><Relationship Id="rId867" Type="http://schemas.openxmlformats.org/officeDocument/2006/relationships/hyperlink" Target="https://yandex.ru/video/preview/7786094528301949396" TargetMode="External"/><Relationship Id="rId1052" Type="http://schemas.openxmlformats.org/officeDocument/2006/relationships/hyperlink" Target="http://www.nachalka.com/biblioteka" TargetMode="External"/><Relationship Id="rId1497" Type="http://schemas.openxmlformats.org/officeDocument/2006/relationships/hyperlink" Target="http://school-collektion.edu/ru" TargetMode="External"/><Relationship Id="rId299" Type="http://schemas.openxmlformats.org/officeDocument/2006/relationships/hyperlink" Target="https://m.edsoo.ru/7f411518" TargetMode="External"/><Relationship Id="rId727" Type="http://schemas.openxmlformats.org/officeDocument/2006/relationships/hyperlink" Target="https://yandex.ru/video/preview/902118627761825931" TargetMode="External"/><Relationship Id="rId934" Type="http://schemas.openxmlformats.org/officeDocument/2006/relationships/hyperlink" Target="https://yandex.ru/video/preview/16468677159470458158" TargetMode="External"/><Relationship Id="rId1357" Type="http://schemas.openxmlformats.org/officeDocument/2006/relationships/hyperlink" Target="http://school-collektion.edu/ru" TargetMode="External"/><Relationship Id="rId63" Type="http://schemas.openxmlformats.org/officeDocument/2006/relationships/hyperlink" Target="https://m.edsoo.ru/7f411a40" TargetMode="External"/><Relationship Id="rId159" Type="http://schemas.openxmlformats.org/officeDocument/2006/relationships/hyperlink" Target="https://resh.edu.ru/subject/lesson/5012/start/135015/" TargetMode="External"/><Relationship Id="rId366" Type="http://schemas.openxmlformats.org/officeDocument/2006/relationships/hyperlink" Target="https://m.edsoo.ru/7f412652" TargetMode="External"/><Relationship Id="rId573" Type="http://schemas.openxmlformats.org/officeDocument/2006/relationships/hyperlink" Target="https://resh.edu.ru/subject/lesson/5016/start/273627/" TargetMode="External"/><Relationship Id="rId780" Type="http://schemas.openxmlformats.org/officeDocument/2006/relationships/hyperlink" Target="https://resh.edu.ru/subject/9/" TargetMode="External"/><Relationship Id="rId1217" Type="http://schemas.openxmlformats.org/officeDocument/2006/relationships/hyperlink" Target="http://www.metodkabinet.eu/" TargetMode="External"/><Relationship Id="rId1424" Type="http://schemas.openxmlformats.org/officeDocument/2006/relationships/hyperlink" Target="http://www.metodkabinet.eu/" TargetMode="External"/><Relationship Id="rId226" Type="http://schemas.openxmlformats.org/officeDocument/2006/relationships/hyperlink" Target="https://resh.edu.ru/subject/lesson/3507/start/150198/" TargetMode="External"/><Relationship Id="rId433" Type="http://schemas.openxmlformats.org/officeDocument/2006/relationships/hyperlink" Target="https://m.edsoo.ru/7f4116e4" TargetMode="External"/><Relationship Id="rId878" Type="http://schemas.openxmlformats.org/officeDocument/2006/relationships/hyperlink" Target="https://yandex.ru/video/preview/6158665137976545522" TargetMode="External"/><Relationship Id="rId1063" Type="http://schemas.openxmlformats.org/officeDocument/2006/relationships/hyperlink" Target="https://uchi.ru/teachers/lk/main" TargetMode="External"/><Relationship Id="rId1270" Type="http://schemas.openxmlformats.org/officeDocument/2006/relationships/hyperlink" Target="http://school-collektion.edu/ru" TargetMode="External"/><Relationship Id="rId640" Type="http://schemas.openxmlformats.org/officeDocument/2006/relationships/hyperlink" Target="https://m.edsoo.ru/7f411bf8" TargetMode="External"/><Relationship Id="rId738" Type="http://schemas.openxmlformats.org/officeDocument/2006/relationships/hyperlink" Target="https://resh.edu.ru/subject/9/" TargetMode="External"/><Relationship Id="rId945" Type="http://schemas.openxmlformats.org/officeDocument/2006/relationships/hyperlink" Target="https://www.youtube.com/watch?v=ItQbfVXcHFk" TargetMode="External"/><Relationship Id="rId1368" Type="http://schemas.openxmlformats.org/officeDocument/2006/relationships/hyperlink" Target="http://www.metodkabinet.eu/" TargetMode="External"/><Relationship Id="rId74" Type="http://schemas.openxmlformats.org/officeDocument/2006/relationships/hyperlink" Target="https://m.edsoo.ru/7f411a40" TargetMode="External"/><Relationship Id="rId377" Type="http://schemas.openxmlformats.org/officeDocument/2006/relationships/hyperlink" Target="https://resh.edu.ru/subject/12/1/" TargetMode="External"/><Relationship Id="rId500" Type="http://schemas.openxmlformats.org/officeDocument/2006/relationships/hyperlink" Target="https://videouroki.net/video/26-ornamient-simvolika-v-ornamientie.html" TargetMode="External"/><Relationship Id="rId584" Type="http://schemas.openxmlformats.org/officeDocument/2006/relationships/hyperlink" Target="https://infourok.ru/prezentaciya-po-iskusstvu-na-temu-veduschie-hudozhestvennie-muzei-mira-klass-3434720.html" TargetMode="External"/><Relationship Id="rId805" Type="http://schemas.openxmlformats.org/officeDocument/2006/relationships/hyperlink" Target="https://resh.edu.ru/subject/9/" TargetMode="External"/><Relationship Id="rId1130" Type="http://schemas.openxmlformats.org/officeDocument/2006/relationships/hyperlink" Target="http://school-collektion.edu/ru" TargetMode="External"/><Relationship Id="rId1228" Type="http://schemas.openxmlformats.org/officeDocument/2006/relationships/hyperlink" Target="http://www.nachalka.com/biblioteka" TargetMode="External"/><Relationship Id="rId1435" Type="http://schemas.openxmlformats.org/officeDocument/2006/relationships/hyperlink" Target="http://www.nachalka.com/biblioteka" TargetMode="External"/><Relationship Id="rId5" Type="http://schemas.openxmlformats.org/officeDocument/2006/relationships/webSettings" Target="webSettings.xml"/><Relationship Id="rId237" Type="http://schemas.openxmlformats.org/officeDocument/2006/relationships/hyperlink" Target="https://resh.edu.ru/subject/lesson/318/" TargetMode="External"/><Relationship Id="rId791" Type="http://schemas.openxmlformats.org/officeDocument/2006/relationships/hyperlink" Target="https://yandex.ru/video/preview/4800571887392613472" TargetMode="External"/><Relationship Id="rId889" Type="http://schemas.openxmlformats.org/officeDocument/2006/relationships/hyperlink" Target="https://yandex.ru/video/preview/1281147707027403395" TargetMode="External"/><Relationship Id="rId1074" Type="http://schemas.openxmlformats.org/officeDocument/2006/relationships/hyperlink" Target="http://school-collektion.edu/ru" TargetMode="External"/><Relationship Id="rId444" Type="http://schemas.openxmlformats.org/officeDocument/2006/relationships/hyperlink" Target="https://m.edsoo.ru/7f4116e4" TargetMode="External"/><Relationship Id="rId651" Type="http://schemas.openxmlformats.org/officeDocument/2006/relationships/hyperlink" Target="https://m.edsoo.ru/7f411bf8" TargetMode="External"/><Relationship Id="rId749" Type="http://schemas.openxmlformats.org/officeDocument/2006/relationships/hyperlink" Target="https://resh.edu.ru/subject/9/" TargetMode="External"/><Relationship Id="rId1281" Type="http://schemas.openxmlformats.org/officeDocument/2006/relationships/hyperlink" Target="http://www.metodkabinet.eu/" TargetMode="External"/><Relationship Id="rId1379" Type="http://schemas.openxmlformats.org/officeDocument/2006/relationships/hyperlink" Target="http://www.nachalka.com/biblioteka" TargetMode="External"/><Relationship Id="rId1502" Type="http://schemas.openxmlformats.org/officeDocument/2006/relationships/hyperlink" Target="https://uchi.ru/teachers/lk/main" TargetMode="External"/><Relationship Id="rId290" Type="http://schemas.openxmlformats.org/officeDocument/2006/relationships/hyperlink" Target="https://resh.edu.ru/subject/lesson/3507/start/150198/" TargetMode="External"/><Relationship Id="rId304" Type="http://schemas.openxmlformats.org/officeDocument/2006/relationships/hyperlink" Target="https://m.edsoo.ru/7f411518" TargetMode="External"/><Relationship Id="rId388" Type="http://schemas.openxmlformats.org/officeDocument/2006/relationships/hyperlink" Target="https://www.yaklass.ru/p/matematika" TargetMode="External"/><Relationship Id="rId511" Type="http://schemas.openxmlformats.org/officeDocument/2006/relationships/hyperlink" Target="https://resh.edu.ru/subject/lesson/4998/main/284059/" TargetMode="External"/><Relationship Id="rId609" Type="http://schemas.openxmlformats.org/officeDocument/2006/relationships/hyperlink" Target="https://m.edsoo.ru/7f411bf8" TargetMode="External"/><Relationship Id="rId956" Type="http://schemas.openxmlformats.org/officeDocument/2006/relationships/hyperlink" Target="https://yandex.ru/video/preview/13681950415057514103" TargetMode="External"/><Relationship Id="rId1141" Type="http://schemas.openxmlformats.org/officeDocument/2006/relationships/hyperlink" Target="http://www.metodkabinet.eu/" TargetMode="External"/><Relationship Id="rId1239" Type="http://schemas.openxmlformats.org/officeDocument/2006/relationships/hyperlink" Target="https://uchi.ru/teachers/lk/main" TargetMode="External"/><Relationship Id="rId85" Type="http://schemas.openxmlformats.org/officeDocument/2006/relationships/hyperlink" Target="https://m.edsoo.ru/7f412cec" TargetMode="External"/><Relationship Id="rId150" Type="http://schemas.openxmlformats.org/officeDocument/2006/relationships/hyperlink" Target="https://resh.edu.ru/subject/lesson/5012/start/135015/" TargetMode="External"/><Relationship Id="rId595" Type="http://schemas.openxmlformats.org/officeDocument/2006/relationships/hyperlink" Target="https://infourok.ru/prezentaciya-po-iskusstvu-na-temu-veduschie-hudozhestvennie-muzei-mira-klass-3434720.html" TargetMode="External"/><Relationship Id="rId816" Type="http://schemas.openxmlformats.org/officeDocument/2006/relationships/hyperlink" Target="https://yandex.ru/video/preview/13748956218665776817" TargetMode="External"/><Relationship Id="rId1001" Type="http://schemas.openxmlformats.org/officeDocument/2006/relationships/hyperlink" Target="https://resh.edu.ru/subject/8/4/" TargetMode="External"/><Relationship Id="rId1446" Type="http://schemas.openxmlformats.org/officeDocument/2006/relationships/hyperlink" Target="https://uchi.ru/teachers/lk/main" TargetMode="External"/><Relationship Id="rId248" Type="http://schemas.openxmlformats.org/officeDocument/2006/relationships/hyperlink" Target="https://resh.edu.ru/subject/lesson/4421/start/150229/" TargetMode="External"/><Relationship Id="rId455" Type="http://schemas.openxmlformats.org/officeDocument/2006/relationships/hyperlink" Target="https://m.edsoo.ru/7f4116e4" TargetMode="External"/><Relationship Id="rId662" Type="http://schemas.openxmlformats.org/officeDocument/2006/relationships/hyperlink" Target="https://m.edsoo.ru/7f411bf8" TargetMode="External"/><Relationship Id="rId1085" Type="http://schemas.openxmlformats.org/officeDocument/2006/relationships/hyperlink" Target="http://www.metodkabinet.eu/" TargetMode="External"/><Relationship Id="rId1292" Type="http://schemas.openxmlformats.org/officeDocument/2006/relationships/hyperlink" Target="http://www.nachalka.com/biblioteka" TargetMode="External"/><Relationship Id="rId1306" Type="http://schemas.openxmlformats.org/officeDocument/2006/relationships/hyperlink" Target="https://uchi.ru/teachers/lk/main" TargetMode="External"/><Relationship Id="rId1513" Type="http://schemas.openxmlformats.org/officeDocument/2006/relationships/hyperlink" Target="http://school-collektion.edu/ru" TargetMode="External"/><Relationship Id="rId12" Type="http://schemas.openxmlformats.org/officeDocument/2006/relationships/hyperlink" Target="https://resh.edu.ru/subject/13/1" TargetMode="External"/><Relationship Id="rId108" Type="http://schemas.openxmlformats.org/officeDocument/2006/relationships/hyperlink" Target="https://resh.edu.ru/subject/lesson/3599/start/270854/" TargetMode="External"/><Relationship Id="rId315" Type="http://schemas.openxmlformats.org/officeDocument/2006/relationships/hyperlink" Target="https://m.edsoo.ru/7f411518" TargetMode="External"/><Relationship Id="rId522" Type="http://schemas.openxmlformats.org/officeDocument/2006/relationships/hyperlink" Target="https://resh.edu.ru/subject/lesson/5003/start/207673/" TargetMode="External"/><Relationship Id="rId967" Type="http://schemas.openxmlformats.org/officeDocument/2006/relationships/hyperlink" Target="https://resh.edu.ru/subject/8/1/" TargetMode="External"/><Relationship Id="rId1152" Type="http://schemas.openxmlformats.org/officeDocument/2006/relationships/hyperlink" Target="http://www.nachalka.com/biblioteka" TargetMode="External"/><Relationship Id="rId96" Type="http://schemas.openxmlformats.org/officeDocument/2006/relationships/hyperlink" Target="https://m.edsoo.ru/7f412cec" TargetMode="External"/><Relationship Id="rId161" Type="http://schemas.openxmlformats.org/officeDocument/2006/relationships/hyperlink" Target="http://www.popplet.com" TargetMode="External"/><Relationship Id="rId399" Type="http://schemas.openxmlformats.org/officeDocument/2006/relationships/hyperlink" Target="https://uchi.ru/teachers/groups/16233109/subjects/1/course_programs/2" TargetMode="External"/><Relationship Id="rId827" Type="http://schemas.openxmlformats.org/officeDocument/2006/relationships/hyperlink" Target="https://resh.edu.ru/subject/9/" TargetMode="External"/><Relationship Id="rId1012" Type="http://schemas.openxmlformats.org/officeDocument/2006/relationships/hyperlink" Target="http://school-collection.edu" TargetMode="External"/><Relationship Id="rId1457" Type="http://schemas.openxmlformats.org/officeDocument/2006/relationships/hyperlink" Target="http://school-collektion.edu/ru" TargetMode="External"/><Relationship Id="rId259" Type="http://schemas.openxmlformats.org/officeDocument/2006/relationships/hyperlink" Target="https://resh.edu.ru/subject/lesson/3528/start/118737/" TargetMode="External"/><Relationship Id="rId466" Type="http://schemas.openxmlformats.org/officeDocument/2006/relationships/hyperlink" Target="https://resh.edu.ru/subject/lesson/5000/start/189908/" TargetMode="External"/><Relationship Id="rId673" Type="http://schemas.openxmlformats.org/officeDocument/2006/relationships/hyperlink" Target="https://m.edsoo.ru/7f411bf8" TargetMode="External"/><Relationship Id="rId880" Type="http://schemas.openxmlformats.org/officeDocument/2006/relationships/hyperlink" Target="https://yandex.ru/video/preview/16235028623029519330" TargetMode="External"/><Relationship Id="rId1096" Type="http://schemas.openxmlformats.org/officeDocument/2006/relationships/hyperlink" Target="http://www.nachalka.com/biblioteka" TargetMode="External"/><Relationship Id="rId1317" Type="http://schemas.openxmlformats.org/officeDocument/2006/relationships/hyperlink" Target="http://school-collektion.edu/ru" TargetMode="External"/><Relationship Id="rId1524" Type="http://schemas.openxmlformats.org/officeDocument/2006/relationships/hyperlink" Target="http://www.metodkabinet.eu/" TargetMode="External"/><Relationship Id="rId23" Type="http://schemas.openxmlformats.org/officeDocument/2006/relationships/hyperlink" Target="https://resh.edu.ru/subject/13/2/" TargetMode="External"/><Relationship Id="rId119" Type="http://schemas.openxmlformats.org/officeDocument/2006/relationships/hyperlink" Target="https://resh.edu.ru/subject/lesson/5960/start/208659/" TargetMode="External"/><Relationship Id="rId326" Type="http://schemas.openxmlformats.org/officeDocument/2006/relationships/hyperlink" Target="https://m.edsoo.ru/7f411518" TargetMode="External"/><Relationship Id="rId533" Type="http://schemas.openxmlformats.org/officeDocument/2006/relationships/hyperlink" Target="https://resh.edu.ru/subject/lesson/3880/start/273341/" TargetMode="External"/><Relationship Id="rId978" Type="http://schemas.openxmlformats.org/officeDocument/2006/relationships/hyperlink" Target="https://resh.edu.ru/subject/8/2/" TargetMode="External"/><Relationship Id="rId1163" Type="http://schemas.openxmlformats.org/officeDocument/2006/relationships/hyperlink" Target="https://uchi.ru/teachers/lk/main" TargetMode="External"/><Relationship Id="rId1370" Type="http://schemas.openxmlformats.org/officeDocument/2006/relationships/hyperlink" Target="https://uchi.ru/teachers/lk/main" TargetMode="External"/><Relationship Id="rId740" Type="http://schemas.openxmlformats.org/officeDocument/2006/relationships/hyperlink" Target="https://resh.edu.ru/subject/9/" TargetMode="External"/><Relationship Id="rId838" Type="http://schemas.openxmlformats.org/officeDocument/2006/relationships/hyperlink" Target="https://yandex.ru/video/preview/10564538606312272835" TargetMode="External"/><Relationship Id="rId1023" Type="http://schemas.openxmlformats.org/officeDocument/2006/relationships/hyperlink" Target="https://uchi.ru/teachers/lk/main" TargetMode="External"/><Relationship Id="rId1468" Type="http://schemas.openxmlformats.org/officeDocument/2006/relationships/hyperlink" Target="http://www.metodkabinet.eu/" TargetMode="External"/><Relationship Id="rId172" Type="http://schemas.openxmlformats.org/officeDocument/2006/relationships/hyperlink" Target="https://resh.edu.ru/subject/lesson/4416/start/209062/" TargetMode="External"/><Relationship Id="rId477" Type="http://schemas.openxmlformats.org/officeDocument/2006/relationships/hyperlink" Target="https://resh.edu.ru/subject/lesson/4053/start/169492/" TargetMode="External"/><Relationship Id="rId600" Type="http://schemas.openxmlformats.org/officeDocument/2006/relationships/hyperlink" Target="https://infourok.ru/prezentaciya-po-iskusstvu-na-temu-veduschie-hudozhestvennie-muzei-mira-klass-3434720.html" TargetMode="External"/><Relationship Id="rId684" Type="http://schemas.openxmlformats.org/officeDocument/2006/relationships/hyperlink" Target="https://m.edsoo.ru/7f411bf8" TargetMode="External"/><Relationship Id="rId1230" Type="http://schemas.openxmlformats.org/officeDocument/2006/relationships/hyperlink" Target="http://school-collektion.edu/ru" TargetMode="External"/><Relationship Id="rId1328" Type="http://schemas.openxmlformats.org/officeDocument/2006/relationships/hyperlink" Target="http://www.metodkabinet.eu/" TargetMode="External"/><Relationship Id="rId1535" Type="http://schemas.openxmlformats.org/officeDocument/2006/relationships/hyperlink" Target="http://www.nachalka.com/biblioteka" TargetMode="External"/><Relationship Id="rId337" Type="http://schemas.openxmlformats.org/officeDocument/2006/relationships/hyperlink" Target="https://m.edsoo.ru/7f411518" TargetMode="External"/><Relationship Id="rId891" Type="http://schemas.openxmlformats.org/officeDocument/2006/relationships/hyperlink" Target="https://yandex.ru/video/preview/5488611296707786189" TargetMode="External"/><Relationship Id="rId905" Type="http://schemas.openxmlformats.org/officeDocument/2006/relationships/hyperlink" Target="https://yandex.ru/video/preview/5463221985841787418" TargetMode="External"/><Relationship Id="rId989" Type="http://schemas.openxmlformats.org/officeDocument/2006/relationships/hyperlink" Target="https://resh.edu.ru/subject/8/3/" TargetMode="External"/><Relationship Id="rId34" Type="http://schemas.openxmlformats.org/officeDocument/2006/relationships/hyperlink" Target="https://m.edsoo.ru/7f410de8" TargetMode="External"/><Relationship Id="rId544" Type="http://schemas.openxmlformats.org/officeDocument/2006/relationships/hyperlink" Target="https://infourok.ru/prezentaciya-muzei-izobrazitelnogo-iskusstva-v-rossii-moskva-klass-3308220.html" TargetMode="External"/><Relationship Id="rId751" Type="http://schemas.openxmlformats.org/officeDocument/2006/relationships/hyperlink" Target="https://resh.edu.ru/subject/9/" TargetMode="External"/><Relationship Id="rId849" Type="http://schemas.openxmlformats.org/officeDocument/2006/relationships/hyperlink" Target="https://www.youtube.com/watch?v=vMfhb-LBUzQ" TargetMode="External"/><Relationship Id="rId1174" Type="http://schemas.openxmlformats.org/officeDocument/2006/relationships/hyperlink" Target="http://school-collektion.edu/ru" TargetMode="External"/><Relationship Id="rId1381" Type="http://schemas.openxmlformats.org/officeDocument/2006/relationships/hyperlink" Target="http://school-collektion.edu/ru" TargetMode="External"/><Relationship Id="rId1479" Type="http://schemas.openxmlformats.org/officeDocument/2006/relationships/hyperlink" Target="http://www.nachalka.com/biblioteka" TargetMode="External"/><Relationship Id="rId183" Type="http://schemas.openxmlformats.org/officeDocument/2006/relationships/hyperlink" Target="https://resh.edu.ru/subject/lesson/3476/start/149904/" TargetMode="External"/><Relationship Id="rId390" Type="http://schemas.openxmlformats.org/officeDocument/2006/relationships/hyperlink" Target="https://uchi.ru/teachers/groups/16233109/subjects/1/course_programs/2" TargetMode="External"/><Relationship Id="rId404" Type="http://schemas.openxmlformats.org/officeDocument/2006/relationships/hyperlink" Target="https://resh.edu.ru/subject/12/" TargetMode="External"/><Relationship Id="rId611" Type="http://schemas.openxmlformats.org/officeDocument/2006/relationships/hyperlink" Target="https://m.edsoo.ru/7f411bf8" TargetMode="External"/><Relationship Id="rId1034" Type="http://schemas.openxmlformats.org/officeDocument/2006/relationships/hyperlink" Target="http://school-collektion.edu/ru" TargetMode="External"/><Relationship Id="rId1241" Type="http://schemas.openxmlformats.org/officeDocument/2006/relationships/hyperlink" Target="http://www.metodkabinet.eu/" TargetMode="External"/><Relationship Id="rId1339" Type="http://schemas.openxmlformats.org/officeDocument/2006/relationships/hyperlink" Target="http://www.nachalka.com/biblioteka" TargetMode="External"/><Relationship Id="rId250" Type="http://schemas.openxmlformats.org/officeDocument/2006/relationships/hyperlink" Target="https://resh.edu.ru/subject/lesson/4421/start/150229/" TargetMode="External"/><Relationship Id="rId488" Type="http://schemas.openxmlformats.org/officeDocument/2006/relationships/hyperlink" Target="https://resh.edu.ru/subject/lesson/3758/start/223200/" TargetMode="External"/><Relationship Id="rId695" Type="http://schemas.openxmlformats.org/officeDocument/2006/relationships/hyperlink" Target="https://m.edsoo.ru/7f412ea4" TargetMode="External"/><Relationship Id="rId709" Type="http://schemas.openxmlformats.org/officeDocument/2006/relationships/hyperlink" Target="https://m.edsoo.ru/7f412ea4" TargetMode="External"/><Relationship Id="rId916" Type="http://schemas.openxmlformats.org/officeDocument/2006/relationships/hyperlink" Target="https://www.youtube.com/watch?v=60KiQrRKv70" TargetMode="External"/><Relationship Id="rId1101" Type="http://schemas.openxmlformats.org/officeDocument/2006/relationships/hyperlink" Target="http://www.metodkabinet.eu/" TargetMode="External"/><Relationship Id="rId45" Type="http://schemas.openxmlformats.org/officeDocument/2006/relationships/hyperlink" Target="https://m.edsoo.ru/7f411da6" TargetMode="External"/><Relationship Id="rId110" Type="http://schemas.openxmlformats.org/officeDocument/2006/relationships/hyperlink" Target="https://resh.edu.ru/subject/lesson/3599/start/270854/" TargetMode="External"/><Relationship Id="rId348" Type="http://schemas.openxmlformats.org/officeDocument/2006/relationships/hyperlink" Target="https://m.edsoo.ru/7f412652" TargetMode="External"/><Relationship Id="rId555" Type="http://schemas.openxmlformats.org/officeDocument/2006/relationships/hyperlink" Target="https://videouroki.net/razrabotki/linieinaia-i-vozdushnaia-pierspiektiva-v-pieizazhie.html" TargetMode="External"/><Relationship Id="rId762" Type="http://schemas.openxmlformats.org/officeDocument/2006/relationships/hyperlink" Target="https://resh.edu.ru/subject/9/" TargetMode="External"/><Relationship Id="rId1185" Type="http://schemas.openxmlformats.org/officeDocument/2006/relationships/hyperlink" Target="http://www.metodkabinet.eu/" TargetMode="External"/><Relationship Id="rId1392" Type="http://schemas.openxmlformats.org/officeDocument/2006/relationships/hyperlink" Target="http://www.metodkabinet.eu/" TargetMode="External"/><Relationship Id="rId1406" Type="http://schemas.openxmlformats.org/officeDocument/2006/relationships/hyperlink" Target="https://uchi.ru/teachers/lk/main" TargetMode="External"/><Relationship Id="rId194" Type="http://schemas.openxmlformats.org/officeDocument/2006/relationships/hyperlink" Target="https://resh.edu.ru/subject/lesson/3486/start/209124/" TargetMode="External"/><Relationship Id="rId208" Type="http://schemas.openxmlformats.org/officeDocument/2006/relationships/hyperlink" Target="https://resh.edu.ru/subject/lesson/3497/start/209155/" TargetMode="External"/><Relationship Id="rId415" Type="http://schemas.openxmlformats.org/officeDocument/2006/relationships/hyperlink" Target="https://m.edsoo.ru/7f4110fe" TargetMode="External"/><Relationship Id="rId622" Type="http://schemas.openxmlformats.org/officeDocument/2006/relationships/hyperlink" Target="https://m.edsoo.ru/7f411bf8" TargetMode="External"/><Relationship Id="rId1045" Type="http://schemas.openxmlformats.org/officeDocument/2006/relationships/hyperlink" Target="http://www.metodkabinet.eu/" TargetMode="External"/><Relationship Id="rId1252" Type="http://schemas.openxmlformats.org/officeDocument/2006/relationships/hyperlink" Target="http://www.nachalka.com/biblioteka" TargetMode="External"/><Relationship Id="rId261" Type="http://schemas.openxmlformats.org/officeDocument/2006/relationships/hyperlink" Target="https://resh.edu.ru/subject/lesson/3528/start/118737/" TargetMode="External"/><Relationship Id="rId499" Type="http://schemas.openxmlformats.org/officeDocument/2006/relationships/hyperlink" Target="https://videouroki.net/video/26-ornamient-simvolika-v-ornamientie.html" TargetMode="External"/><Relationship Id="rId927" Type="http://schemas.openxmlformats.org/officeDocument/2006/relationships/hyperlink" Target="https://yandex.ru/video/preview/1965780013026297939" TargetMode="External"/><Relationship Id="rId1112" Type="http://schemas.openxmlformats.org/officeDocument/2006/relationships/hyperlink" Target="http://www.nachalka.com/biblioteka" TargetMode="External"/><Relationship Id="rId56" Type="http://schemas.openxmlformats.org/officeDocument/2006/relationships/hyperlink" Target="https://resh.edu.ru/subject/32/1/" TargetMode="External"/><Relationship Id="rId359" Type="http://schemas.openxmlformats.org/officeDocument/2006/relationships/hyperlink" Target="https://m.edsoo.ru/7f412652" TargetMode="External"/><Relationship Id="rId566" Type="http://schemas.openxmlformats.org/officeDocument/2006/relationships/hyperlink" Target="https://resh.edu.ru/subject/lesson/4988/start/273496/" TargetMode="External"/><Relationship Id="rId773" Type="http://schemas.openxmlformats.org/officeDocument/2006/relationships/hyperlink" Target="https://yandex.ru/video/preview/17674017120389358831" TargetMode="External"/><Relationship Id="rId1196" Type="http://schemas.openxmlformats.org/officeDocument/2006/relationships/hyperlink" Target="http://www.nachalka.com/biblioteka" TargetMode="External"/><Relationship Id="rId1417" Type="http://schemas.openxmlformats.org/officeDocument/2006/relationships/hyperlink" Target="http://school-collektion.edu/ru" TargetMode="External"/><Relationship Id="rId121" Type="http://schemas.openxmlformats.org/officeDocument/2006/relationships/hyperlink" Target="https://resh.edu.ru/subject/lesson/4271/start/208598/" TargetMode="External"/><Relationship Id="rId219" Type="http://schemas.openxmlformats.org/officeDocument/2006/relationships/hyperlink" Target="https://resh.edu.ru/subject/lesson/4415/start/209000/" TargetMode="External"/><Relationship Id="rId426" Type="http://schemas.openxmlformats.org/officeDocument/2006/relationships/hyperlink" Target="https://m.edsoo.ru/7f411f36" TargetMode="External"/><Relationship Id="rId633" Type="http://schemas.openxmlformats.org/officeDocument/2006/relationships/hyperlink" Target="https://m.edsoo.ru/7f411bf8" TargetMode="External"/><Relationship Id="rId980" Type="http://schemas.openxmlformats.org/officeDocument/2006/relationships/hyperlink" Target="https://resh.edu.ru/subject/8/2/" TargetMode="External"/><Relationship Id="rId1056" Type="http://schemas.openxmlformats.org/officeDocument/2006/relationships/hyperlink" Target="http://www.nachalka.com/biblioteka" TargetMode="External"/><Relationship Id="rId1263" Type="http://schemas.openxmlformats.org/officeDocument/2006/relationships/hyperlink" Target="https://uchi.ru/teachers/lk/main" TargetMode="External"/><Relationship Id="rId840" Type="http://schemas.openxmlformats.org/officeDocument/2006/relationships/hyperlink" Target="https://yandex.ru/video/preview/16713548367831133236" TargetMode="External"/><Relationship Id="rId938" Type="http://schemas.openxmlformats.org/officeDocument/2006/relationships/hyperlink" Target="https://www.youtube.com/watch?v=p95XdAPId3U\" TargetMode="External"/><Relationship Id="rId1470" Type="http://schemas.openxmlformats.org/officeDocument/2006/relationships/hyperlink" Target="https://uchi.ru/teachers/lk/main" TargetMode="External"/><Relationship Id="rId67" Type="http://schemas.openxmlformats.org/officeDocument/2006/relationships/hyperlink" Target="https://m.edsoo.ru/7f411a40" TargetMode="External"/><Relationship Id="rId272" Type="http://schemas.openxmlformats.org/officeDocument/2006/relationships/hyperlink" Target="https://resh.edu.ru/subject/lesson/4584/start/115657/" TargetMode="External"/><Relationship Id="rId577" Type="http://schemas.openxmlformats.org/officeDocument/2006/relationships/hyperlink" Target="https://resh.edu.ru/subject/lesson/4987/start/208168/" TargetMode="External"/><Relationship Id="rId700" Type="http://schemas.openxmlformats.org/officeDocument/2006/relationships/hyperlink" Target="https://m.edsoo.ru/7f412ea4" TargetMode="External"/><Relationship Id="rId1123" Type="http://schemas.openxmlformats.org/officeDocument/2006/relationships/hyperlink" Target="https://uchi.ru/teachers/lk/main" TargetMode="External"/><Relationship Id="rId1330" Type="http://schemas.openxmlformats.org/officeDocument/2006/relationships/hyperlink" Target="https://uchi.ru/teachers/lk/main" TargetMode="External"/><Relationship Id="rId1428" Type="http://schemas.openxmlformats.org/officeDocument/2006/relationships/hyperlink" Target="http://www.metodkabinet.eu/" TargetMode="External"/><Relationship Id="rId132" Type="http://schemas.openxmlformats.org/officeDocument/2006/relationships/hyperlink" Target="https://resh.edu.ru/subject/lesson/3599/start/270854/" TargetMode="External"/><Relationship Id="rId784" Type="http://schemas.openxmlformats.org/officeDocument/2006/relationships/hyperlink" Target="https://yandex.ru/video/preview/2390350709144026872" TargetMode="External"/><Relationship Id="rId991" Type="http://schemas.openxmlformats.org/officeDocument/2006/relationships/hyperlink" Target="https://resh.edu.ru/subject/8/3/" TargetMode="External"/><Relationship Id="rId1067" Type="http://schemas.openxmlformats.org/officeDocument/2006/relationships/hyperlink" Target="https://uchi.ru/teachers/lk/main" TargetMode="External"/><Relationship Id="rId437" Type="http://schemas.openxmlformats.org/officeDocument/2006/relationships/hyperlink" Target="https://m.edsoo.ru/7f4116e4" TargetMode="External"/><Relationship Id="rId644" Type="http://schemas.openxmlformats.org/officeDocument/2006/relationships/hyperlink" Target="https://m.edsoo.ru/7f411bf8" TargetMode="External"/><Relationship Id="rId851" Type="http://schemas.openxmlformats.org/officeDocument/2006/relationships/hyperlink" Target="https://yandex.ru/video/preview/2106753552570960803" TargetMode="External"/><Relationship Id="rId1274" Type="http://schemas.openxmlformats.org/officeDocument/2006/relationships/hyperlink" Target="http://school-collektion.edu/ru" TargetMode="External"/><Relationship Id="rId1481" Type="http://schemas.openxmlformats.org/officeDocument/2006/relationships/hyperlink" Target="http://school-collektion.edu/ru" TargetMode="External"/><Relationship Id="rId283" Type="http://schemas.openxmlformats.org/officeDocument/2006/relationships/hyperlink" Target="https://resh.edu.ru/subject/lesson/4308/start/208969/" TargetMode="External"/><Relationship Id="rId490" Type="http://schemas.openxmlformats.org/officeDocument/2006/relationships/hyperlink" Target="https://resh.edu.ru/subject/lesson/3736/start/189968/" TargetMode="External"/><Relationship Id="rId504" Type="http://schemas.openxmlformats.org/officeDocument/2006/relationships/hyperlink" Target="https://resh.edu.ru/subject/lesson/3770/start/223245/" TargetMode="External"/><Relationship Id="rId711" Type="http://schemas.openxmlformats.org/officeDocument/2006/relationships/hyperlink" Target="https://m.edsoo.ru/7f412ea4" TargetMode="External"/><Relationship Id="rId949" Type="http://schemas.openxmlformats.org/officeDocument/2006/relationships/hyperlink" Target="https://yandex.ru/video/preview/2948317638558683601" TargetMode="External"/><Relationship Id="rId1134" Type="http://schemas.openxmlformats.org/officeDocument/2006/relationships/hyperlink" Target="http://school-collektion.edu/ru" TargetMode="External"/><Relationship Id="rId1341" Type="http://schemas.openxmlformats.org/officeDocument/2006/relationships/hyperlink" Target="http://school-collektion.edu/ru" TargetMode="External"/><Relationship Id="rId78" Type="http://schemas.openxmlformats.org/officeDocument/2006/relationships/hyperlink" Target="https://m.edsoo.ru/7f411a40" TargetMode="External"/><Relationship Id="rId143" Type="http://schemas.openxmlformats.org/officeDocument/2006/relationships/hyperlink" Target="https://resh.edu.ru/subject/lesson/5012/start/135015/" TargetMode="External"/><Relationship Id="rId350" Type="http://schemas.openxmlformats.org/officeDocument/2006/relationships/hyperlink" Target="https://m.edsoo.ru/7f412652" TargetMode="External"/><Relationship Id="rId588" Type="http://schemas.openxmlformats.org/officeDocument/2006/relationships/hyperlink" Target="https://infourok.ru/prezentaciya-po-iskusstvu-na-temu-veduschie-hudozhestvennie-muzei-mira-klass-3434720.html" TargetMode="External"/><Relationship Id="rId795" Type="http://schemas.openxmlformats.org/officeDocument/2006/relationships/hyperlink" Target="https://yandex.ru/video/preview/12811555931965290339" TargetMode="External"/><Relationship Id="rId809" Type="http://schemas.openxmlformats.org/officeDocument/2006/relationships/hyperlink" Target="https://yandex.ru/video/preview/9018400235380934258" TargetMode="External"/><Relationship Id="rId1201" Type="http://schemas.openxmlformats.org/officeDocument/2006/relationships/hyperlink" Target="http://www.metodkabinet.eu/" TargetMode="External"/><Relationship Id="rId1439" Type="http://schemas.openxmlformats.org/officeDocument/2006/relationships/hyperlink" Target="http://www.nachalka.com/biblioteka" TargetMode="External"/><Relationship Id="rId9" Type="http://schemas.openxmlformats.org/officeDocument/2006/relationships/hyperlink" Target="https://workprogram.edsoo.ru/templates/415%23_ftn1" TargetMode="External"/><Relationship Id="rId210" Type="http://schemas.openxmlformats.org/officeDocument/2006/relationships/hyperlink" Target="https://resh.edu.ru/subject/lesson/3497/start/209155/" TargetMode="External"/><Relationship Id="rId448" Type="http://schemas.openxmlformats.org/officeDocument/2006/relationships/hyperlink" Target="https://m.edsoo.ru/7f4116e4" TargetMode="External"/><Relationship Id="rId655" Type="http://schemas.openxmlformats.org/officeDocument/2006/relationships/hyperlink" Target="https://m.edsoo.ru/7f411bf8" TargetMode="External"/><Relationship Id="rId862" Type="http://schemas.openxmlformats.org/officeDocument/2006/relationships/hyperlink" Target="https://www.youtube.com/watch?v=TlIJxIEhHco" TargetMode="External"/><Relationship Id="rId1078" Type="http://schemas.openxmlformats.org/officeDocument/2006/relationships/hyperlink" Target="http://school-collektion.edu/ru" TargetMode="External"/><Relationship Id="rId1285" Type="http://schemas.openxmlformats.org/officeDocument/2006/relationships/hyperlink" Target="http://www.metodkabinet.eu/" TargetMode="External"/><Relationship Id="rId1492" Type="http://schemas.openxmlformats.org/officeDocument/2006/relationships/hyperlink" Target="http://www.metodkabinet.eu/" TargetMode="External"/><Relationship Id="rId1506" Type="http://schemas.openxmlformats.org/officeDocument/2006/relationships/hyperlink" Target="https://uchi.ru/teachers/lk/main" TargetMode="External"/><Relationship Id="rId294" Type="http://schemas.openxmlformats.org/officeDocument/2006/relationships/hyperlink" Target="https://resh.edu.ru/subject/lesson/3507/start/150198/" TargetMode="External"/><Relationship Id="rId308" Type="http://schemas.openxmlformats.org/officeDocument/2006/relationships/hyperlink" Target="https://m.edsoo.ru/7f411518" TargetMode="External"/><Relationship Id="rId515" Type="http://schemas.openxmlformats.org/officeDocument/2006/relationships/hyperlink" Target="https://resh.edu.ru/subject/lesson/4368/main/176334/" TargetMode="External"/><Relationship Id="rId722" Type="http://schemas.openxmlformats.org/officeDocument/2006/relationships/hyperlink" Target="https://yandex.ru/video/preview/39987149460722330" TargetMode="External"/><Relationship Id="rId1145" Type="http://schemas.openxmlformats.org/officeDocument/2006/relationships/hyperlink" Target="http://www.metodkabinet.eu/" TargetMode="External"/><Relationship Id="rId1352" Type="http://schemas.openxmlformats.org/officeDocument/2006/relationships/hyperlink" Target="http://www.metodkabinet.eu/" TargetMode="External"/><Relationship Id="rId89" Type="http://schemas.openxmlformats.org/officeDocument/2006/relationships/hyperlink" Target="https://m.edsoo.ru/7f412cec" TargetMode="External"/><Relationship Id="rId154" Type="http://schemas.openxmlformats.org/officeDocument/2006/relationships/hyperlink" Target="https://resh.edu.ru/subject/lesson/5012/start/135015/" TargetMode="External"/><Relationship Id="rId361" Type="http://schemas.openxmlformats.org/officeDocument/2006/relationships/hyperlink" Target="https://m.edsoo.ru/7f412652" TargetMode="External"/><Relationship Id="rId599" Type="http://schemas.openxmlformats.org/officeDocument/2006/relationships/hyperlink" Target="https://infourok.ru/prezentaciya-po-iskusstvu-na-temu-veduschie-hudozhestvennie-muzei-mira-klass-3434720.html" TargetMode="External"/><Relationship Id="rId1005" Type="http://schemas.openxmlformats.org/officeDocument/2006/relationships/hyperlink" Target="https://resh.edu.ru/subject/8/4/" TargetMode="External"/><Relationship Id="rId1212" Type="http://schemas.openxmlformats.org/officeDocument/2006/relationships/hyperlink" Target="http://www.nachalka.com/biblioteka" TargetMode="External"/><Relationship Id="rId459" Type="http://schemas.openxmlformats.org/officeDocument/2006/relationships/hyperlink" Target="https://m.edsoo.ru/7f412850" TargetMode="External"/><Relationship Id="rId666" Type="http://schemas.openxmlformats.org/officeDocument/2006/relationships/hyperlink" Target="https://m.edsoo.ru/7f411bf8" TargetMode="External"/><Relationship Id="rId873" Type="http://schemas.openxmlformats.org/officeDocument/2006/relationships/hyperlink" Target="https://www.youtube.com/watch?v=7tlc-ngM0rE" TargetMode="External"/><Relationship Id="rId1089" Type="http://schemas.openxmlformats.org/officeDocument/2006/relationships/hyperlink" Target="http://www.metodkabinet.eu/" TargetMode="External"/><Relationship Id="rId1296" Type="http://schemas.openxmlformats.org/officeDocument/2006/relationships/hyperlink" Target="http://www.metodkabinet.eu/" TargetMode="External"/><Relationship Id="rId1517" Type="http://schemas.openxmlformats.org/officeDocument/2006/relationships/hyperlink" Target="http://school-collektion.edu/ru" TargetMode="External"/><Relationship Id="rId16" Type="http://schemas.openxmlformats.org/officeDocument/2006/relationships/hyperlink" Target="https://resh.edu.ru/subject/13/1/" TargetMode="External"/><Relationship Id="rId221" Type="http://schemas.openxmlformats.org/officeDocument/2006/relationships/hyperlink" Target="https://resh.edu.ru/subject/lesson/3517/start/150080/" TargetMode="External"/><Relationship Id="rId319" Type="http://schemas.openxmlformats.org/officeDocument/2006/relationships/hyperlink" Target="https://m.edsoo.ru/7f411518" TargetMode="External"/><Relationship Id="rId526" Type="http://schemas.openxmlformats.org/officeDocument/2006/relationships/hyperlink" Target="https://resh.edu.ru/subject/lesson/5006/start/207830/" TargetMode="External"/><Relationship Id="rId1156" Type="http://schemas.openxmlformats.org/officeDocument/2006/relationships/hyperlink" Target="http://www.nachalka.com/biblioteka" TargetMode="External"/><Relationship Id="rId1363" Type="http://schemas.openxmlformats.org/officeDocument/2006/relationships/hyperlink" Target="http://www.nachalka.com/biblioteka" TargetMode="External"/><Relationship Id="rId733" Type="http://schemas.openxmlformats.org/officeDocument/2006/relationships/hyperlink" Target="https://yandex.ru/video/preview/12811555931965290339" TargetMode="External"/><Relationship Id="rId940" Type="http://schemas.openxmlformats.org/officeDocument/2006/relationships/hyperlink" Target="https://yandex.ru/video/preview/4536612797023050531" TargetMode="External"/><Relationship Id="rId1016" Type="http://schemas.openxmlformats.org/officeDocument/2006/relationships/hyperlink" Target="https://easyen.ru/load/orkseh/294" TargetMode="External"/><Relationship Id="rId165" Type="http://schemas.openxmlformats.org/officeDocument/2006/relationships/hyperlink" Target="https://resh.edu.ru/subject/lesson/3599/start/270854/" TargetMode="External"/><Relationship Id="rId372" Type="http://schemas.openxmlformats.org/officeDocument/2006/relationships/hyperlink" Target="https://resh.edu.ru/subject/12/1/" TargetMode="External"/><Relationship Id="rId677" Type="http://schemas.openxmlformats.org/officeDocument/2006/relationships/hyperlink" Target="https://m.edsoo.ru/7f411bf8" TargetMode="External"/><Relationship Id="rId800" Type="http://schemas.openxmlformats.org/officeDocument/2006/relationships/hyperlink" Target="https://www.youtube.com/watch?v=60KiQrRKv70" TargetMode="External"/><Relationship Id="rId1223" Type="http://schemas.openxmlformats.org/officeDocument/2006/relationships/hyperlink" Target="https://uchi.ru/teachers/lk/main" TargetMode="External"/><Relationship Id="rId1430" Type="http://schemas.openxmlformats.org/officeDocument/2006/relationships/hyperlink" Target="https://uchi.ru/teachers/lk/main" TargetMode="External"/><Relationship Id="rId1528" Type="http://schemas.openxmlformats.org/officeDocument/2006/relationships/hyperlink" Target="http://www.metodkabinet.eu/" TargetMode="External"/><Relationship Id="rId232" Type="http://schemas.openxmlformats.org/officeDocument/2006/relationships/hyperlink" Target="https://resh.edu.ru/subject/lesson/3528/start/118737/" TargetMode="External"/><Relationship Id="rId884" Type="http://schemas.openxmlformats.org/officeDocument/2006/relationships/hyperlink" Target="https://yandex.ru/video/preview/12692419872108813874" TargetMode="External"/><Relationship Id="rId27" Type="http://schemas.openxmlformats.org/officeDocument/2006/relationships/hyperlink" Target="https://resh.edu.ru/subject/13/2/" TargetMode="External"/><Relationship Id="rId537" Type="http://schemas.openxmlformats.org/officeDocument/2006/relationships/hyperlink" Target="https://resh.edu.ru/subject/lesson/4496/start/273444/" TargetMode="External"/><Relationship Id="rId744" Type="http://schemas.openxmlformats.org/officeDocument/2006/relationships/hyperlink" Target="https://resh.edu.ru/subject/9/" TargetMode="External"/><Relationship Id="rId951" Type="http://schemas.openxmlformats.org/officeDocument/2006/relationships/hyperlink" Target="https://www.youtube.com/watch?v=-Lu5nHlPDp8" TargetMode="External"/><Relationship Id="rId1167" Type="http://schemas.openxmlformats.org/officeDocument/2006/relationships/hyperlink" Target="https://uchi.ru/teachers/lk/main" TargetMode="External"/><Relationship Id="rId1374" Type="http://schemas.openxmlformats.org/officeDocument/2006/relationships/hyperlink" Target="https://uchi.ru/teachers/lk/main" TargetMode="External"/><Relationship Id="rId80" Type="http://schemas.openxmlformats.org/officeDocument/2006/relationships/hyperlink" Target="https://m.edsoo.ru/7f411a40" TargetMode="External"/><Relationship Id="rId176" Type="http://schemas.openxmlformats.org/officeDocument/2006/relationships/hyperlink" Target="https://resh.edu.ru/subject/lesson/6267/start/105254/" TargetMode="External"/><Relationship Id="rId383" Type="http://schemas.openxmlformats.org/officeDocument/2006/relationships/hyperlink" Target="https://www.yaklass.ru/p/matematika" TargetMode="External"/><Relationship Id="rId590" Type="http://schemas.openxmlformats.org/officeDocument/2006/relationships/hyperlink" Target="https://infourok.ru/prezentaciya-po-iskusstvu-na-temu-veduschie-hudozhestvennie-muzei-mira-klass-3434720.html" TargetMode="External"/><Relationship Id="rId604" Type="http://schemas.openxmlformats.org/officeDocument/2006/relationships/hyperlink" Target="https://m.edsoo.ru/7f411bf8" TargetMode="External"/><Relationship Id="rId811" Type="http://schemas.openxmlformats.org/officeDocument/2006/relationships/hyperlink" Target="http://klassikaknigi.info/video-uroki-fizkultura-1-klass/?ysclid=l70tfb5pad578482586" TargetMode="External"/><Relationship Id="rId1027" Type="http://schemas.openxmlformats.org/officeDocument/2006/relationships/hyperlink" Target="https://uchi.ru/teachers/lk/main" TargetMode="External"/><Relationship Id="rId1234" Type="http://schemas.openxmlformats.org/officeDocument/2006/relationships/hyperlink" Target="http://school-collektion.edu/ru" TargetMode="External"/><Relationship Id="rId1441" Type="http://schemas.openxmlformats.org/officeDocument/2006/relationships/hyperlink" Target="http://school-collektion.edu/ru" TargetMode="External"/><Relationship Id="rId243" Type="http://schemas.openxmlformats.org/officeDocument/2006/relationships/hyperlink" Target="https://resh.edu.ru/subject/lesson/101/" TargetMode="External"/><Relationship Id="rId450" Type="http://schemas.openxmlformats.org/officeDocument/2006/relationships/hyperlink" Target="https://m.edsoo.ru/7f4116e4" TargetMode="External"/><Relationship Id="rId688" Type="http://schemas.openxmlformats.org/officeDocument/2006/relationships/hyperlink" Target="https://m.edsoo.ru/7f411bf8" TargetMode="External"/><Relationship Id="rId895" Type="http://schemas.openxmlformats.org/officeDocument/2006/relationships/hyperlink" Target="https://yandex.ru/video/preview/5004248701920927800" TargetMode="External"/><Relationship Id="rId909" Type="http://schemas.openxmlformats.org/officeDocument/2006/relationships/hyperlink" Target="https://yandex.ru/video/preview/4800571887392613472" TargetMode="External"/><Relationship Id="rId1080" Type="http://schemas.openxmlformats.org/officeDocument/2006/relationships/hyperlink" Target="http://www.nachalka.com/biblioteka" TargetMode="External"/><Relationship Id="rId1301" Type="http://schemas.openxmlformats.org/officeDocument/2006/relationships/hyperlink" Target="http://school-collektion.edu/ru" TargetMode="External"/><Relationship Id="rId38" Type="http://schemas.openxmlformats.org/officeDocument/2006/relationships/hyperlink" Target="https://m.edsoo.ru/7f410de8" TargetMode="External"/><Relationship Id="rId103" Type="http://schemas.openxmlformats.org/officeDocument/2006/relationships/hyperlink" Target="https://resh.edu.ru/subject/lesson/3599/start/270854/" TargetMode="External"/><Relationship Id="rId310" Type="http://schemas.openxmlformats.org/officeDocument/2006/relationships/hyperlink" Target="https://m.edsoo.ru/7f411518" TargetMode="External"/><Relationship Id="rId548" Type="http://schemas.openxmlformats.org/officeDocument/2006/relationships/hyperlink" Target="https://infourok.ru/prezentaciya-muzei-izobrazitelnogo-iskusstva-v-rossii-moskva-klass-3308220.html" TargetMode="External"/><Relationship Id="rId755" Type="http://schemas.openxmlformats.org/officeDocument/2006/relationships/hyperlink" Target="https://yandex.ru/video/preview/1965780013026297939" TargetMode="External"/><Relationship Id="rId962" Type="http://schemas.openxmlformats.org/officeDocument/2006/relationships/hyperlink" Target="https://resh.edu.ru/subject/8/1/" TargetMode="External"/><Relationship Id="rId1178" Type="http://schemas.openxmlformats.org/officeDocument/2006/relationships/hyperlink" Target="http://school-collektion.edu/ru" TargetMode="External"/><Relationship Id="rId1385" Type="http://schemas.openxmlformats.org/officeDocument/2006/relationships/hyperlink" Target="http://school-collektion.edu/ru" TargetMode="External"/><Relationship Id="rId91" Type="http://schemas.openxmlformats.org/officeDocument/2006/relationships/hyperlink" Target="https://m.edsoo.ru/7f412cec" TargetMode="External"/><Relationship Id="rId187" Type="http://schemas.openxmlformats.org/officeDocument/2006/relationships/hyperlink" Target="https://resh.edu.ru/subject/lesson/3476/start/149904/" TargetMode="External"/><Relationship Id="rId394" Type="http://schemas.openxmlformats.org/officeDocument/2006/relationships/hyperlink" Target="https://www.yaklass.ru/p/matematika" TargetMode="External"/><Relationship Id="rId408" Type="http://schemas.openxmlformats.org/officeDocument/2006/relationships/hyperlink" Target="https://m.edsoo.ru/7f4110fe" TargetMode="External"/><Relationship Id="rId615" Type="http://schemas.openxmlformats.org/officeDocument/2006/relationships/hyperlink" Target="https://m.edsoo.ru/7f411bf8" TargetMode="External"/><Relationship Id="rId822" Type="http://schemas.openxmlformats.org/officeDocument/2006/relationships/hyperlink" Target="https://yandex.ru/video/preview/5004248701920927800" TargetMode="External"/><Relationship Id="rId1038" Type="http://schemas.openxmlformats.org/officeDocument/2006/relationships/hyperlink" Target="http://school-collektion.edu/ru" TargetMode="External"/><Relationship Id="rId1245" Type="http://schemas.openxmlformats.org/officeDocument/2006/relationships/hyperlink" Target="http://www.metodkabinet.eu/" TargetMode="External"/><Relationship Id="rId1452" Type="http://schemas.openxmlformats.org/officeDocument/2006/relationships/hyperlink" Target="http://www.metodkabinet.eu/" TargetMode="External"/><Relationship Id="rId254" Type="http://schemas.openxmlformats.org/officeDocument/2006/relationships/hyperlink" Target="https://resh.edu.ru/subject/lesson/4421/start/150229/" TargetMode="External"/><Relationship Id="rId699" Type="http://schemas.openxmlformats.org/officeDocument/2006/relationships/hyperlink" Target="https://m.edsoo.ru/7f412ea4" TargetMode="External"/><Relationship Id="rId1091" Type="http://schemas.openxmlformats.org/officeDocument/2006/relationships/hyperlink" Target="https://uchi.ru/teachers/lk/main" TargetMode="External"/><Relationship Id="rId1105" Type="http://schemas.openxmlformats.org/officeDocument/2006/relationships/hyperlink" Target="http://www.metodkabinet.eu/" TargetMode="External"/><Relationship Id="rId1312" Type="http://schemas.openxmlformats.org/officeDocument/2006/relationships/hyperlink" Target="http://www.metodkabinet.eu/"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lesson/3599/start/270854/" TargetMode="External"/><Relationship Id="rId461" Type="http://schemas.openxmlformats.org/officeDocument/2006/relationships/hyperlink" Target="https://m.edsoo.ru/7f412850" TargetMode="External"/><Relationship Id="rId559" Type="http://schemas.openxmlformats.org/officeDocument/2006/relationships/hyperlink" Target="https://videouroki.net/razrabotki/linieinaia-i-vozdushnaia-pierspiektiva-v-pieizazhie.html" TargetMode="External"/><Relationship Id="rId766" Type="http://schemas.openxmlformats.org/officeDocument/2006/relationships/hyperlink" Target="https://yandex.ru/video/preview/5004248701920927800" TargetMode="External"/><Relationship Id="rId1189" Type="http://schemas.openxmlformats.org/officeDocument/2006/relationships/hyperlink" Target="http://www.metodkabinet.eu/" TargetMode="External"/><Relationship Id="rId1396" Type="http://schemas.openxmlformats.org/officeDocument/2006/relationships/hyperlink" Target="http://www.metodkabinet.eu/" TargetMode="External"/><Relationship Id="rId198" Type="http://schemas.openxmlformats.org/officeDocument/2006/relationships/hyperlink" Target="https://resh.edu.ru/subject/lesson/4309/start/208721/" TargetMode="External"/><Relationship Id="rId321" Type="http://schemas.openxmlformats.org/officeDocument/2006/relationships/hyperlink" Target="https://m.edsoo.ru/7f411518" TargetMode="External"/><Relationship Id="rId419" Type="http://schemas.openxmlformats.org/officeDocument/2006/relationships/hyperlink" Target="https://m.edsoo.ru/7f411f36" TargetMode="External"/><Relationship Id="rId626" Type="http://schemas.openxmlformats.org/officeDocument/2006/relationships/hyperlink" Target="https://m.edsoo.ru/7f411bf8" TargetMode="External"/><Relationship Id="rId973" Type="http://schemas.openxmlformats.org/officeDocument/2006/relationships/hyperlink" Target="https://resh.edu.ru/subject/8/1/" TargetMode="External"/><Relationship Id="rId1049" Type="http://schemas.openxmlformats.org/officeDocument/2006/relationships/hyperlink" Target="http://www.metodkabinet.eu/" TargetMode="External"/><Relationship Id="rId1256" Type="http://schemas.openxmlformats.org/officeDocument/2006/relationships/hyperlink" Target="http://www.nachalka.com/biblioteka" TargetMode="External"/><Relationship Id="rId833" Type="http://schemas.openxmlformats.org/officeDocument/2006/relationships/hyperlink" Target="https://resh.edu.ru/subject/9/" TargetMode="External"/><Relationship Id="rId1116" Type="http://schemas.openxmlformats.org/officeDocument/2006/relationships/hyperlink" Target="http://www.nachalka.com/biblioteka" TargetMode="External"/><Relationship Id="rId1463" Type="http://schemas.openxmlformats.org/officeDocument/2006/relationships/hyperlink" Target="http://www.nachalka.com/biblioteka" TargetMode="External"/><Relationship Id="rId265" Type="http://schemas.openxmlformats.org/officeDocument/2006/relationships/hyperlink" Target="https://resh.edu.ru/subject/lesson/3528/start/118737/" TargetMode="External"/><Relationship Id="rId472" Type="http://schemas.openxmlformats.org/officeDocument/2006/relationships/hyperlink" Target="https://resh.edu.ru/subject/lesson/4997/start/189948/" TargetMode="External"/><Relationship Id="rId900" Type="http://schemas.openxmlformats.org/officeDocument/2006/relationships/hyperlink" Target="https://yandex.ru/video/preview/10076996564830682011" TargetMode="External"/><Relationship Id="rId1323" Type="http://schemas.openxmlformats.org/officeDocument/2006/relationships/hyperlink" Target="http://www.nachalka.com/biblioteka" TargetMode="External"/><Relationship Id="rId1530" Type="http://schemas.openxmlformats.org/officeDocument/2006/relationships/hyperlink" Target="https://uchi.ru/teachers/lk/main" TargetMode="External"/><Relationship Id="rId125" Type="http://schemas.openxmlformats.org/officeDocument/2006/relationships/hyperlink" Target="https://resh.edu.ru/subject/lesson/3599/start/270854/" TargetMode="External"/><Relationship Id="rId332" Type="http://schemas.openxmlformats.org/officeDocument/2006/relationships/hyperlink" Target="https://m.edsoo.ru/7f411518" TargetMode="External"/><Relationship Id="rId777" Type="http://schemas.openxmlformats.org/officeDocument/2006/relationships/hyperlink" Target="https://yandex.ru/video/preview/371530285637196580" TargetMode="External"/><Relationship Id="rId984" Type="http://schemas.openxmlformats.org/officeDocument/2006/relationships/hyperlink" Target="https://resh.edu.ru/subject/8/2/" TargetMode="External"/><Relationship Id="rId637" Type="http://schemas.openxmlformats.org/officeDocument/2006/relationships/hyperlink" Target="https://m.edsoo.ru/7f411bf8" TargetMode="External"/><Relationship Id="rId844" Type="http://schemas.openxmlformats.org/officeDocument/2006/relationships/hyperlink" Target="https://yandex.ru/video/preview/13731683791399386125" TargetMode="External"/><Relationship Id="rId1267" Type="http://schemas.openxmlformats.org/officeDocument/2006/relationships/hyperlink" Target="https://uchi.ru/teachers/lk/main" TargetMode="External"/><Relationship Id="rId1474" Type="http://schemas.openxmlformats.org/officeDocument/2006/relationships/hyperlink" Target="https://uchi.ru/teachers/lk/main" TargetMode="External"/><Relationship Id="rId276" Type="http://schemas.openxmlformats.org/officeDocument/2006/relationships/hyperlink" Target="https://resh.edu.ru/subject/lesson/5014/start/208629/" TargetMode="External"/><Relationship Id="rId483" Type="http://schemas.openxmlformats.org/officeDocument/2006/relationships/hyperlink" Target="https://resh.edu.ru/subject/lesson/3726/start/169650/" TargetMode="External"/><Relationship Id="rId690" Type="http://schemas.openxmlformats.org/officeDocument/2006/relationships/hyperlink" Target="https://m.edsoo.ru/7f411bf8" TargetMode="External"/><Relationship Id="rId704" Type="http://schemas.openxmlformats.org/officeDocument/2006/relationships/hyperlink" Target="https://m.edsoo.ru/7f412ea4" TargetMode="External"/><Relationship Id="rId911" Type="http://schemas.openxmlformats.org/officeDocument/2006/relationships/hyperlink" Target="https://yandex.ru/video/preview/3965171539006514806" TargetMode="External"/><Relationship Id="rId1127" Type="http://schemas.openxmlformats.org/officeDocument/2006/relationships/hyperlink" Target="https://uchi.ru/teachers/lk/main" TargetMode="External"/><Relationship Id="rId1334" Type="http://schemas.openxmlformats.org/officeDocument/2006/relationships/hyperlink" Target="https://uchi.ru/teachers/lk/main" TargetMode="External"/><Relationship Id="rId40" Type="http://schemas.openxmlformats.org/officeDocument/2006/relationships/hyperlink" Target="https://m.edsoo.ru/7f411da6" TargetMode="External"/><Relationship Id="rId136" Type="http://schemas.openxmlformats.org/officeDocument/2006/relationships/hyperlink" Target="https://resh.edu.ru/subject/lesson/5012/start/135015/" TargetMode="External"/><Relationship Id="rId343" Type="http://schemas.openxmlformats.org/officeDocument/2006/relationships/hyperlink" Target="https://m.edsoo.ru/7f412652" TargetMode="External"/><Relationship Id="rId550" Type="http://schemas.openxmlformats.org/officeDocument/2006/relationships/hyperlink" Target="https://infourok.ru/prezentaciya-muzei-izobrazitelnogo-iskusstva-v-rossii-moskva-klass-3308220.html" TargetMode="External"/><Relationship Id="rId788" Type="http://schemas.openxmlformats.org/officeDocument/2006/relationships/hyperlink" Target="https://yandex.ru/video/preview/7307159685648210424" TargetMode="External"/><Relationship Id="rId995" Type="http://schemas.openxmlformats.org/officeDocument/2006/relationships/hyperlink" Target="https://resh.edu.ru/subject/8/3/" TargetMode="External"/><Relationship Id="rId1180" Type="http://schemas.openxmlformats.org/officeDocument/2006/relationships/hyperlink" Target="http://www.nachalka.com/biblioteka" TargetMode="External"/><Relationship Id="rId1401" Type="http://schemas.openxmlformats.org/officeDocument/2006/relationships/hyperlink" Target="http://school-collektion.edu/ru" TargetMode="External"/><Relationship Id="rId203" Type="http://schemas.openxmlformats.org/officeDocument/2006/relationships/hyperlink" Target="https://resh.edu.ru/subject/lesson/4309/start/208721/" TargetMode="External"/><Relationship Id="rId648" Type="http://schemas.openxmlformats.org/officeDocument/2006/relationships/hyperlink" Target="https://m.edsoo.ru/7f411bf8" TargetMode="External"/><Relationship Id="rId855" Type="http://schemas.openxmlformats.org/officeDocument/2006/relationships/hyperlink" Target="https://infourok.ru/gimnastika-dlya-glaz-na-uroke-fizicheskoy-kulturi-3225757.html?ysclid=l71qylmvyf996340052" TargetMode="External"/><Relationship Id="rId1040" Type="http://schemas.openxmlformats.org/officeDocument/2006/relationships/hyperlink" Target="http://www.nachalka.com/biblioteka" TargetMode="External"/><Relationship Id="rId1278" Type="http://schemas.openxmlformats.org/officeDocument/2006/relationships/hyperlink" Target="http://school-collektion.edu/ru" TargetMode="External"/><Relationship Id="rId1485" Type="http://schemas.openxmlformats.org/officeDocument/2006/relationships/hyperlink" Target="http://school-collektion.edu/ru" TargetMode="External"/><Relationship Id="rId287" Type="http://schemas.openxmlformats.org/officeDocument/2006/relationships/hyperlink" Target="https://resh.edu.ru/subject/lesson/6267/start/105254/" TargetMode="External"/><Relationship Id="rId410" Type="http://schemas.openxmlformats.org/officeDocument/2006/relationships/hyperlink" Target="https://m.edsoo.ru/7f4110fe" TargetMode="External"/><Relationship Id="rId494" Type="http://schemas.openxmlformats.org/officeDocument/2006/relationships/hyperlink" Target="https://resh.edu.ru/subject/lesson/3824/start/284166/" TargetMode="External"/><Relationship Id="rId508" Type="http://schemas.openxmlformats.org/officeDocument/2006/relationships/hyperlink" Target="https://resh.edu.ru/subject/lesson/3790/start/284141/" TargetMode="External"/><Relationship Id="rId715" Type="http://schemas.openxmlformats.org/officeDocument/2006/relationships/hyperlink" Target="https://m.edsoo.ru/7f412ea4" TargetMode="External"/><Relationship Id="rId922" Type="http://schemas.openxmlformats.org/officeDocument/2006/relationships/hyperlink" Target="https://resh.edu.ru/subject/9/" TargetMode="External"/><Relationship Id="rId1138" Type="http://schemas.openxmlformats.org/officeDocument/2006/relationships/hyperlink" Target="http://school-collektion.edu/ru" TargetMode="External"/><Relationship Id="rId1345" Type="http://schemas.openxmlformats.org/officeDocument/2006/relationships/hyperlink" Target="http://school-collektion.edu/ru" TargetMode="External"/><Relationship Id="rId147" Type="http://schemas.openxmlformats.org/officeDocument/2006/relationships/hyperlink" Target="https://resh.edu.ru/subject/lesson/5012/start/135015/" TargetMode="External"/><Relationship Id="rId354" Type="http://schemas.openxmlformats.org/officeDocument/2006/relationships/hyperlink" Target="https://m.edsoo.ru/7f412652" TargetMode="External"/><Relationship Id="rId799" Type="http://schemas.openxmlformats.org/officeDocument/2006/relationships/hyperlink" Target="https://yandex.ru/video/preview/5335939971634294737" TargetMode="External"/><Relationship Id="rId1191" Type="http://schemas.openxmlformats.org/officeDocument/2006/relationships/hyperlink" Target="https://uchi.ru/teachers/lk/main" TargetMode="External"/><Relationship Id="rId1205" Type="http://schemas.openxmlformats.org/officeDocument/2006/relationships/hyperlink" Target="http://www.metodkabinet.eu/" TargetMode="External"/><Relationship Id="rId51" Type="http://schemas.openxmlformats.org/officeDocument/2006/relationships/hyperlink" Target="https://resh.edu.ru/subject/32/1/" TargetMode="External"/><Relationship Id="rId561" Type="http://schemas.openxmlformats.org/officeDocument/2006/relationships/hyperlink" Target="https://videouroki.net/razrabotki/linieinaia-i-vozdushnaia-pierspiektiva-v-pieizazhie.html" TargetMode="External"/><Relationship Id="rId659" Type="http://schemas.openxmlformats.org/officeDocument/2006/relationships/hyperlink" Target="https://m.edsoo.ru/7f411bf8" TargetMode="External"/><Relationship Id="rId866" Type="http://schemas.openxmlformats.org/officeDocument/2006/relationships/hyperlink" Target="https://yandex.ru/video/preview/7786094528301949396" TargetMode="External"/><Relationship Id="rId1289" Type="http://schemas.openxmlformats.org/officeDocument/2006/relationships/hyperlink" Target="http://www.metodkabinet.eu/" TargetMode="External"/><Relationship Id="rId1412" Type="http://schemas.openxmlformats.org/officeDocument/2006/relationships/hyperlink" Target="http://www.metodkabinet.eu/" TargetMode="External"/><Relationship Id="rId1496" Type="http://schemas.openxmlformats.org/officeDocument/2006/relationships/hyperlink" Target="http://www.metodkabinet.eu/" TargetMode="External"/><Relationship Id="rId214" Type="http://schemas.openxmlformats.org/officeDocument/2006/relationships/hyperlink" Target="https://resh.edu.ru/subject/lesson/4415/start/209000/" TargetMode="External"/><Relationship Id="rId298" Type="http://schemas.openxmlformats.org/officeDocument/2006/relationships/hyperlink" Target="https://resh.edu.ru/subject/lesson/4544/start/209341/" TargetMode="External"/><Relationship Id="rId421" Type="http://schemas.openxmlformats.org/officeDocument/2006/relationships/hyperlink" Target="https://m.edsoo.ru/7f411f36" TargetMode="External"/><Relationship Id="rId519" Type="http://schemas.openxmlformats.org/officeDocument/2006/relationships/hyperlink" Target="https://resh.edu.ru/subject/lesson/4999/main/223327/" TargetMode="External"/><Relationship Id="rId1051" Type="http://schemas.openxmlformats.org/officeDocument/2006/relationships/hyperlink" Target="https://uchi.ru/teachers/lk/main" TargetMode="External"/><Relationship Id="rId1149" Type="http://schemas.openxmlformats.org/officeDocument/2006/relationships/hyperlink" Target="http://www.metodkabinet.eu/" TargetMode="External"/><Relationship Id="rId1356" Type="http://schemas.openxmlformats.org/officeDocument/2006/relationships/hyperlink" Target="http://www.metodkabinet.eu/" TargetMode="External"/><Relationship Id="rId158" Type="http://schemas.openxmlformats.org/officeDocument/2006/relationships/hyperlink" Target="https://resh.edu.ru/subject/lesson/5012/start/135015/" TargetMode="External"/><Relationship Id="rId726" Type="http://schemas.openxmlformats.org/officeDocument/2006/relationships/hyperlink" Target="https://yandex.ru/video/preview/13340037646486411964" TargetMode="External"/><Relationship Id="rId933" Type="http://schemas.openxmlformats.org/officeDocument/2006/relationships/hyperlink" Target="https://yandex.ru/video/preview/16235028623029519330" TargetMode="External"/><Relationship Id="rId1009" Type="http://schemas.openxmlformats.org/officeDocument/2006/relationships/hyperlink" Target="http://school-collection.edu" TargetMode="External"/><Relationship Id="rId62" Type="http://schemas.openxmlformats.org/officeDocument/2006/relationships/hyperlink" Target="https://m.edsoo.ru/7f411a40" TargetMode="External"/><Relationship Id="rId365" Type="http://schemas.openxmlformats.org/officeDocument/2006/relationships/hyperlink" Target="https://m.edsoo.ru/7f412652" TargetMode="External"/><Relationship Id="rId572" Type="http://schemas.openxmlformats.org/officeDocument/2006/relationships/hyperlink" Target="https://resh.edu.ru/subject/lesson/5016/start/273627/" TargetMode="External"/><Relationship Id="rId1216" Type="http://schemas.openxmlformats.org/officeDocument/2006/relationships/hyperlink" Target="http://www.nachalka.com/biblioteka" TargetMode="External"/><Relationship Id="rId1423" Type="http://schemas.openxmlformats.org/officeDocument/2006/relationships/hyperlink" Target="http://www.nachalka.com/biblioteka" TargetMode="External"/><Relationship Id="rId225" Type="http://schemas.openxmlformats.org/officeDocument/2006/relationships/hyperlink" Target="https://resh.edu.ru/subject/lesson/3507/start/150198/" TargetMode="External"/><Relationship Id="rId432" Type="http://schemas.openxmlformats.org/officeDocument/2006/relationships/hyperlink" Target="https://m.edsoo.ru/7f4116e4" TargetMode="External"/><Relationship Id="rId877" Type="http://schemas.openxmlformats.org/officeDocument/2006/relationships/hyperlink" Target="https://yandex.ru/video/preview/12925721935666286089" TargetMode="External"/><Relationship Id="rId1062" Type="http://schemas.openxmlformats.org/officeDocument/2006/relationships/hyperlink" Target="http://school-collektion.edu/ru" TargetMode="External"/><Relationship Id="rId737" Type="http://schemas.openxmlformats.org/officeDocument/2006/relationships/hyperlink" Target="https://yandex.ru/video/preview/5335939971634294737" TargetMode="External"/><Relationship Id="rId944" Type="http://schemas.openxmlformats.org/officeDocument/2006/relationships/hyperlink" Target="https://yandex.ru/video/preview/16434622067681654378" TargetMode="External"/><Relationship Id="rId1367" Type="http://schemas.openxmlformats.org/officeDocument/2006/relationships/hyperlink" Target="http://www.nachalka.com/biblioteka" TargetMode="External"/><Relationship Id="rId73" Type="http://schemas.openxmlformats.org/officeDocument/2006/relationships/hyperlink" Target="https://m.edsoo.ru/7f411a40" TargetMode="External"/><Relationship Id="rId169" Type="http://schemas.openxmlformats.org/officeDocument/2006/relationships/hyperlink" Target="https://resh.edu.ru/subject/lesson/4416/start/209062/" TargetMode="External"/><Relationship Id="rId376" Type="http://schemas.openxmlformats.org/officeDocument/2006/relationships/hyperlink" Target="https://resh.edu.ru/subject/12/1/" TargetMode="External"/><Relationship Id="rId583" Type="http://schemas.openxmlformats.org/officeDocument/2006/relationships/hyperlink" Target="https://infourok.ru/prezentaciya-po-iskusstvu-na-temu-veduschie-hudozhestvennie-muzei-mira-klass-3434720.html" TargetMode="External"/><Relationship Id="rId790" Type="http://schemas.openxmlformats.org/officeDocument/2006/relationships/hyperlink" Target="https://resh.edu.ru/subject/9/" TargetMode="External"/><Relationship Id="rId804" Type="http://schemas.openxmlformats.org/officeDocument/2006/relationships/hyperlink" Target="https://www.youtube.com/watch?v=iaQdEQE0EZI" TargetMode="External"/><Relationship Id="rId1227" Type="http://schemas.openxmlformats.org/officeDocument/2006/relationships/hyperlink" Target="https://uchi.ru/teachers/lk/main" TargetMode="External"/><Relationship Id="rId1434" Type="http://schemas.openxmlformats.org/officeDocument/2006/relationships/hyperlink" Target="https://uchi.ru/teachers/lk/main" TargetMode="External"/><Relationship Id="rId4" Type="http://schemas.openxmlformats.org/officeDocument/2006/relationships/settings" Target="settings.xml"/><Relationship Id="rId236" Type="http://schemas.openxmlformats.org/officeDocument/2006/relationships/hyperlink" Target="https://resh.edu.ru/subject/lesson/3537/start/118604/" TargetMode="External"/><Relationship Id="rId443" Type="http://schemas.openxmlformats.org/officeDocument/2006/relationships/hyperlink" Target="https://m.edsoo.ru/7f4116e4" TargetMode="External"/><Relationship Id="rId650" Type="http://schemas.openxmlformats.org/officeDocument/2006/relationships/hyperlink" Target="https://m.edsoo.ru/7f411bf8" TargetMode="External"/><Relationship Id="rId888" Type="http://schemas.openxmlformats.org/officeDocument/2006/relationships/hyperlink" Target="https://yandex.ru/video/preview/4536612797023050531" TargetMode="External"/><Relationship Id="rId1073" Type="http://schemas.openxmlformats.org/officeDocument/2006/relationships/hyperlink" Target="http://www.metodkabinet.eu/" TargetMode="External"/><Relationship Id="rId1280" Type="http://schemas.openxmlformats.org/officeDocument/2006/relationships/hyperlink" Target="http://www.nachalka.com/biblioteka" TargetMode="External"/><Relationship Id="rId1501" Type="http://schemas.openxmlformats.org/officeDocument/2006/relationships/hyperlink" Target="http://school-collektion.edu/ru" TargetMode="External"/><Relationship Id="rId303" Type="http://schemas.openxmlformats.org/officeDocument/2006/relationships/hyperlink" Target="https://m.edsoo.ru/7f411518" TargetMode="External"/><Relationship Id="rId748" Type="http://schemas.openxmlformats.org/officeDocument/2006/relationships/hyperlink" Target="https://yandex.ru/video/preview/1965780013026297939" TargetMode="External"/><Relationship Id="rId955" Type="http://schemas.openxmlformats.org/officeDocument/2006/relationships/hyperlink" Target="https://yandex.ru/video/preview/2948593614710454778" TargetMode="External"/><Relationship Id="rId1140" Type="http://schemas.openxmlformats.org/officeDocument/2006/relationships/hyperlink" Target="http://www.nachalka.com/biblioteka" TargetMode="External"/><Relationship Id="rId1378" Type="http://schemas.openxmlformats.org/officeDocument/2006/relationships/hyperlink" Target="https://uchi.ru/teachers/lk/main" TargetMode="External"/><Relationship Id="rId84" Type="http://schemas.openxmlformats.org/officeDocument/2006/relationships/hyperlink" Target="https://m.edsoo.ru/7f412cec" TargetMode="External"/><Relationship Id="rId387" Type="http://schemas.openxmlformats.org/officeDocument/2006/relationships/hyperlink" Target="https://resh.edu.ru/subject/12/" TargetMode="External"/><Relationship Id="rId510" Type="http://schemas.openxmlformats.org/officeDocument/2006/relationships/hyperlink" Target="https://sgo.egov66.ru/asp/Curriculum/Planner.asp" TargetMode="External"/><Relationship Id="rId594" Type="http://schemas.openxmlformats.org/officeDocument/2006/relationships/hyperlink" Target="https://infourok.ru/prezentaciya-po-iskusstvu-na-temu-veduschie-hudozhestvennie-muzei-mira-klass-3434720.html" TargetMode="External"/><Relationship Id="rId608" Type="http://schemas.openxmlformats.org/officeDocument/2006/relationships/hyperlink" Target="https://m.edsoo.ru/7f411bf8" TargetMode="External"/><Relationship Id="rId815" Type="http://schemas.openxmlformats.org/officeDocument/2006/relationships/hyperlink" Target="https://resh.edu.ru/subject/9/" TargetMode="External"/><Relationship Id="rId1238" Type="http://schemas.openxmlformats.org/officeDocument/2006/relationships/hyperlink" Target="http://school-collektion.edu/ru" TargetMode="External"/><Relationship Id="rId1445" Type="http://schemas.openxmlformats.org/officeDocument/2006/relationships/hyperlink" Target="http://school-collektion.edu/ru" TargetMode="External"/><Relationship Id="rId247" Type="http://schemas.openxmlformats.org/officeDocument/2006/relationships/hyperlink" Target="https://resh.edu.ru/subject/lesson/4421/start/150229/" TargetMode="External"/><Relationship Id="rId899" Type="http://schemas.openxmlformats.org/officeDocument/2006/relationships/hyperlink" Target="https://yandex.ru/video/preview/16366734494963122754" TargetMode="External"/><Relationship Id="rId1000" Type="http://schemas.openxmlformats.org/officeDocument/2006/relationships/hyperlink" Target="https://resh.edu.ru/subject/8/4/" TargetMode="External"/><Relationship Id="rId1084" Type="http://schemas.openxmlformats.org/officeDocument/2006/relationships/hyperlink" Target="http://www.nachalka.com/biblioteka" TargetMode="External"/><Relationship Id="rId1305" Type="http://schemas.openxmlformats.org/officeDocument/2006/relationships/hyperlink" Target="http://school-collektion.edu/ru" TargetMode="External"/><Relationship Id="rId107" Type="http://schemas.openxmlformats.org/officeDocument/2006/relationships/hyperlink" Target="https://resh.edu.ru/subject/lesson/3599/start/270854/" TargetMode="External"/><Relationship Id="rId454" Type="http://schemas.openxmlformats.org/officeDocument/2006/relationships/hyperlink" Target="https://m.edsoo.ru/7f4116e4" TargetMode="External"/><Relationship Id="rId661" Type="http://schemas.openxmlformats.org/officeDocument/2006/relationships/hyperlink" Target="https://m.edsoo.ru/7f411bf8" TargetMode="External"/><Relationship Id="rId759" Type="http://schemas.openxmlformats.org/officeDocument/2006/relationships/hyperlink" Target="https://yandex.ru/video/preview/9931037265558164071" TargetMode="External"/><Relationship Id="rId966" Type="http://schemas.openxmlformats.org/officeDocument/2006/relationships/hyperlink" Target="https://resh.edu.ru/subject/8/1/" TargetMode="External"/><Relationship Id="rId1291" Type="http://schemas.openxmlformats.org/officeDocument/2006/relationships/hyperlink" Target="https://uchi.ru/teachers/lk/main" TargetMode="External"/><Relationship Id="rId1389" Type="http://schemas.openxmlformats.org/officeDocument/2006/relationships/hyperlink" Target="http://school-collektion.edu/ru" TargetMode="External"/><Relationship Id="rId1512" Type="http://schemas.openxmlformats.org/officeDocument/2006/relationships/hyperlink" Target="http://www.metodkabinet.eu/" TargetMode="External"/><Relationship Id="rId11" Type="http://schemas.openxmlformats.org/officeDocument/2006/relationships/hyperlink" Target="https://workprogram.edsoo.ru/templates/415%23_ftn1" TargetMode="External"/><Relationship Id="rId314" Type="http://schemas.openxmlformats.org/officeDocument/2006/relationships/hyperlink" Target="https://m.edsoo.ru/7f411518" TargetMode="External"/><Relationship Id="rId398" Type="http://schemas.openxmlformats.org/officeDocument/2006/relationships/hyperlink" Target="https://resh.edu.ru/subject/12/" TargetMode="External"/><Relationship Id="rId521" Type="http://schemas.openxmlformats.org/officeDocument/2006/relationships/hyperlink" Target="https://resh.edu.ru/subject/lesson/3858/start/207855/" TargetMode="External"/><Relationship Id="rId619" Type="http://schemas.openxmlformats.org/officeDocument/2006/relationships/hyperlink" Target="https://m.edsoo.ru/7f411bf8" TargetMode="External"/><Relationship Id="rId1151" Type="http://schemas.openxmlformats.org/officeDocument/2006/relationships/hyperlink" Target="https://uchi.ru/teachers/lk/main" TargetMode="External"/><Relationship Id="rId1249" Type="http://schemas.openxmlformats.org/officeDocument/2006/relationships/hyperlink" Target="http://www.metodkabinet.eu/" TargetMode="External"/><Relationship Id="rId95" Type="http://schemas.openxmlformats.org/officeDocument/2006/relationships/hyperlink" Target="https://m.edsoo.ru/7f412cec" TargetMode="External"/><Relationship Id="rId160" Type="http://schemas.openxmlformats.org/officeDocument/2006/relationships/hyperlink" Target="https://resh.edu.ru/subject/lesson/5012/start/135015/" TargetMode="External"/><Relationship Id="rId826" Type="http://schemas.openxmlformats.org/officeDocument/2006/relationships/hyperlink" Target="https://yandex.ru/video/preview/5326069079963629523" TargetMode="External"/><Relationship Id="rId1011" Type="http://schemas.openxmlformats.org/officeDocument/2006/relationships/hyperlink" Target="http://school-collection.edu" TargetMode="External"/><Relationship Id="rId1109" Type="http://schemas.openxmlformats.org/officeDocument/2006/relationships/hyperlink" Target="http://www.metodkabinet.eu/" TargetMode="External"/><Relationship Id="rId1456" Type="http://schemas.openxmlformats.org/officeDocument/2006/relationships/hyperlink" Target="http://www.metodkabinet.eu/" TargetMode="External"/><Relationship Id="rId258" Type="http://schemas.openxmlformats.org/officeDocument/2006/relationships/hyperlink" Target="https://resh.edu.ru/subject/10/" TargetMode="External"/><Relationship Id="rId465" Type="http://schemas.openxmlformats.org/officeDocument/2006/relationships/hyperlink" Target="https://resh.edu.ru/subject/lesson/5000/start/189908/" TargetMode="External"/><Relationship Id="rId672" Type="http://schemas.openxmlformats.org/officeDocument/2006/relationships/hyperlink" Target="https://m.edsoo.ru/7f411bf8" TargetMode="External"/><Relationship Id="rId1095" Type="http://schemas.openxmlformats.org/officeDocument/2006/relationships/hyperlink" Target="https://uchi.ru/teachers/lk/main" TargetMode="External"/><Relationship Id="rId1316" Type="http://schemas.openxmlformats.org/officeDocument/2006/relationships/hyperlink" Target="http://www.metodkabinet.eu/" TargetMode="External"/><Relationship Id="rId1523" Type="http://schemas.openxmlformats.org/officeDocument/2006/relationships/hyperlink" Target="http://www.nachalka.com/biblioteka" TargetMode="External"/><Relationship Id="rId22" Type="http://schemas.openxmlformats.org/officeDocument/2006/relationships/hyperlink" Target="https://resh.edu.ru/subject/13/1/" TargetMode="External"/><Relationship Id="rId118" Type="http://schemas.openxmlformats.org/officeDocument/2006/relationships/hyperlink" Target="https://resh.edu.ru/subject/lesson/5960/start/208659/" TargetMode="External"/><Relationship Id="rId325" Type="http://schemas.openxmlformats.org/officeDocument/2006/relationships/hyperlink" Target="https://m.edsoo.ru/7f411518" TargetMode="External"/><Relationship Id="rId532" Type="http://schemas.openxmlformats.org/officeDocument/2006/relationships/hyperlink" Target="https://resh.edu.ru/subject/lesson/3880/start/273341/" TargetMode="External"/><Relationship Id="rId977" Type="http://schemas.openxmlformats.org/officeDocument/2006/relationships/hyperlink" Target="https://resh.edu.ru/subject/8/2/" TargetMode="External"/><Relationship Id="rId1162" Type="http://schemas.openxmlformats.org/officeDocument/2006/relationships/hyperlink" Target="http://school-collektion.edu/ru" TargetMode="External"/><Relationship Id="rId171" Type="http://schemas.openxmlformats.org/officeDocument/2006/relationships/hyperlink" Target="https://resh.edu.ru/subject/lesson/4416/start/209062/" TargetMode="External"/><Relationship Id="rId837" Type="http://schemas.openxmlformats.org/officeDocument/2006/relationships/hyperlink" Target="https://resh.edu.ru/subject/9/" TargetMode="External"/><Relationship Id="rId1022" Type="http://schemas.openxmlformats.org/officeDocument/2006/relationships/hyperlink" Target="http://school-collektion.edu/ru" TargetMode="External"/><Relationship Id="rId1467" Type="http://schemas.openxmlformats.org/officeDocument/2006/relationships/hyperlink" Target="http://www.nachalka.com/biblioteka" TargetMode="External"/><Relationship Id="rId269" Type="http://schemas.openxmlformats.org/officeDocument/2006/relationships/hyperlink" Target="https://resh.edu.ru/subject/lesson/3528/start/118737/" TargetMode="External"/><Relationship Id="rId476" Type="http://schemas.openxmlformats.org/officeDocument/2006/relationships/hyperlink" Target="https://resh.edu.ru/subject/lesson/4996/start/207412/" TargetMode="External"/><Relationship Id="rId683" Type="http://schemas.openxmlformats.org/officeDocument/2006/relationships/hyperlink" Target="https://m.edsoo.ru/7f411bf8" TargetMode="External"/><Relationship Id="rId890" Type="http://schemas.openxmlformats.org/officeDocument/2006/relationships/hyperlink" Target="https://yandex.ru/video/preview/13932416663922951317" TargetMode="External"/><Relationship Id="rId904" Type="http://schemas.openxmlformats.org/officeDocument/2006/relationships/hyperlink" Target="https://www.youtube.com/watch?v=qhNERccMkcw" TargetMode="External"/><Relationship Id="rId1327" Type="http://schemas.openxmlformats.org/officeDocument/2006/relationships/hyperlink" Target="http://www.nachalka.com/biblioteka" TargetMode="External"/><Relationship Id="rId1534" Type="http://schemas.openxmlformats.org/officeDocument/2006/relationships/hyperlink" Target="https://uchi.ru/teachers/lk/main" TargetMode="External"/><Relationship Id="rId33" Type="http://schemas.openxmlformats.org/officeDocument/2006/relationships/hyperlink" Target="https://m.edsoo.ru/7f410de8" TargetMode="External"/><Relationship Id="rId129" Type="http://schemas.openxmlformats.org/officeDocument/2006/relationships/hyperlink" Target="https://resh.edu.ru/subject/lesson/3599/start/270854/" TargetMode="External"/><Relationship Id="rId336" Type="http://schemas.openxmlformats.org/officeDocument/2006/relationships/hyperlink" Target="https://m.edsoo.ru/7f411518" TargetMode="External"/><Relationship Id="rId543" Type="http://schemas.openxmlformats.org/officeDocument/2006/relationships/hyperlink" Target="https://infourok.ru/prezentaciya-muzei-izobrazitelnogo-iskusstva-v-rossii-moskva-klass-3308220.html" TargetMode="External"/><Relationship Id="rId988" Type="http://schemas.openxmlformats.org/officeDocument/2006/relationships/hyperlink" Target="https://resh.edu.ru/subject/8/3/" TargetMode="External"/><Relationship Id="rId1173" Type="http://schemas.openxmlformats.org/officeDocument/2006/relationships/hyperlink" Target="http://www.metodkabinet.eu/" TargetMode="External"/><Relationship Id="rId1380" Type="http://schemas.openxmlformats.org/officeDocument/2006/relationships/hyperlink" Target="http://www.metodkabinet.eu/" TargetMode="External"/><Relationship Id="rId182" Type="http://schemas.openxmlformats.org/officeDocument/2006/relationships/hyperlink" Target="https://resh.edu.ru/subject/lesson/6266/start/149690/" TargetMode="External"/><Relationship Id="rId403" Type="http://schemas.openxmlformats.org/officeDocument/2006/relationships/hyperlink" Target="https://www.yaklass.ru/p/matematika" TargetMode="External"/><Relationship Id="rId750" Type="http://schemas.openxmlformats.org/officeDocument/2006/relationships/hyperlink" Target="https://yandex.ru/video/preview/8685071464214552873" TargetMode="External"/><Relationship Id="rId848" Type="http://schemas.openxmlformats.org/officeDocument/2006/relationships/hyperlink" Target="https://yandex.ru/video/preview/5067141944807315910" TargetMode="External"/><Relationship Id="rId1033" Type="http://schemas.openxmlformats.org/officeDocument/2006/relationships/hyperlink" Target="http://www.metodkabinet.eu/" TargetMode="External"/><Relationship Id="rId1478" Type="http://schemas.openxmlformats.org/officeDocument/2006/relationships/hyperlink" Target="https://uchi.ru/teachers/lk/main" TargetMode="External"/><Relationship Id="rId487" Type="http://schemas.openxmlformats.org/officeDocument/2006/relationships/hyperlink" Target="https://resh.edu.ru/subject/lesson/3758/start/223200/" TargetMode="External"/><Relationship Id="rId610" Type="http://schemas.openxmlformats.org/officeDocument/2006/relationships/hyperlink" Target="https://m.edsoo.ru/7f411bf8" TargetMode="External"/><Relationship Id="rId694" Type="http://schemas.openxmlformats.org/officeDocument/2006/relationships/hyperlink" Target="https://m.edsoo.ru/7f412ea4" TargetMode="External"/><Relationship Id="rId708" Type="http://schemas.openxmlformats.org/officeDocument/2006/relationships/hyperlink" Target="https://m.edsoo.ru/7f412ea4" TargetMode="External"/><Relationship Id="rId915" Type="http://schemas.openxmlformats.org/officeDocument/2006/relationships/hyperlink" Target="https://www.youtube.com/watch?v=TlIJxIEhHco" TargetMode="External"/><Relationship Id="rId1240" Type="http://schemas.openxmlformats.org/officeDocument/2006/relationships/hyperlink" Target="http://www.nachalka.com/biblioteka" TargetMode="External"/><Relationship Id="rId1338" Type="http://schemas.openxmlformats.org/officeDocument/2006/relationships/hyperlink" Target="https://uchi.ru/teachers/lk/main" TargetMode="External"/><Relationship Id="rId347" Type="http://schemas.openxmlformats.org/officeDocument/2006/relationships/hyperlink" Target="https://m.edsoo.ru/7f412652" TargetMode="External"/><Relationship Id="rId999" Type="http://schemas.openxmlformats.org/officeDocument/2006/relationships/hyperlink" Target="https://resh.edu.ru/subject/8/4/" TargetMode="External"/><Relationship Id="rId1100" Type="http://schemas.openxmlformats.org/officeDocument/2006/relationships/hyperlink" Target="http://www.nachalka.com/biblioteka" TargetMode="External"/><Relationship Id="rId1184" Type="http://schemas.openxmlformats.org/officeDocument/2006/relationships/hyperlink" Target="http://www.nachalka.com/biblioteka" TargetMode="External"/><Relationship Id="rId1405" Type="http://schemas.openxmlformats.org/officeDocument/2006/relationships/hyperlink" Target="http://school-collektion.edu/ru" TargetMode="External"/><Relationship Id="rId44" Type="http://schemas.openxmlformats.org/officeDocument/2006/relationships/hyperlink" Target="https://m.edsoo.ru/7f411da6" TargetMode="External"/><Relationship Id="rId554" Type="http://schemas.openxmlformats.org/officeDocument/2006/relationships/hyperlink" Target="https://infourok.ru/prezentaciya-muzei-izobrazitelnogo-iskusstva-v-rossii-moskva-klass-3308220.html" TargetMode="External"/><Relationship Id="rId761" Type="http://schemas.openxmlformats.org/officeDocument/2006/relationships/hyperlink" Target="https://yandex.ru/video/preview/9931037265558164071" TargetMode="External"/><Relationship Id="rId859" Type="http://schemas.openxmlformats.org/officeDocument/2006/relationships/hyperlink" Target="https://yandex.ru/video/preview/12811555931965290339" TargetMode="External"/><Relationship Id="rId1391" Type="http://schemas.openxmlformats.org/officeDocument/2006/relationships/hyperlink" Target="http://www.nachalka.com/biblioteka" TargetMode="External"/><Relationship Id="rId1489" Type="http://schemas.openxmlformats.org/officeDocument/2006/relationships/hyperlink" Target="http://school-collektion.edu/ru" TargetMode="External"/><Relationship Id="rId193" Type="http://schemas.openxmlformats.org/officeDocument/2006/relationships/hyperlink" Target="https://resh.edu.ru/subject/lesson/3486/start/209124/" TargetMode="External"/><Relationship Id="rId207" Type="http://schemas.openxmlformats.org/officeDocument/2006/relationships/hyperlink" Target="https://resh.edu.ru/subject/lesson/3497/start/209155/" TargetMode="External"/><Relationship Id="rId414" Type="http://schemas.openxmlformats.org/officeDocument/2006/relationships/hyperlink" Target="https://m.edsoo.ru/7f4110fe" TargetMode="External"/><Relationship Id="rId498" Type="http://schemas.openxmlformats.org/officeDocument/2006/relationships/hyperlink" Target="https://videouroki.net/video/26-ornamient-simvolika-v-ornamientie.html" TargetMode="External"/><Relationship Id="rId621" Type="http://schemas.openxmlformats.org/officeDocument/2006/relationships/hyperlink" Target="https://m.edsoo.ru/7f411bf8" TargetMode="External"/><Relationship Id="rId1044" Type="http://schemas.openxmlformats.org/officeDocument/2006/relationships/hyperlink" Target="http://www.nachalka.com/biblioteka" TargetMode="External"/><Relationship Id="rId1251" Type="http://schemas.openxmlformats.org/officeDocument/2006/relationships/hyperlink" Target="https://uchi.ru/teachers/lk/main" TargetMode="External"/><Relationship Id="rId1349" Type="http://schemas.openxmlformats.org/officeDocument/2006/relationships/hyperlink" Target="http://school-collektion.edu/ru" TargetMode="External"/><Relationship Id="rId260" Type="http://schemas.openxmlformats.org/officeDocument/2006/relationships/hyperlink" Target="https://resh.edu.ru/subject/lesson/3528/start/118737/" TargetMode="External"/><Relationship Id="rId719" Type="http://schemas.openxmlformats.org/officeDocument/2006/relationships/hyperlink" Target="https://m.edsoo.ru/7f412ea4" TargetMode="External"/><Relationship Id="rId926" Type="http://schemas.openxmlformats.org/officeDocument/2006/relationships/hyperlink" Target="https://resh.edu.ru/subject/9/" TargetMode="External"/><Relationship Id="rId1111" Type="http://schemas.openxmlformats.org/officeDocument/2006/relationships/hyperlink" Target="https://uchi.ru/teachers/lk/main" TargetMode="External"/><Relationship Id="rId55" Type="http://schemas.openxmlformats.org/officeDocument/2006/relationships/hyperlink" Target="https://resh.edu.ru/subject/32/1/" TargetMode="External"/><Relationship Id="rId120" Type="http://schemas.openxmlformats.org/officeDocument/2006/relationships/hyperlink" Target="https://resh.edu.ru/subject/lesson/3599/start/270854/" TargetMode="External"/><Relationship Id="rId358" Type="http://schemas.openxmlformats.org/officeDocument/2006/relationships/hyperlink" Target="https://m.edsoo.ru/7f412652" TargetMode="External"/><Relationship Id="rId565" Type="http://schemas.openxmlformats.org/officeDocument/2006/relationships/hyperlink" Target="https://videouroki.net/razrabotki/linieinaia-i-vozdushnaia-pierspiektiva-v-pieizazhie.html" TargetMode="External"/><Relationship Id="rId772" Type="http://schemas.openxmlformats.org/officeDocument/2006/relationships/hyperlink" Target="https://resh.edu.ru/subject/9/" TargetMode="External"/><Relationship Id="rId1195" Type="http://schemas.openxmlformats.org/officeDocument/2006/relationships/hyperlink" Target="https://uchi.ru/teachers/lk/main" TargetMode="External"/><Relationship Id="rId1209" Type="http://schemas.openxmlformats.org/officeDocument/2006/relationships/hyperlink" Target="http://www.metodkabinet.eu/" TargetMode="External"/><Relationship Id="rId1416" Type="http://schemas.openxmlformats.org/officeDocument/2006/relationships/hyperlink" Target="http://www.metodkabinet.eu/" TargetMode="External"/><Relationship Id="rId218" Type="http://schemas.openxmlformats.org/officeDocument/2006/relationships/hyperlink" Target="https://resh.edu.ru/subject/lesson/4415/start/209000/" TargetMode="External"/><Relationship Id="rId425" Type="http://schemas.openxmlformats.org/officeDocument/2006/relationships/hyperlink" Target="https://m.edsoo.ru/7f411f36" TargetMode="External"/><Relationship Id="rId632" Type="http://schemas.openxmlformats.org/officeDocument/2006/relationships/hyperlink" Target="https://m.edsoo.ru/7f411bf8" TargetMode="External"/><Relationship Id="rId1055" Type="http://schemas.openxmlformats.org/officeDocument/2006/relationships/hyperlink" Target="https://uchi.ru/teachers/lk/main" TargetMode="External"/><Relationship Id="rId1262" Type="http://schemas.openxmlformats.org/officeDocument/2006/relationships/hyperlink" Target="http://school-collektion.edu/ru" TargetMode="External"/><Relationship Id="rId271" Type="http://schemas.openxmlformats.org/officeDocument/2006/relationships/hyperlink" Target="https://resh.edu.ru/subject/lesson/4584/start/115657/" TargetMode="External"/><Relationship Id="rId937" Type="http://schemas.openxmlformats.org/officeDocument/2006/relationships/hyperlink" Target="https://yandex.ru/video/preview/12388168821190224202" TargetMode="External"/><Relationship Id="rId1122" Type="http://schemas.openxmlformats.org/officeDocument/2006/relationships/hyperlink" Target="http://school-collektion.edu/ru" TargetMode="External"/><Relationship Id="rId66" Type="http://schemas.openxmlformats.org/officeDocument/2006/relationships/hyperlink" Target="https://m.edsoo.ru/7f411a40" TargetMode="External"/><Relationship Id="rId131" Type="http://schemas.openxmlformats.org/officeDocument/2006/relationships/hyperlink" Target="https://resh.edu.ru/subject/lesson/3599/start/270854/" TargetMode="External"/><Relationship Id="rId369" Type="http://schemas.openxmlformats.org/officeDocument/2006/relationships/hyperlink" Target="https://resh.edu.ru/subject/12/1/" TargetMode="External"/><Relationship Id="rId576" Type="http://schemas.openxmlformats.org/officeDocument/2006/relationships/hyperlink" Target="https://resh.edu.ru/subject/lesson/4987/start/208168/" TargetMode="External"/><Relationship Id="rId783" Type="http://schemas.openxmlformats.org/officeDocument/2006/relationships/hyperlink" Target="https://yandex.ru/video/preview/5096181942098258387" TargetMode="External"/><Relationship Id="rId990" Type="http://schemas.openxmlformats.org/officeDocument/2006/relationships/hyperlink" Target="https://resh.edu.ru/subject/8/3/" TargetMode="External"/><Relationship Id="rId1427" Type="http://schemas.openxmlformats.org/officeDocument/2006/relationships/hyperlink" Target="http://www.nachalka.com/biblioteka" TargetMode="External"/><Relationship Id="rId229" Type="http://schemas.openxmlformats.org/officeDocument/2006/relationships/hyperlink" Target="https://resh.edu.ru/subject/lesson/3517/start/150080/" TargetMode="External"/><Relationship Id="rId436" Type="http://schemas.openxmlformats.org/officeDocument/2006/relationships/hyperlink" Target="https://m.edsoo.ru/7f4116e4" TargetMode="External"/><Relationship Id="rId643" Type="http://schemas.openxmlformats.org/officeDocument/2006/relationships/hyperlink" Target="https://m.edsoo.ru/7f411bf8" TargetMode="External"/><Relationship Id="rId1066" Type="http://schemas.openxmlformats.org/officeDocument/2006/relationships/hyperlink" Target="http://school-collektion.edu/ru" TargetMode="External"/><Relationship Id="rId1273" Type="http://schemas.openxmlformats.org/officeDocument/2006/relationships/hyperlink" Target="http://www.metodkabinet.eu/" TargetMode="External"/><Relationship Id="rId1480" Type="http://schemas.openxmlformats.org/officeDocument/2006/relationships/hyperlink" Target="http://www.metodkabinet.eu/" TargetMode="External"/><Relationship Id="rId850" Type="http://schemas.openxmlformats.org/officeDocument/2006/relationships/hyperlink" Target="https://yandex.ru/video/preview/3240036458060262661" TargetMode="External"/><Relationship Id="rId948" Type="http://schemas.openxmlformats.org/officeDocument/2006/relationships/hyperlink" Target="https://yandex.ru/video/preview/5004248701920927800" TargetMode="External"/><Relationship Id="rId1133" Type="http://schemas.openxmlformats.org/officeDocument/2006/relationships/hyperlink" Target="http://www.metodkabinet.eu/" TargetMode="External"/><Relationship Id="rId77" Type="http://schemas.openxmlformats.org/officeDocument/2006/relationships/hyperlink" Target="https://m.edsoo.ru/7f411a40" TargetMode="External"/><Relationship Id="rId282" Type="http://schemas.openxmlformats.org/officeDocument/2006/relationships/hyperlink" Target="https://resh.edu.ru/subject/lesson/4308/start/208969/" TargetMode="External"/><Relationship Id="rId503" Type="http://schemas.openxmlformats.org/officeDocument/2006/relationships/hyperlink" Target="https://videouroki.net/video/26-ornamient-simvolika-v-ornamientie.html" TargetMode="External"/><Relationship Id="rId587" Type="http://schemas.openxmlformats.org/officeDocument/2006/relationships/hyperlink" Target="https://infourok.ru/prezentaciya-po-iskusstvu-na-temu-veduschie-hudozhestvennie-muzei-mira-klass-3434720.html" TargetMode="External"/><Relationship Id="rId710" Type="http://schemas.openxmlformats.org/officeDocument/2006/relationships/hyperlink" Target="https://m.edsoo.ru/7f412ea4" TargetMode="External"/><Relationship Id="rId808" Type="http://schemas.openxmlformats.org/officeDocument/2006/relationships/hyperlink" Target="https://yandex.ru/video/preview/2846900971162570349" TargetMode="External"/><Relationship Id="rId1340" Type="http://schemas.openxmlformats.org/officeDocument/2006/relationships/hyperlink" Target="http://www.metodkabinet.eu/" TargetMode="External"/><Relationship Id="rId1438" Type="http://schemas.openxmlformats.org/officeDocument/2006/relationships/hyperlink" Target="https://uchi.ru/teachers/lk/main" TargetMode="External"/><Relationship Id="rId8" Type="http://schemas.openxmlformats.org/officeDocument/2006/relationships/hyperlink" Target="https://workprogram.edsoo.ru/templates/415%23_ftn1" TargetMode="External"/><Relationship Id="rId142" Type="http://schemas.openxmlformats.org/officeDocument/2006/relationships/hyperlink" Target="https://resh.edu.ru/subject/lesson/5012/start/135015/" TargetMode="External"/><Relationship Id="rId447" Type="http://schemas.openxmlformats.org/officeDocument/2006/relationships/hyperlink" Target="https://m.edsoo.ru/7f4116e4" TargetMode="External"/><Relationship Id="rId794" Type="http://schemas.openxmlformats.org/officeDocument/2006/relationships/hyperlink" Target="https://yandex.ru/video/preview/8777265125995832560" TargetMode="External"/><Relationship Id="rId1077" Type="http://schemas.openxmlformats.org/officeDocument/2006/relationships/hyperlink" Target="http://www.metodkabinet.eu/" TargetMode="External"/><Relationship Id="rId1200" Type="http://schemas.openxmlformats.org/officeDocument/2006/relationships/hyperlink" Target="http://www.nachalka.com/biblioteka" TargetMode="External"/><Relationship Id="rId654" Type="http://schemas.openxmlformats.org/officeDocument/2006/relationships/hyperlink" Target="https://m.edsoo.ru/7f411bf8" TargetMode="External"/><Relationship Id="rId861" Type="http://schemas.openxmlformats.org/officeDocument/2006/relationships/hyperlink" Target="https://yandex.ru/video/preview/10952079556910337212" TargetMode="External"/><Relationship Id="rId959" Type="http://schemas.openxmlformats.org/officeDocument/2006/relationships/hyperlink" Target="https://resh.edu.ru/subject/8/1/" TargetMode="External"/><Relationship Id="rId1284" Type="http://schemas.openxmlformats.org/officeDocument/2006/relationships/hyperlink" Target="http://www.nachalka.com/biblioteka" TargetMode="External"/><Relationship Id="rId1491" Type="http://schemas.openxmlformats.org/officeDocument/2006/relationships/hyperlink" Target="http://www.nachalka.com/biblioteka" TargetMode="External"/><Relationship Id="rId1505" Type="http://schemas.openxmlformats.org/officeDocument/2006/relationships/hyperlink" Target="http://school-collektion.edu/ru" TargetMode="External"/><Relationship Id="rId293" Type="http://schemas.openxmlformats.org/officeDocument/2006/relationships/hyperlink" Target="https://resh.edu.ru/subject/lesson/3507/start/150198/" TargetMode="External"/><Relationship Id="rId307" Type="http://schemas.openxmlformats.org/officeDocument/2006/relationships/hyperlink" Target="https://m.edsoo.ru/7f411518" TargetMode="External"/><Relationship Id="rId514" Type="http://schemas.openxmlformats.org/officeDocument/2006/relationships/hyperlink" Target="https://resh.edu.ru/subject/lesson/4369/start/284281/" TargetMode="External"/><Relationship Id="rId721" Type="http://schemas.openxmlformats.org/officeDocument/2006/relationships/hyperlink" Target="https://resh.edu.ru/subject/9/" TargetMode="External"/><Relationship Id="rId1144" Type="http://schemas.openxmlformats.org/officeDocument/2006/relationships/hyperlink" Target="http://www.nachalka.com/biblioteka" TargetMode="External"/><Relationship Id="rId1351" Type="http://schemas.openxmlformats.org/officeDocument/2006/relationships/hyperlink" Target="http://www.nachalka.com/biblioteka" TargetMode="External"/><Relationship Id="rId1449" Type="http://schemas.openxmlformats.org/officeDocument/2006/relationships/hyperlink" Target="http://school-collektion.edu/ru" TargetMode="External"/><Relationship Id="rId88" Type="http://schemas.openxmlformats.org/officeDocument/2006/relationships/hyperlink" Target="https://m.edsoo.ru/7f412cec" TargetMode="External"/><Relationship Id="rId153" Type="http://schemas.openxmlformats.org/officeDocument/2006/relationships/hyperlink" Target="https://resh.edu.ru/subject/lesson/5012/start/135015/" TargetMode="External"/><Relationship Id="rId360" Type="http://schemas.openxmlformats.org/officeDocument/2006/relationships/hyperlink" Target="https://m.edsoo.ru/7f412652" TargetMode="External"/><Relationship Id="rId598" Type="http://schemas.openxmlformats.org/officeDocument/2006/relationships/hyperlink" Target="https://infourok.ru/prezentaciya-po-iskusstvu-na-temu-veduschie-hudozhestvennie-muzei-mira-klass-3434720.html" TargetMode="External"/><Relationship Id="rId819" Type="http://schemas.openxmlformats.org/officeDocument/2006/relationships/hyperlink" Target="https://resh.edu.ru/subject/9/" TargetMode="External"/><Relationship Id="rId1004" Type="http://schemas.openxmlformats.org/officeDocument/2006/relationships/hyperlink" Target="https://resh.edu.ru/subject/8/4/" TargetMode="External"/><Relationship Id="rId1211" Type="http://schemas.openxmlformats.org/officeDocument/2006/relationships/hyperlink" Target="https://uchi.ru/teachers/lk/main" TargetMode="External"/><Relationship Id="rId220" Type="http://schemas.openxmlformats.org/officeDocument/2006/relationships/hyperlink" Target="https://resh.edu.ru/subject/lesson/3517/start/150080/" TargetMode="External"/><Relationship Id="rId458" Type="http://schemas.openxmlformats.org/officeDocument/2006/relationships/hyperlink" Target="https://m.edsoo.ru/7f412850" TargetMode="External"/><Relationship Id="rId665" Type="http://schemas.openxmlformats.org/officeDocument/2006/relationships/hyperlink" Target="https://m.edsoo.ru/7f411bf8" TargetMode="External"/><Relationship Id="rId872" Type="http://schemas.openxmlformats.org/officeDocument/2006/relationships/hyperlink" Target="https://yandex.ru/video/preview/15322963475797321062" TargetMode="External"/><Relationship Id="rId1088" Type="http://schemas.openxmlformats.org/officeDocument/2006/relationships/hyperlink" Target="http://www.nachalka.com/biblioteka" TargetMode="External"/><Relationship Id="rId1295" Type="http://schemas.openxmlformats.org/officeDocument/2006/relationships/hyperlink" Target="https://uchi.ru/teachers/lk/main" TargetMode="External"/><Relationship Id="rId1309" Type="http://schemas.openxmlformats.org/officeDocument/2006/relationships/hyperlink" Target="http://school-collektion.edu/ru" TargetMode="External"/><Relationship Id="rId1516" Type="http://schemas.openxmlformats.org/officeDocument/2006/relationships/hyperlink" Target="http://www.metodkabinet.eu/" TargetMode="External"/><Relationship Id="rId15" Type="http://schemas.openxmlformats.org/officeDocument/2006/relationships/hyperlink" Target="https://resh.edu.ru/subject/13/1/" TargetMode="External"/><Relationship Id="rId318" Type="http://schemas.openxmlformats.org/officeDocument/2006/relationships/hyperlink" Target="https://m.edsoo.ru/7f411518" TargetMode="External"/><Relationship Id="rId525" Type="http://schemas.openxmlformats.org/officeDocument/2006/relationships/hyperlink" Target="https://resh.edu.ru/subject/lesson/3868/start/228487/" TargetMode="External"/><Relationship Id="rId732" Type="http://schemas.openxmlformats.org/officeDocument/2006/relationships/hyperlink" Target="https://resh.edu.ru/subject/9/" TargetMode="External"/><Relationship Id="rId1155" Type="http://schemas.openxmlformats.org/officeDocument/2006/relationships/hyperlink" Target="https://uchi.ru/teachers/lk/main" TargetMode="External"/><Relationship Id="rId1362" Type="http://schemas.openxmlformats.org/officeDocument/2006/relationships/hyperlink" Target="https://uchi.ru/teachers/lk/main" TargetMode="External"/><Relationship Id="rId99" Type="http://schemas.openxmlformats.org/officeDocument/2006/relationships/hyperlink" Target="https://resh.edu.ru/subject/lesson/4273/start/208536/" TargetMode="External"/><Relationship Id="rId164" Type="http://schemas.openxmlformats.org/officeDocument/2006/relationships/hyperlink" Target="https://resh.edu.ru/subject/lesson/3599/start/270854/" TargetMode="External"/><Relationship Id="rId371" Type="http://schemas.openxmlformats.org/officeDocument/2006/relationships/hyperlink" Target="https://resh.edu.ru/subject/12/1/" TargetMode="External"/><Relationship Id="rId1015" Type="http://schemas.openxmlformats.org/officeDocument/2006/relationships/hyperlink" Target="https://easyen.ru/load/orkseh/294" TargetMode="External"/><Relationship Id="rId1222" Type="http://schemas.openxmlformats.org/officeDocument/2006/relationships/hyperlink" Target="http://school-collektion.edu/ru" TargetMode="External"/><Relationship Id="rId469" Type="http://schemas.openxmlformats.org/officeDocument/2006/relationships/hyperlink" Target="https://resh.edu.ru/subject/lesson/4215/start/182056/" TargetMode="External"/><Relationship Id="rId676" Type="http://schemas.openxmlformats.org/officeDocument/2006/relationships/hyperlink" Target="https://m.edsoo.ru/7f411bf8" TargetMode="External"/><Relationship Id="rId883" Type="http://schemas.openxmlformats.org/officeDocument/2006/relationships/hyperlink" Target="https://yandex.ru/video/preview/12681925753808306631" TargetMode="External"/><Relationship Id="rId1099" Type="http://schemas.openxmlformats.org/officeDocument/2006/relationships/hyperlink" Target="https://uchi.ru/teachers/lk/main" TargetMode="External"/><Relationship Id="rId1527" Type="http://schemas.openxmlformats.org/officeDocument/2006/relationships/hyperlink" Target="http://www.nachalka.com/biblioteka" TargetMode="External"/><Relationship Id="rId26" Type="http://schemas.openxmlformats.org/officeDocument/2006/relationships/hyperlink" Target="https://resh.edu.ru/subject/13/2/" TargetMode="External"/><Relationship Id="rId231" Type="http://schemas.openxmlformats.org/officeDocument/2006/relationships/hyperlink" Target="https://resh.edu.ru/subject/lesson/3528/start/118737/" TargetMode="External"/><Relationship Id="rId329" Type="http://schemas.openxmlformats.org/officeDocument/2006/relationships/hyperlink" Target="https://m.edsoo.ru/7f411518" TargetMode="External"/><Relationship Id="rId536" Type="http://schemas.openxmlformats.org/officeDocument/2006/relationships/hyperlink" Target="https://resh.edu.ru/subject/lesson/4496/start/273444/" TargetMode="External"/><Relationship Id="rId1166" Type="http://schemas.openxmlformats.org/officeDocument/2006/relationships/hyperlink" Target="http://school-collektion.edu/ru" TargetMode="External"/><Relationship Id="rId1373" Type="http://schemas.openxmlformats.org/officeDocument/2006/relationships/hyperlink" Target="http://school-collektion.edu/ru" TargetMode="External"/><Relationship Id="rId175" Type="http://schemas.openxmlformats.org/officeDocument/2006/relationships/hyperlink" Target="https://resh.edu.ru/subject/lesson/6267/start/105254/" TargetMode="External"/><Relationship Id="rId743" Type="http://schemas.openxmlformats.org/officeDocument/2006/relationships/hyperlink" Target="https://yandex.ru/video/preview/9018400235380934258" TargetMode="External"/><Relationship Id="rId950" Type="http://schemas.openxmlformats.org/officeDocument/2006/relationships/hyperlink" Target="https://www.youtube.com/watch?v=8mRaXb050yA" TargetMode="External"/><Relationship Id="rId1026" Type="http://schemas.openxmlformats.org/officeDocument/2006/relationships/hyperlink" Target="http://school-collektion.edu/ru" TargetMode="External"/><Relationship Id="rId382" Type="http://schemas.openxmlformats.org/officeDocument/2006/relationships/hyperlink" Target="https://uchi.ru/teachers/groups/16233109/subjects/1/course_programs/2" TargetMode="External"/><Relationship Id="rId603" Type="http://schemas.openxmlformats.org/officeDocument/2006/relationships/hyperlink" Target="https://m.edsoo.ru/7f411bf8" TargetMode="External"/><Relationship Id="rId687" Type="http://schemas.openxmlformats.org/officeDocument/2006/relationships/hyperlink" Target="https://m.edsoo.ru/7f411bf8" TargetMode="External"/><Relationship Id="rId810" Type="http://schemas.openxmlformats.org/officeDocument/2006/relationships/hyperlink" Target="https://resh.edu.ru/subject/9/" TargetMode="External"/><Relationship Id="rId908" Type="http://schemas.openxmlformats.org/officeDocument/2006/relationships/hyperlink" Target="https://yandex.ru/video/preview/10533462617761021478" TargetMode="External"/><Relationship Id="rId1233" Type="http://schemas.openxmlformats.org/officeDocument/2006/relationships/hyperlink" Target="http://www.metodkabinet.eu/" TargetMode="External"/><Relationship Id="rId1440" Type="http://schemas.openxmlformats.org/officeDocument/2006/relationships/hyperlink" Target="http://www.metodkabinet.eu/" TargetMode="External"/><Relationship Id="rId1538" Type="http://schemas.openxmlformats.org/officeDocument/2006/relationships/theme" Target="theme/theme1.xml"/><Relationship Id="rId242" Type="http://schemas.openxmlformats.org/officeDocument/2006/relationships/hyperlink" Target="https://resh.edu.ru/subject/lesson/101/" TargetMode="External"/><Relationship Id="rId894" Type="http://schemas.openxmlformats.org/officeDocument/2006/relationships/hyperlink" Target="https://yandex.ru/video/preview/12723457902712577251" TargetMode="External"/><Relationship Id="rId1177" Type="http://schemas.openxmlformats.org/officeDocument/2006/relationships/hyperlink" Target="http://www.metodkabinet.eu/" TargetMode="External"/><Relationship Id="rId1300" Type="http://schemas.openxmlformats.org/officeDocument/2006/relationships/hyperlink" Target="http://www.metodkabinet.eu/" TargetMode="External"/><Relationship Id="rId37" Type="http://schemas.openxmlformats.org/officeDocument/2006/relationships/hyperlink" Target="https://m.edsoo.ru/7f410de8" TargetMode="External"/><Relationship Id="rId102" Type="http://schemas.openxmlformats.org/officeDocument/2006/relationships/hyperlink" Target="https://resh.edu.ru/subject/lesson/3599/start/270854/" TargetMode="External"/><Relationship Id="rId547" Type="http://schemas.openxmlformats.org/officeDocument/2006/relationships/hyperlink" Target="https://infourok.ru/prezentaciya-muzei-izobrazitelnogo-iskusstva-v-rossii-moskva-klass-3308220.html" TargetMode="External"/><Relationship Id="rId754" Type="http://schemas.openxmlformats.org/officeDocument/2006/relationships/hyperlink" Target="https://yandex.ru/video/preview/10081941263269781097" TargetMode="External"/><Relationship Id="rId961" Type="http://schemas.openxmlformats.org/officeDocument/2006/relationships/hyperlink" Target="https://resh.edu.ru/subject/8/1/" TargetMode="External"/><Relationship Id="rId1384" Type="http://schemas.openxmlformats.org/officeDocument/2006/relationships/hyperlink" Target="http://www.metodkabinet.eu/" TargetMode="External"/><Relationship Id="rId90" Type="http://schemas.openxmlformats.org/officeDocument/2006/relationships/hyperlink" Target="https://m.edsoo.ru/7f412cec" TargetMode="External"/><Relationship Id="rId186" Type="http://schemas.openxmlformats.org/officeDocument/2006/relationships/hyperlink" Target="https://resh.edu.ru/subject/lesson/3476/start/149904/" TargetMode="External"/><Relationship Id="rId393" Type="http://schemas.openxmlformats.org/officeDocument/2006/relationships/hyperlink" Target="https://uchi.ru/teachers/groups/16233109/subjects/1/course_programs/2" TargetMode="External"/><Relationship Id="rId407" Type="http://schemas.openxmlformats.org/officeDocument/2006/relationships/hyperlink" Target="https://m.edsoo.ru/7f4110fe" TargetMode="External"/><Relationship Id="rId614" Type="http://schemas.openxmlformats.org/officeDocument/2006/relationships/hyperlink" Target="https://m.edsoo.ru/7f411bf8" TargetMode="External"/><Relationship Id="rId821" Type="http://schemas.openxmlformats.org/officeDocument/2006/relationships/hyperlink" Target="https://resh.edu.ru/subject/9/" TargetMode="External"/><Relationship Id="rId1037" Type="http://schemas.openxmlformats.org/officeDocument/2006/relationships/hyperlink" Target="http://www.metodkabinet.eu/" TargetMode="External"/><Relationship Id="rId1244" Type="http://schemas.openxmlformats.org/officeDocument/2006/relationships/hyperlink" Target="http://www.nachalka.com/biblioteka" TargetMode="External"/><Relationship Id="rId1451" Type="http://schemas.openxmlformats.org/officeDocument/2006/relationships/hyperlink" Target="http://www.nachalka.com/biblioteka" TargetMode="External"/><Relationship Id="rId253" Type="http://schemas.openxmlformats.org/officeDocument/2006/relationships/hyperlink" Target="https://resh.edu.ru/subject/lesson/4421/start/150229/" TargetMode="External"/><Relationship Id="rId460" Type="http://schemas.openxmlformats.org/officeDocument/2006/relationships/hyperlink" Target="https://m.edsoo.ru/7f412850" TargetMode="External"/><Relationship Id="rId698" Type="http://schemas.openxmlformats.org/officeDocument/2006/relationships/hyperlink" Target="https://m.edsoo.ru/7f412ea4" TargetMode="External"/><Relationship Id="rId919" Type="http://schemas.openxmlformats.org/officeDocument/2006/relationships/hyperlink" Target="https://yandex.ru/video/preview/7786094528301949396" TargetMode="External"/><Relationship Id="rId1090" Type="http://schemas.openxmlformats.org/officeDocument/2006/relationships/hyperlink" Target="http://school-collektion.edu/ru" TargetMode="External"/><Relationship Id="rId1104" Type="http://schemas.openxmlformats.org/officeDocument/2006/relationships/hyperlink" Target="http://www.nachalka.com/biblioteka" TargetMode="External"/><Relationship Id="rId1311" Type="http://schemas.openxmlformats.org/officeDocument/2006/relationships/hyperlink" Target="http://www.nachalka.com/biblioteka" TargetMode="External"/><Relationship Id="rId48" Type="http://schemas.openxmlformats.org/officeDocument/2006/relationships/hyperlink" Target="https://resh.edu.ru/subject/32/1/" TargetMode="External"/><Relationship Id="rId113" Type="http://schemas.openxmlformats.org/officeDocument/2006/relationships/hyperlink" Target="https://resh.edu.ru/subject/lesson/3599/start/270854/" TargetMode="External"/><Relationship Id="rId320" Type="http://schemas.openxmlformats.org/officeDocument/2006/relationships/hyperlink" Target="https://m.edsoo.ru/7f411518" TargetMode="External"/><Relationship Id="rId558" Type="http://schemas.openxmlformats.org/officeDocument/2006/relationships/hyperlink" Target="https://videouroki.net/razrabotki/linieinaia-i-vozdushnaia-pierspiektiva-v-pieizazhie.html" TargetMode="External"/><Relationship Id="rId765" Type="http://schemas.openxmlformats.org/officeDocument/2006/relationships/hyperlink" Target="https://resh.edu.ru/subject/9/" TargetMode="External"/><Relationship Id="rId972" Type="http://schemas.openxmlformats.org/officeDocument/2006/relationships/hyperlink" Target="https://resh.edu.ru/subject/8/1/" TargetMode="External"/><Relationship Id="rId1188" Type="http://schemas.openxmlformats.org/officeDocument/2006/relationships/hyperlink" Target="http://www.nachalka.com/biblioteka" TargetMode="External"/><Relationship Id="rId1395" Type="http://schemas.openxmlformats.org/officeDocument/2006/relationships/hyperlink" Target="http://www.nachalka.com/biblioteka" TargetMode="External"/><Relationship Id="rId1409" Type="http://schemas.openxmlformats.org/officeDocument/2006/relationships/hyperlink" Target="http://school-collektion.edu/ru" TargetMode="External"/><Relationship Id="rId197" Type="http://schemas.openxmlformats.org/officeDocument/2006/relationships/hyperlink" Target="https://resh.edu.ru/subject/lesson/4309/start/208721/" TargetMode="External"/><Relationship Id="rId418" Type="http://schemas.openxmlformats.org/officeDocument/2006/relationships/hyperlink" Target="https://m.edsoo.ru/7f411f36" TargetMode="External"/><Relationship Id="rId625" Type="http://schemas.openxmlformats.org/officeDocument/2006/relationships/hyperlink" Target="https://m.edsoo.ru/7f411bf8" TargetMode="External"/><Relationship Id="rId832" Type="http://schemas.openxmlformats.org/officeDocument/2006/relationships/hyperlink" Target="https://yandex.ru/video/preview/17096221472154256592" TargetMode="External"/><Relationship Id="rId1048" Type="http://schemas.openxmlformats.org/officeDocument/2006/relationships/hyperlink" Target="http://www.nachalka.com/biblioteka" TargetMode="External"/><Relationship Id="rId1255" Type="http://schemas.openxmlformats.org/officeDocument/2006/relationships/hyperlink" Target="https://uchi.ru/teachers/lk/main" TargetMode="External"/><Relationship Id="rId1462" Type="http://schemas.openxmlformats.org/officeDocument/2006/relationships/hyperlink" Target="https://uchi.ru/teachers/lk/main" TargetMode="External"/><Relationship Id="rId264" Type="http://schemas.openxmlformats.org/officeDocument/2006/relationships/hyperlink" Target="https://resh.edu.ru/subject/lesson/3528/start/118737/" TargetMode="External"/><Relationship Id="rId471" Type="http://schemas.openxmlformats.org/officeDocument/2006/relationships/hyperlink" Target="https://resh.edu.ru/subject/lesson/4997/start/189948/" TargetMode="External"/><Relationship Id="rId1115" Type="http://schemas.openxmlformats.org/officeDocument/2006/relationships/hyperlink" Target="https://uchi.ru/teachers/lk/main" TargetMode="External"/><Relationship Id="rId1322" Type="http://schemas.openxmlformats.org/officeDocument/2006/relationships/hyperlink" Target="https://uchi.ru/teachers/lk/main" TargetMode="External"/><Relationship Id="rId59" Type="http://schemas.openxmlformats.org/officeDocument/2006/relationships/hyperlink" Target="https://m.edsoo.ru/7f411a40" TargetMode="External"/><Relationship Id="rId124" Type="http://schemas.openxmlformats.org/officeDocument/2006/relationships/hyperlink" Target="https://resh.edu.ru/subject/lesson/3599/start/270854/" TargetMode="External"/><Relationship Id="rId569" Type="http://schemas.openxmlformats.org/officeDocument/2006/relationships/hyperlink" Target="https://resh.edu.ru/subject/lesson/3902/start/223469/" TargetMode="External"/><Relationship Id="rId776" Type="http://schemas.openxmlformats.org/officeDocument/2006/relationships/hyperlink" Target="https://www.youtube.com/watch?v=qwBUethUstE" TargetMode="External"/><Relationship Id="rId983" Type="http://schemas.openxmlformats.org/officeDocument/2006/relationships/hyperlink" Target="https://resh.edu.ru/subject/8/2/" TargetMode="External"/><Relationship Id="rId1199" Type="http://schemas.openxmlformats.org/officeDocument/2006/relationships/hyperlink" Target="https://uchi.ru/teachers/lk/main" TargetMode="External"/><Relationship Id="rId331" Type="http://schemas.openxmlformats.org/officeDocument/2006/relationships/hyperlink" Target="https://m.edsoo.ru/7f411518" TargetMode="External"/><Relationship Id="rId429" Type="http://schemas.openxmlformats.org/officeDocument/2006/relationships/hyperlink" Target="https://m.edsoo.ru/7f4116e4" TargetMode="External"/><Relationship Id="rId636" Type="http://schemas.openxmlformats.org/officeDocument/2006/relationships/hyperlink" Target="https://m.edsoo.ru/7f411bf8" TargetMode="External"/><Relationship Id="rId1059" Type="http://schemas.openxmlformats.org/officeDocument/2006/relationships/hyperlink" Target="https://uchi.ru/teachers/lk/main" TargetMode="External"/><Relationship Id="rId1266" Type="http://schemas.openxmlformats.org/officeDocument/2006/relationships/hyperlink" Target="http://school-collektion.edu/ru" TargetMode="External"/><Relationship Id="rId1473" Type="http://schemas.openxmlformats.org/officeDocument/2006/relationships/hyperlink" Target="http://school-collektion.edu/ru" TargetMode="External"/><Relationship Id="rId843" Type="http://schemas.openxmlformats.org/officeDocument/2006/relationships/hyperlink" Target="https://yandex.ru/video/preview/17674017120389358831" TargetMode="External"/><Relationship Id="rId1126" Type="http://schemas.openxmlformats.org/officeDocument/2006/relationships/hyperlink" Target="http://school-collektion.edu/ru" TargetMode="External"/><Relationship Id="rId275" Type="http://schemas.openxmlformats.org/officeDocument/2006/relationships/hyperlink" Target="https://resh.edu.ru/subject/lesson/5014/start/208629/" TargetMode="External"/><Relationship Id="rId482" Type="http://schemas.openxmlformats.org/officeDocument/2006/relationships/hyperlink" Target="https://resh.edu.ru/subject/lesson/4052/start/160977/" TargetMode="External"/><Relationship Id="rId703" Type="http://schemas.openxmlformats.org/officeDocument/2006/relationships/hyperlink" Target="https://m.edsoo.ru/7f412ea4" TargetMode="External"/><Relationship Id="rId910" Type="http://schemas.openxmlformats.org/officeDocument/2006/relationships/hyperlink" Target="https://resh.edu.ru/subject/9/" TargetMode="External"/><Relationship Id="rId1333" Type="http://schemas.openxmlformats.org/officeDocument/2006/relationships/hyperlink" Target="http://school-collektion.edu/ru" TargetMode="External"/><Relationship Id="rId135" Type="http://schemas.openxmlformats.org/officeDocument/2006/relationships/hyperlink" Target="https://resh.edu.ru/subject/lesson/5012/start/135015/" TargetMode="External"/><Relationship Id="rId342" Type="http://schemas.openxmlformats.org/officeDocument/2006/relationships/hyperlink" Target="https://m.edsoo.ru/7f412652" TargetMode="External"/><Relationship Id="rId787" Type="http://schemas.openxmlformats.org/officeDocument/2006/relationships/hyperlink" Target="https://yandex.ru/video/preview/6590938022573256462" TargetMode="External"/><Relationship Id="rId994" Type="http://schemas.openxmlformats.org/officeDocument/2006/relationships/hyperlink" Target="https://resh.edu.ru/subject/8/3/" TargetMode="External"/><Relationship Id="rId1400" Type="http://schemas.openxmlformats.org/officeDocument/2006/relationships/hyperlink" Target="http://www.metodkabinet.eu/" TargetMode="External"/><Relationship Id="rId202" Type="http://schemas.openxmlformats.org/officeDocument/2006/relationships/hyperlink" Target="https://resh.edu.ru/subject/lesson/4309/start/208721/" TargetMode="External"/><Relationship Id="rId647" Type="http://schemas.openxmlformats.org/officeDocument/2006/relationships/hyperlink" Target="https://m.edsoo.ru/7f411bf8" TargetMode="External"/><Relationship Id="rId854" Type="http://schemas.openxmlformats.org/officeDocument/2006/relationships/hyperlink" Target="https://youtu.be/KTJL7TWLRXQ" TargetMode="External"/><Relationship Id="rId1277" Type="http://schemas.openxmlformats.org/officeDocument/2006/relationships/hyperlink" Target="http://www.metodkabinet.eu/" TargetMode="External"/><Relationship Id="rId1484" Type="http://schemas.openxmlformats.org/officeDocument/2006/relationships/hyperlink" Target="http://www.metodkabinet.eu/" TargetMode="External"/><Relationship Id="rId286" Type="http://schemas.openxmlformats.org/officeDocument/2006/relationships/hyperlink" Target="https://resh.edu.ru/subject/lesson/6267/start/105254/" TargetMode="External"/><Relationship Id="rId493" Type="http://schemas.openxmlformats.org/officeDocument/2006/relationships/hyperlink" Target="https://resh.edu.ru/subject/lesson/3824/start/284166/" TargetMode="External"/><Relationship Id="rId507" Type="http://schemas.openxmlformats.org/officeDocument/2006/relationships/hyperlink" Target="https://resh.edu.ru/subject/lesson/3780/start/176098/" TargetMode="External"/><Relationship Id="rId714" Type="http://schemas.openxmlformats.org/officeDocument/2006/relationships/hyperlink" Target="https://m.edsoo.ru/7f412ea4" TargetMode="External"/><Relationship Id="rId921" Type="http://schemas.openxmlformats.org/officeDocument/2006/relationships/hyperlink" Target="https://yandex.ru/video/preview/9018400235380934258" TargetMode="External"/><Relationship Id="rId1137" Type="http://schemas.openxmlformats.org/officeDocument/2006/relationships/hyperlink" Target="http://www.metodkabinet.eu/" TargetMode="External"/><Relationship Id="rId1344" Type="http://schemas.openxmlformats.org/officeDocument/2006/relationships/hyperlink" Target="http://www.metodkabinet.eu/" TargetMode="External"/><Relationship Id="rId50" Type="http://schemas.openxmlformats.org/officeDocument/2006/relationships/hyperlink" Target="https://resh.edu.ru/subject/32/1/" TargetMode="External"/><Relationship Id="rId146" Type="http://schemas.openxmlformats.org/officeDocument/2006/relationships/hyperlink" Target="https://www.deutschalsfremdsprache.ch/index.php?actualid=5057&amp;which_set=101" TargetMode="External"/><Relationship Id="rId353" Type="http://schemas.openxmlformats.org/officeDocument/2006/relationships/hyperlink" Target="https://m.edsoo.ru/7f412652" TargetMode="External"/><Relationship Id="rId560" Type="http://schemas.openxmlformats.org/officeDocument/2006/relationships/hyperlink" Target="https://videouroki.net/razrabotki/linieinaia-i-vozdushnaia-pierspiektiva-v-pieizazhie.html" TargetMode="External"/><Relationship Id="rId798" Type="http://schemas.openxmlformats.org/officeDocument/2006/relationships/hyperlink" Target="https://resh.edu.ru/subject/9/" TargetMode="External"/><Relationship Id="rId1190" Type="http://schemas.openxmlformats.org/officeDocument/2006/relationships/hyperlink" Target="http://school-collektion.edu/ru" TargetMode="External"/><Relationship Id="rId1204" Type="http://schemas.openxmlformats.org/officeDocument/2006/relationships/hyperlink" Target="http://www.nachalka.com/biblioteka" TargetMode="External"/><Relationship Id="rId1411" Type="http://schemas.openxmlformats.org/officeDocument/2006/relationships/hyperlink" Target="http://www.nachalka.com/biblioteka" TargetMode="External"/><Relationship Id="rId213" Type="http://schemas.openxmlformats.org/officeDocument/2006/relationships/hyperlink" Target="https://resh.edu.ru/subject/lesson/4415/start/209000/" TargetMode="External"/><Relationship Id="rId420" Type="http://schemas.openxmlformats.org/officeDocument/2006/relationships/hyperlink" Target="https://m.edsoo.ru/7f411f36" TargetMode="External"/><Relationship Id="rId658" Type="http://schemas.openxmlformats.org/officeDocument/2006/relationships/hyperlink" Target="https://m.edsoo.ru/7f411bf8" TargetMode="External"/><Relationship Id="rId865" Type="http://schemas.openxmlformats.org/officeDocument/2006/relationships/hyperlink" Target="https://yandex.ru/video/preview/14420342626450610523" TargetMode="External"/><Relationship Id="rId1050" Type="http://schemas.openxmlformats.org/officeDocument/2006/relationships/hyperlink" Target="http://school-collektion.edu/ru" TargetMode="External"/><Relationship Id="rId1288" Type="http://schemas.openxmlformats.org/officeDocument/2006/relationships/hyperlink" Target="http://www.nachalka.com/biblioteka" TargetMode="External"/><Relationship Id="rId1495" Type="http://schemas.openxmlformats.org/officeDocument/2006/relationships/hyperlink" Target="http://www.nachalka.com/biblioteka" TargetMode="External"/><Relationship Id="rId1509" Type="http://schemas.openxmlformats.org/officeDocument/2006/relationships/hyperlink" Target="http://school-collektion.edu/ru" TargetMode="External"/><Relationship Id="rId297" Type="http://schemas.openxmlformats.org/officeDocument/2006/relationships/hyperlink" Target="https://resh.edu.ru/subject/lesson/4544/start/209341/" TargetMode="External"/><Relationship Id="rId518" Type="http://schemas.openxmlformats.org/officeDocument/2006/relationships/hyperlink" Target="https://resh.edu.ru/subject/lesson/4999/main/223327/" TargetMode="External"/><Relationship Id="rId725" Type="http://schemas.openxmlformats.org/officeDocument/2006/relationships/hyperlink" Target="https://resh.edu.ru/subject/9/" TargetMode="External"/><Relationship Id="rId932" Type="http://schemas.openxmlformats.org/officeDocument/2006/relationships/hyperlink" Target="https://yandex.ru/video/preview/6896292475177699517" TargetMode="External"/><Relationship Id="rId1148" Type="http://schemas.openxmlformats.org/officeDocument/2006/relationships/hyperlink" Target="http://www.nachalka.com/biblioteka" TargetMode="External"/><Relationship Id="rId1355" Type="http://schemas.openxmlformats.org/officeDocument/2006/relationships/hyperlink" Target="http://www.nachalka.com/biblioteka" TargetMode="External"/><Relationship Id="rId157" Type="http://schemas.openxmlformats.org/officeDocument/2006/relationships/hyperlink" Target="https://www.derdiedaf.com/unterrichtsmaterial/kinder-jugendliche/b1/lesehoerverstehen" TargetMode="External"/><Relationship Id="rId364" Type="http://schemas.openxmlformats.org/officeDocument/2006/relationships/hyperlink" Target="https://m.edsoo.ru/7f412652" TargetMode="External"/><Relationship Id="rId1008" Type="http://schemas.openxmlformats.org/officeDocument/2006/relationships/hyperlink" Target="http://school-collection.edu" TargetMode="External"/><Relationship Id="rId1215" Type="http://schemas.openxmlformats.org/officeDocument/2006/relationships/hyperlink" Target="https://uchi.ru/teachers/lk/main" TargetMode="External"/><Relationship Id="rId1422" Type="http://schemas.openxmlformats.org/officeDocument/2006/relationships/hyperlink" Target="https://uchi.ru/teachers/lk/main" TargetMode="External"/><Relationship Id="rId61" Type="http://schemas.openxmlformats.org/officeDocument/2006/relationships/hyperlink" Target="https://m.edsoo.ru/7f411a40" TargetMode="External"/><Relationship Id="rId571" Type="http://schemas.openxmlformats.org/officeDocument/2006/relationships/hyperlink" Target="https://resh.edu.ru/subject/lesson/4576/start/273470/" TargetMode="External"/><Relationship Id="rId669" Type="http://schemas.openxmlformats.org/officeDocument/2006/relationships/hyperlink" Target="https://m.edsoo.ru/7f411bf8" TargetMode="External"/><Relationship Id="rId876" Type="http://schemas.openxmlformats.org/officeDocument/2006/relationships/hyperlink" Target="https://yandex.ru/video/preview/6158665137976545522" TargetMode="External"/><Relationship Id="rId1299" Type="http://schemas.openxmlformats.org/officeDocument/2006/relationships/hyperlink" Target="http://www.nachalka.com/biblioteka" TargetMode="External"/><Relationship Id="rId19" Type="http://schemas.openxmlformats.org/officeDocument/2006/relationships/hyperlink" Target="https://resh.edu.ru/subject/13/1/" TargetMode="External"/><Relationship Id="rId224" Type="http://schemas.openxmlformats.org/officeDocument/2006/relationships/hyperlink" Target="https://resh.edu.ru/subject/lesson/4415/start/209000/" TargetMode="External"/><Relationship Id="rId431" Type="http://schemas.openxmlformats.org/officeDocument/2006/relationships/hyperlink" Target="https://m.edsoo.ru/7f4116e4" TargetMode="External"/><Relationship Id="rId529" Type="http://schemas.openxmlformats.org/officeDocument/2006/relationships/hyperlink" Target="https://resh.edu.ru/subject/lesson/5117/start/273365/" TargetMode="External"/><Relationship Id="rId736" Type="http://schemas.openxmlformats.org/officeDocument/2006/relationships/hyperlink" Target="https://resh.edu.ru/subject/9/" TargetMode="External"/><Relationship Id="rId1061" Type="http://schemas.openxmlformats.org/officeDocument/2006/relationships/hyperlink" Target="http://www.metodkabinet.eu/" TargetMode="External"/><Relationship Id="rId1159" Type="http://schemas.openxmlformats.org/officeDocument/2006/relationships/hyperlink" Target="https://uchi.ru/teachers/lk/main" TargetMode="External"/><Relationship Id="rId1366" Type="http://schemas.openxmlformats.org/officeDocument/2006/relationships/hyperlink" Target="https://uchi.ru/teachers/lk/main" TargetMode="External"/><Relationship Id="rId168" Type="http://schemas.openxmlformats.org/officeDocument/2006/relationships/hyperlink" Target="https://resh.edu.ru/subject/lesson/4421/start/150229/" TargetMode="External"/><Relationship Id="rId943" Type="http://schemas.openxmlformats.org/officeDocument/2006/relationships/hyperlink" Target="https://yandex.ru/video/preview/1658539603811451927" TargetMode="External"/><Relationship Id="rId1019" Type="http://schemas.openxmlformats.org/officeDocument/2006/relationships/hyperlink" Target="https://uchi.ru/teachers/lk/main" TargetMode="External"/><Relationship Id="rId72" Type="http://schemas.openxmlformats.org/officeDocument/2006/relationships/hyperlink" Target="https://m.edsoo.ru/7f411a40" TargetMode="External"/><Relationship Id="rId375" Type="http://schemas.openxmlformats.org/officeDocument/2006/relationships/hyperlink" Target="https://resh.edu.ru/subject/12/1/" TargetMode="External"/><Relationship Id="rId582" Type="http://schemas.openxmlformats.org/officeDocument/2006/relationships/hyperlink" Target="https://infourok.ru/prezentaciya-po-iskusstvu-na-temu-veduschie-hudozhestvennie-muzei-mira-klass-3434720.html" TargetMode="External"/><Relationship Id="rId803" Type="http://schemas.openxmlformats.org/officeDocument/2006/relationships/hyperlink" Target="https://resh.edu.ru/subject/9/" TargetMode="External"/><Relationship Id="rId1226" Type="http://schemas.openxmlformats.org/officeDocument/2006/relationships/hyperlink" Target="http://school-collektion.edu/ru" TargetMode="External"/><Relationship Id="rId1433" Type="http://schemas.openxmlformats.org/officeDocument/2006/relationships/hyperlink" Target="http://school-collektion.edu/ru" TargetMode="External"/><Relationship Id="rId3" Type="http://schemas.openxmlformats.org/officeDocument/2006/relationships/styles" Target="styles.xml"/><Relationship Id="rId235" Type="http://schemas.openxmlformats.org/officeDocument/2006/relationships/hyperlink" Target="https://resh.edu.ru/subject/lesson/3537/start/118604/" TargetMode="External"/><Relationship Id="rId442" Type="http://schemas.openxmlformats.org/officeDocument/2006/relationships/hyperlink" Target="https://m.edsoo.ru/7f4116e4" TargetMode="External"/><Relationship Id="rId887" Type="http://schemas.openxmlformats.org/officeDocument/2006/relationships/hyperlink" Target="https://yandex.ru/video/preview/846074930720157540" TargetMode="External"/><Relationship Id="rId1072" Type="http://schemas.openxmlformats.org/officeDocument/2006/relationships/hyperlink" Target="http://www.nachalka.com/biblioteka" TargetMode="External"/><Relationship Id="rId1500" Type="http://schemas.openxmlformats.org/officeDocument/2006/relationships/hyperlink" Target="http://www.metodkabinet.eu/" TargetMode="External"/><Relationship Id="rId302" Type="http://schemas.openxmlformats.org/officeDocument/2006/relationships/hyperlink" Target="https://m.edsoo.ru/7f411518" TargetMode="External"/><Relationship Id="rId747" Type="http://schemas.openxmlformats.org/officeDocument/2006/relationships/hyperlink" Target="https://resh.edu.ru/subject/9/" TargetMode="External"/><Relationship Id="rId954" Type="http://schemas.openxmlformats.org/officeDocument/2006/relationships/hyperlink" Target="https://yandex.ru/video/preview/10076996564830682011" TargetMode="External"/><Relationship Id="rId1377" Type="http://schemas.openxmlformats.org/officeDocument/2006/relationships/hyperlink" Target="http://school-collektion.edu/ru" TargetMode="External"/><Relationship Id="rId83" Type="http://schemas.openxmlformats.org/officeDocument/2006/relationships/hyperlink" Target="https://m.edsoo.ru/7f412cec" TargetMode="External"/><Relationship Id="rId179" Type="http://schemas.openxmlformats.org/officeDocument/2006/relationships/hyperlink" Target="https://resh.edu.ru/subject/lesson/3476/start/149904/" TargetMode="External"/><Relationship Id="rId386" Type="http://schemas.openxmlformats.org/officeDocument/2006/relationships/hyperlink" Target="https://www.yaklass.ru/p/matematika" TargetMode="External"/><Relationship Id="rId593" Type="http://schemas.openxmlformats.org/officeDocument/2006/relationships/hyperlink" Target="https://infourok.ru/prezentaciya-po-iskusstvu-na-temu-veduschie-hudozhestvennie-muzei-mira-klass-3434720.html" TargetMode="External"/><Relationship Id="rId607" Type="http://schemas.openxmlformats.org/officeDocument/2006/relationships/hyperlink" Target="https://m.edsoo.ru/7f411bf8" TargetMode="External"/><Relationship Id="rId814" Type="http://schemas.openxmlformats.org/officeDocument/2006/relationships/hyperlink" Target="https://yandex.ru/video/preview/1965780013026297939" TargetMode="External"/><Relationship Id="rId1237" Type="http://schemas.openxmlformats.org/officeDocument/2006/relationships/hyperlink" Target="http://www.metodkabinet.eu/" TargetMode="External"/><Relationship Id="rId1444" Type="http://schemas.openxmlformats.org/officeDocument/2006/relationships/hyperlink" Target="http://www.metodkabinet.eu/" TargetMode="External"/><Relationship Id="rId246" Type="http://schemas.openxmlformats.org/officeDocument/2006/relationships/hyperlink" Target="https://resh.edu.ru/subject/lesson/4421/start/150229/" TargetMode="External"/><Relationship Id="rId453" Type="http://schemas.openxmlformats.org/officeDocument/2006/relationships/hyperlink" Target="https://m.edsoo.ru/7f4116e4" TargetMode="External"/><Relationship Id="rId660" Type="http://schemas.openxmlformats.org/officeDocument/2006/relationships/hyperlink" Target="https://m.edsoo.ru/7f411bf8" TargetMode="External"/><Relationship Id="rId898" Type="http://schemas.openxmlformats.org/officeDocument/2006/relationships/hyperlink" Target="https://www.youtube.com/watch?v=f__xtBq4Hgo" TargetMode="External"/><Relationship Id="rId1083" Type="http://schemas.openxmlformats.org/officeDocument/2006/relationships/hyperlink" Target="https://uchi.ru/teachers/lk/main" TargetMode="External"/><Relationship Id="rId1290" Type="http://schemas.openxmlformats.org/officeDocument/2006/relationships/hyperlink" Target="http://school-collektion.edu/ru" TargetMode="External"/><Relationship Id="rId1304" Type="http://schemas.openxmlformats.org/officeDocument/2006/relationships/hyperlink" Target="http://www.metodkabinet.eu/" TargetMode="External"/><Relationship Id="rId1511" Type="http://schemas.openxmlformats.org/officeDocument/2006/relationships/hyperlink" Target="http://www.nachalka.com/biblioteka" TargetMode="External"/><Relationship Id="rId106" Type="http://schemas.openxmlformats.org/officeDocument/2006/relationships/hyperlink" Target="https://resh.edu.ru/subject/lesson/3599/start/270854/" TargetMode="External"/><Relationship Id="rId313" Type="http://schemas.openxmlformats.org/officeDocument/2006/relationships/hyperlink" Target="https://m.edsoo.ru/7f411518" TargetMode="External"/><Relationship Id="rId758" Type="http://schemas.openxmlformats.org/officeDocument/2006/relationships/hyperlink" Target="https://resh.edu.ru/subject/9/" TargetMode="External"/><Relationship Id="rId965" Type="http://schemas.openxmlformats.org/officeDocument/2006/relationships/hyperlink" Target="https://resh.edu.ru/subject/8/1/" TargetMode="External"/><Relationship Id="rId1150" Type="http://schemas.openxmlformats.org/officeDocument/2006/relationships/hyperlink" Target="http://school-collektion.edu/ru" TargetMode="External"/><Relationship Id="rId1388" Type="http://schemas.openxmlformats.org/officeDocument/2006/relationships/hyperlink" Target="http://www.metodkabinet.eu/" TargetMode="External"/><Relationship Id="rId10" Type="http://schemas.openxmlformats.org/officeDocument/2006/relationships/hyperlink" Target="https://workprogram.edsoo.ru/templates/415%23_ftn1" TargetMode="External"/><Relationship Id="rId94" Type="http://schemas.openxmlformats.org/officeDocument/2006/relationships/hyperlink" Target="https://m.edsoo.ru/7f412cec" TargetMode="External"/><Relationship Id="rId397" Type="http://schemas.openxmlformats.org/officeDocument/2006/relationships/hyperlink" Target="https://uchi.ru/teachers/groups/16233109/subjects/1/course_programs/2" TargetMode="External"/><Relationship Id="rId520" Type="http://schemas.openxmlformats.org/officeDocument/2006/relationships/hyperlink" Target="https://resh.edu.ru/subject/lesson/3858/start/207855/" TargetMode="External"/><Relationship Id="rId618" Type="http://schemas.openxmlformats.org/officeDocument/2006/relationships/hyperlink" Target="https://m.edsoo.ru/7f411bf8" TargetMode="External"/><Relationship Id="rId825" Type="http://schemas.openxmlformats.org/officeDocument/2006/relationships/hyperlink" Target="https://resh.edu.ru/subject/9/" TargetMode="External"/><Relationship Id="rId1248" Type="http://schemas.openxmlformats.org/officeDocument/2006/relationships/hyperlink" Target="http://www.nachalka.com/biblioteka" TargetMode="External"/><Relationship Id="rId1455" Type="http://schemas.openxmlformats.org/officeDocument/2006/relationships/hyperlink" Target="http://www.nachalka.com/biblioteka" TargetMode="External"/><Relationship Id="rId257" Type="http://schemas.openxmlformats.org/officeDocument/2006/relationships/hyperlink" Target="https://resh.edu.ru/subject/10/" TargetMode="External"/><Relationship Id="rId464" Type="http://schemas.openxmlformats.org/officeDocument/2006/relationships/hyperlink" Target="https://m.edsoo.ru/7f412850" TargetMode="External"/><Relationship Id="rId1010" Type="http://schemas.openxmlformats.org/officeDocument/2006/relationships/hyperlink" Target="http://school-collection.edu" TargetMode="External"/><Relationship Id="rId1094" Type="http://schemas.openxmlformats.org/officeDocument/2006/relationships/hyperlink" Target="http://school-collektion.edu/ru" TargetMode="External"/><Relationship Id="rId1108" Type="http://schemas.openxmlformats.org/officeDocument/2006/relationships/hyperlink" Target="http://www.nachalka.com/biblioteka" TargetMode="External"/><Relationship Id="rId1315" Type="http://schemas.openxmlformats.org/officeDocument/2006/relationships/hyperlink" Target="http://www.nachalka.com/biblioteka" TargetMode="External"/><Relationship Id="rId117" Type="http://schemas.openxmlformats.org/officeDocument/2006/relationships/hyperlink" Target="https://resh.edu.ru/subject/lesson/3599/start/270854/" TargetMode="External"/><Relationship Id="rId671" Type="http://schemas.openxmlformats.org/officeDocument/2006/relationships/hyperlink" Target="https://m.edsoo.ru/7f411bf8" TargetMode="External"/><Relationship Id="rId769" Type="http://schemas.openxmlformats.org/officeDocument/2006/relationships/hyperlink" Target="https://resh.edu.ru/subject/9/" TargetMode="External"/><Relationship Id="rId976" Type="http://schemas.openxmlformats.org/officeDocument/2006/relationships/hyperlink" Target="https://resh.edu.ru/subject/8/2/" TargetMode="External"/><Relationship Id="rId1399" Type="http://schemas.openxmlformats.org/officeDocument/2006/relationships/hyperlink" Target="http://www.nachalka.com/bibliote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E5AA5-BAAF-4007-89AD-115FC602B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122631</Words>
  <Characters>698997</Characters>
  <Application>Microsoft Office Word</Application>
  <DocSecurity>0</DocSecurity>
  <Lines>5824</Lines>
  <Paragraphs>1639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cp:revision>
  <dcterms:created xsi:type="dcterms:W3CDTF">2023-11-02T16:23:00Z</dcterms:created>
  <dcterms:modified xsi:type="dcterms:W3CDTF">2025-05-06T17:31:00Z</dcterms:modified>
</cp:coreProperties>
</file>